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824658" w14:textId="407C5F7D" w:rsidR="00D22BE4" w:rsidRPr="00C50870" w:rsidRDefault="00DA509A" w:rsidP="005D724B">
      <w:pPr>
        <w:spacing w:before="120"/>
        <w:jc w:val="right"/>
        <w:rPr>
          <w:rFonts w:ascii="Arial" w:hAnsi="Arial" w:cs="Arial"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>................................................................</w:t>
      </w:r>
      <w:r w:rsidR="00D22BE4" w:rsidRPr="00C50870">
        <w:rPr>
          <w:rFonts w:ascii="Arial" w:hAnsi="Arial" w:cs="Arial"/>
          <w:sz w:val="20"/>
          <w:szCs w:val="20"/>
        </w:rPr>
        <w:t>...................</w:t>
      </w:r>
      <w:r w:rsidRPr="00C50870">
        <w:rPr>
          <w:rFonts w:ascii="Arial" w:hAnsi="Arial" w:cs="Arial"/>
          <w:sz w:val="20"/>
          <w:szCs w:val="20"/>
        </w:rPr>
        <w:tab/>
      </w:r>
      <w:r w:rsidR="005D724B" w:rsidRPr="00C50870">
        <w:rPr>
          <w:rFonts w:ascii="Arial" w:hAnsi="Arial" w:cs="Arial"/>
          <w:sz w:val="20"/>
          <w:szCs w:val="20"/>
        </w:rPr>
        <w:t xml:space="preserve">   </w:t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32655D" w:rsidRPr="00C50870">
        <w:rPr>
          <w:rFonts w:ascii="Arial" w:hAnsi="Arial" w:cs="Arial"/>
          <w:sz w:val="20"/>
          <w:szCs w:val="20"/>
        </w:rPr>
        <w:tab/>
      </w:r>
      <w:r w:rsidR="00D22BE4" w:rsidRPr="00C50870">
        <w:rPr>
          <w:rFonts w:ascii="Arial" w:hAnsi="Arial" w:cs="Arial"/>
          <w:sz w:val="20"/>
          <w:szCs w:val="20"/>
        </w:rPr>
        <w:t>...................................., dnia ....</w:t>
      </w:r>
      <w:r w:rsidR="00F102C3" w:rsidRPr="00C50870">
        <w:rPr>
          <w:rFonts w:ascii="Arial" w:hAnsi="Arial" w:cs="Arial"/>
          <w:sz w:val="20"/>
          <w:szCs w:val="20"/>
        </w:rPr>
        <w:t>.</w:t>
      </w:r>
      <w:r w:rsidR="00091FCF" w:rsidRPr="00C50870">
        <w:rPr>
          <w:rFonts w:ascii="Arial" w:hAnsi="Arial" w:cs="Arial"/>
          <w:sz w:val="20"/>
          <w:szCs w:val="20"/>
        </w:rPr>
        <w:t>.................. 202</w:t>
      </w:r>
      <w:r w:rsidR="00883CF7" w:rsidRPr="00C50870">
        <w:rPr>
          <w:rFonts w:ascii="Arial" w:hAnsi="Arial" w:cs="Arial"/>
          <w:sz w:val="20"/>
          <w:szCs w:val="20"/>
        </w:rPr>
        <w:t>4</w:t>
      </w:r>
      <w:r w:rsidR="0068726E" w:rsidRPr="00C50870">
        <w:rPr>
          <w:rFonts w:ascii="Arial" w:hAnsi="Arial" w:cs="Arial"/>
          <w:sz w:val="20"/>
          <w:szCs w:val="20"/>
        </w:rPr>
        <w:t xml:space="preserve"> </w:t>
      </w:r>
      <w:r w:rsidR="00D22BE4" w:rsidRPr="00C50870">
        <w:rPr>
          <w:rFonts w:ascii="Arial" w:hAnsi="Arial" w:cs="Arial"/>
          <w:sz w:val="20"/>
          <w:szCs w:val="20"/>
        </w:rPr>
        <w:t>r.</w:t>
      </w:r>
    </w:p>
    <w:p w14:paraId="10D16707" w14:textId="77777777" w:rsidR="00DA509A" w:rsidRPr="00C50870" w:rsidRDefault="00905E0F" w:rsidP="00D22BE4">
      <w:pPr>
        <w:ind w:right="39"/>
        <w:rPr>
          <w:rFonts w:ascii="Arial" w:eastAsia="Batang" w:hAnsi="Arial" w:cs="Arial"/>
          <w:i/>
          <w:sz w:val="20"/>
          <w:szCs w:val="20"/>
        </w:rPr>
      </w:pPr>
      <w:r w:rsidRPr="00C50870">
        <w:rPr>
          <w:rFonts w:ascii="Arial" w:hAnsi="Arial" w:cs="Arial"/>
          <w:sz w:val="20"/>
          <w:szCs w:val="20"/>
        </w:rPr>
        <w:t xml:space="preserve">          </w:t>
      </w:r>
      <w:r w:rsidR="00910410" w:rsidRPr="00C50870">
        <w:rPr>
          <w:rFonts w:ascii="Arial" w:eastAsia="Batang" w:hAnsi="Arial" w:cs="Arial"/>
          <w:i/>
          <w:sz w:val="20"/>
          <w:szCs w:val="20"/>
        </w:rPr>
        <w:t xml:space="preserve">  (N</w:t>
      </w:r>
      <w:r w:rsidR="00D22BE4" w:rsidRPr="00C50870">
        <w:rPr>
          <w:rFonts w:ascii="Arial" w:eastAsia="Batang" w:hAnsi="Arial" w:cs="Arial"/>
          <w:i/>
          <w:sz w:val="20"/>
          <w:szCs w:val="20"/>
        </w:rPr>
        <w:t>azwa i adres Wykonawcy)</w:t>
      </w:r>
    </w:p>
    <w:p w14:paraId="4C6A2ED7" w14:textId="77777777" w:rsidR="00905E0F" w:rsidRPr="00C50870" w:rsidRDefault="00905E0F" w:rsidP="00DA509A">
      <w:pPr>
        <w:ind w:right="39"/>
        <w:rPr>
          <w:rFonts w:ascii="Arial" w:eastAsia="Batang" w:hAnsi="Arial" w:cs="Arial"/>
          <w:i/>
          <w:sz w:val="20"/>
          <w:szCs w:val="20"/>
        </w:rPr>
      </w:pPr>
    </w:p>
    <w:p w14:paraId="2093C9E5" w14:textId="79457898" w:rsidR="0032655D" w:rsidRPr="00C50870" w:rsidRDefault="0032655D" w:rsidP="0032655D">
      <w:pPr>
        <w:pStyle w:val="Default"/>
        <w:spacing w:line="276" w:lineRule="auto"/>
        <w:contextualSpacing/>
        <w:jc w:val="center"/>
        <w:rPr>
          <w:b/>
          <w:color w:val="auto"/>
          <w:sz w:val="20"/>
          <w:szCs w:val="20"/>
        </w:rPr>
      </w:pPr>
      <w:r w:rsidRPr="00C50870">
        <w:rPr>
          <w:b/>
          <w:color w:val="auto"/>
          <w:sz w:val="20"/>
          <w:szCs w:val="20"/>
        </w:rPr>
        <w:t>WYKAZ OSÓB, KTÓRE BĘDĄ UCZESTNICZYĆ W WYKONYWANIU ZAMÓWIENIA</w:t>
      </w:r>
      <w:r w:rsidR="00CE6C39">
        <w:rPr>
          <w:b/>
          <w:color w:val="auto"/>
          <w:sz w:val="20"/>
          <w:szCs w:val="20"/>
        </w:rPr>
        <w:t xml:space="preserve"> </w:t>
      </w:r>
      <w:r w:rsidR="00CE6C39" w:rsidRPr="00CE6C39">
        <w:rPr>
          <w:b/>
          <w:color w:val="FF0000"/>
          <w:sz w:val="16"/>
          <w:szCs w:val="16"/>
        </w:rPr>
        <w:t>- do punktacji, który należy załączyć do oferty</w:t>
      </w:r>
    </w:p>
    <w:p w14:paraId="49890643" w14:textId="785314CF" w:rsidR="005C28AF" w:rsidRPr="00C50870" w:rsidRDefault="00CE6C39" w:rsidP="00CE6C39">
      <w:pPr>
        <w:tabs>
          <w:tab w:val="center" w:pos="7087"/>
          <w:tab w:val="left" w:pos="8970"/>
        </w:tabs>
        <w:spacing w:line="480" w:lineRule="auto"/>
        <w:rPr>
          <w:rFonts w:ascii="Arial" w:hAnsi="Arial" w:cs="Arial"/>
          <w:color w:val="000000" w:themeColor="text1"/>
          <w:sz w:val="20"/>
          <w:szCs w:val="20"/>
        </w:rPr>
      </w:pPr>
      <w:bookmarkStart w:id="0" w:name="_Hlk156471327"/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32655D" w:rsidRPr="00C50870">
        <w:rPr>
          <w:rFonts w:ascii="Arial" w:hAnsi="Arial" w:cs="Arial"/>
          <w:color w:val="000000" w:themeColor="text1"/>
          <w:sz w:val="20"/>
          <w:szCs w:val="20"/>
        </w:rPr>
        <w:t xml:space="preserve">Składany do </w:t>
      </w:r>
      <w:r w:rsidR="00C920BE" w:rsidRPr="00C50870">
        <w:rPr>
          <w:rFonts w:ascii="Arial" w:hAnsi="Arial" w:cs="Arial"/>
          <w:color w:val="000000" w:themeColor="text1"/>
          <w:sz w:val="20"/>
          <w:szCs w:val="20"/>
        </w:rPr>
        <w:t>postępowania</w:t>
      </w:r>
      <w:r w:rsidR="005C28AF" w:rsidRPr="00C50870">
        <w:rPr>
          <w:rFonts w:ascii="Arial" w:hAnsi="Arial" w:cs="Arial"/>
          <w:color w:val="000000" w:themeColor="text1"/>
          <w:sz w:val="20"/>
          <w:szCs w:val="20"/>
        </w:rPr>
        <w:t xml:space="preserve"> na</w:t>
      </w:r>
      <w:r>
        <w:rPr>
          <w:rFonts w:ascii="Arial" w:hAnsi="Arial" w:cs="Arial"/>
          <w:color w:val="000000" w:themeColor="text1"/>
          <w:sz w:val="20"/>
          <w:szCs w:val="20"/>
        </w:rPr>
        <w:tab/>
      </w:r>
    </w:p>
    <w:p w14:paraId="605EDD85" w14:textId="77777777" w:rsidR="00D96C8B" w:rsidRPr="00D96C8B" w:rsidRDefault="00D96C8B" w:rsidP="00D96C8B">
      <w:pPr>
        <w:jc w:val="center"/>
        <w:rPr>
          <w:rFonts w:asciiTheme="minorHAnsi" w:hAnsiTheme="minorHAnsi" w:cstheme="minorHAnsi"/>
          <w:b/>
          <w:color w:val="5B9BD5" w:themeColor="accent1"/>
          <w:sz w:val="22"/>
          <w:szCs w:val="22"/>
        </w:rPr>
      </w:pPr>
      <w:r w:rsidRPr="00D96C8B">
        <w:rPr>
          <w:rFonts w:asciiTheme="minorHAnsi" w:eastAsia="Calibri" w:hAnsiTheme="minorHAnsi" w:cstheme="minorHAnsi"/>
          <w:b/>
          <w:color w:val="5B9BD5" w:themeColor="accent1"/>
          <w:sz w:val="22"/>
          <w:szCs w:val="22"/>
          <w:lang w:eastAsia="en-US"/>
        </w:rPr>
        <w:t>„Opracowanie kompletnej dokumentacji projektowo - kosztorysowej dla rozbudowy drogi gminnej nr 352023T Baszowice - Serwis dł. odcinka ok. 1,9</w:t>
      </w:r>
      <w:r w:rsidRPr="00D96C8B">
        <w:rPr>
          <w:rFonts w:asciiTheme="minorHAnsi" w:hAnsiTheme="minorHAnsi" w:cstheme="minorHAnsi"/>
          <w:b/>
          <w:color w:val="5B9BD5" w:themeColor="accent1"/>
          <w:sz w:val="22"/>
          <w:szCs w:val="22"/>
        </w:rPr>
        <w:t xml:space="preserve"> km” </w:t>
      </w:r>
    </w:p>
    <w:p w14:paraId="47D9DA66" w14:textId="77777777" w:rsidR="00D96C8B" w:rsidRPr="00D96C8B" w:rsidRDefault="00D96C8B" w:rsidP="00D96C8B">
      <w:pPr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tbl>
      <w:tblPr>
        <w:tblW w:w="14189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2131"/>
        <w:gridCol w:w="2278"/>
        <w:gridCol w:w="7654"/>
        <w:gridCol w:w="1559"/>
      </w:tblGrid>
      <w:tr w:rsidR="002C078A" w:rsidRPr="00E76623" w14:paraId="43D597DC" w14:textId="77777777" w:rsidTr="00C50870">
        <w:trPr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bookmarkEnd w:id="0"/>
          <w:p w14:paraId="0202C8DE" w14:textId="77777777" w:rsidR="0032655D" w:rsidRPr="00E76623" w:rsidRDefault="0032655D" w:rsidP="00964203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b/>
                <w:color w:val="000000" w:themeColor="text1"/>
                <w:spacing w:val="4"/>
                <w:sz w:val="18"/>
                <w:szCs w:val="18"/>
              </w:rPr>
              <w:t>Lp.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0939D" w14:textId="77777777" w:rsidR="0032655D" w:rsidRPr="00E76623" w:rsidRDefault="0032655D" w:rsidP="00964203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Nazwisko i imię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BB2E6" w14:textId="3E6BFF83" w:rsidR="002978B3" w:rsidRPr="00E76623" w:rsidRDefault="00D96C8B" w:rsidP="00964203">
            <w:pPr>
              <w:pStyle w:val="Default"/>
              <w:jc w:val="center"/>
              <w:rPr>
                <w:color w:val="auto"/>
                <w:sz w:val="18"/>
                <w:szCs w:val="18"/>
              </w:rPr>
            </w:pPr>
            <w:r w:rsidRPr="00E76623">
              <w:rPr>
                <w:b/>
                <w:bCs/>
                <w:color w:val="auto"/>
                <w:sz w:val="18"/>
                <w:szCs w:val="18"/>
              </w:rPr>
              <w:t>Zakres wykonywanych czynności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AE942" w14:textId="77777777" w:rsidR="0032655D" w:rsidRPr="00E76623" w:rsidRDefault="0032655D" w:rsidP="00964203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  <w:p w14:paraId="3617A10D" w14:textId="77777777" w:rsidR="00E76623" w:rsidRDefault="00E76623" w:rsidP="00D96C8B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</w:p>
          <w:p w14:paraId="26A866A3" w14:textId="3F40DAD3" w:rsidR="0032655D" w:rsidRPr="00E76623" w:rsidRDefault="00D96C8B" w:rsidP="00D96C8B">
            <w:pPr>
              <w:pStyle w:val="Default"/>
              <w:jc w:val="center"/>
              <w:rPr>
                <w:b/>
                <w:bCs/>
                <w:color w:val="auto"/>
                <w:sz w:val="18"/>
                <w:szCs w:val="18"/>
              </w:rPr>
            </w:pPr>
            <w:r w:rsidRPr="00E76623">
              <w:rPr>
                <w:b/>
                <w:bCs/>
                <w:color w:val="auto"/>
                <w:sz w:val="18"/>
                <w:szCs w:val="18"/>
              </w:rPr>
              <w:t>Doświadczenie, kwalifikacje zawodowe oraz rodzaj i numer uprawnień budowlanych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63B81" w14:textId="15E87B17" w:rsidR="0032655D" w:rsidRPr="00E76623" w:rsidRDefault="0032655D" w:rsidP="00964203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Osob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będąc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</w:t>
            </w:r>
            <w:r w:rsidR="00C50870" w:rsidRPr="00E76623">
              <w:rPr>
                <w:b/>
                <w:bCs/>
                <w:color w:val="000000" w:themeColor="text1"/>
                <w:sz w:val="18"/>
                <w:szCs w:val="18"/>
              </w:rPr>
              <w:br/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>w dyspozycji wykonawcy/ oddan</w:t>
            </w:r>
            <w:r w:rsidR="00E76623">
              <w:rPr>
                <w:b/>
                <w:bCs/>
                <w:color w:val="000000" w:themeColor="text1"/>
                <w:sz w:val="18"/>
                <w:szCs w:val="18"/>
              </w:rPr>
              <w:t>a</w:t>
            </w:r>
            <w:r w:rsidRPr="00E76623">
              <w:rPr>
                <w:b/>
                <w:bCs/>
                <w:color w:val="000000" w:themeColor="text1"/>
                <w:sz w:val="18"/>
                <w:szCs w:val="18"/>
              </w:rPr>
              <w:t xml:space="preserve"> do dyspozycji przez inny podmiot</w:t>
            </w:r>
          </w:p>
        </w:tc>
      </w:tr>
      <w:tr w:rsidR="00130E72" w:rsidRPr="00E76623" w14:paraId="01F523D1" w14:textId="77777777" w:rsidTr="00C50870">
        <w:trPr>
          <w:trHeight w:val="1108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02B10401" w14:textId="38D08E80" w:rsidR="00130E72" w:rsidRPr="00E76623" w:rsidRDefault="00130E72" w:rsidP="00A71E09">
            <w:pPr>
              <w:snapToGrid w:val="0"/>
              <w:spacing w:before="120"/>
              <w:jc w:val="center"/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</w:pPr>
            <w:r w:rsidRPr="00E76623">
              <w:rPr>
                <w:rFonts w:ascii="Arial" w:hAnsi="Arial" w:cs="Arial"/>
                <w:color w:val="000000" w:themeColor="text1"/>
                <w:spacing w:val="4"/>
                <w:sz w:val="18"/>
                <w:szCs w:val="18"/>
              </w:rPr>
              <w:t>1.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5BF34D77" w14:textId="6860E048" w:rsidR="00130E72" w:rsidRPr="00E76623" w:rsidRDefault="00130E72" w:rsidP="00A71E09">
            <w:pPr>
              <w:pStyle w:val="Default"/>
              <w:jc w:val="center"/>
              <w:rPr>
                <w:color w:val="000000" w:themeColor="text1"/>
                <w:sz w:val="18"/>
                <w:szCs w:val="18"/>
              </w:rPr>
            </w:pPr>
            <w:r w:rsidRPr="00E76623">
              <w:rPr>
                <w:color w:val="000000" w:themeColor="text1"/>
                <w:sz w:val="18"/>
                <w:szCs w:val="18"/>
              </w:rPr>
              <w:t>…………….  …………….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EFA36E" w14:textId="0A49BF76" w:rsidR="00130E72" w:rsidRPr="00E76623" w:rsidRDefault="00D96C8B" w:rsidP="00C50870">
            <w:pPr>
              <w:pStyle w:val="Default"/>
              <w:ind w:right="145"/>
              <w:jc w:val="center"/>
              <w:rPr>
                <w:b/>
                <w:color w:val="auto"/>
                <w:sz w:val="18"/>
                <w:szCs w:val="18"/>
              </w:rPr>
            </w:pPr>
            <w:r w:rsidRPr="00E76623">
              <w:rPr>
                <w:color w:val="000000" w:themeColor="text1"/>
                <w:sz w:val="20"/>
                <w:szCs w:val="20"/>
              </w:rPr>
              <w:t xml:space="preserve">Projektant </w:t>
            </w:r>
            <w:r w:rsidRPr="00E76623">
              <w:rPr>
                <w:color w:val="000000" w:themeColor="text1"/>
                <w:sz w:val="20"/>
                <w:szCs w:val="20"/>
              </w:rPr>
              <w:br/>
              <w:t>w specjalności drogiej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14:paraId="1F98EE48" w14:textId="59235065" w:rsidR="00962E6F" w:rsidRPr="00E76623" w:rsidRDefault="002E5CC5" w:rsidP="00962E6F">
            <w:pPr>
              <w:autoSpaceDE w:val="0"/>
              <w:autoSpaceDN w:val="0"/>
              <w:adjustRightInd w:val="0"/>
              <w:ind w:left="123"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W</w:t>
            </w:r>
            <w:r w:rsidR="002978B3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skazana osoba posiada następujące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uprawnienia budowlane do projektowania w specjalności inżynieryjnej drogowej bez ograniczeń (lub odpowiadające im równoważne </w:t>
            </w:r>
            <w:r w:rsidR="00962E6F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uprawnienia,</w:t>
            </w:r>
            <w:r w:rsidR="00D96C8B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 do projektowania które zostały wydane na podstawie wcześniej obowiązujących przepisów) oraz doświadczenie zawodowe w wykonaniu</w:t>
            </w:r>
            <w:r w:rsidR="00962E6F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: </w:t>
            </w:r>
          </w:p>
          <w:p w14:paraId="4D7E477C" w14:textId="77777777" w:rsidR="00962E6F" w:rsidRPr="00E76623" w:rsidRDefault="00D96C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dokumentacji projektowej dla budowy lub rozbudowy lub przebudowy drogi klasy D lub wyższej o długości min. 1 km</w:t>
            </w:r>
            <w:r w:rsidR="00962E6F"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 xml:space="preserve">, </w:t>
            </w:r>
          </w:p>
          <w:p w14:paraId="0C1E81A9" w14:textId="461923C6" w:rsidR="00D96C8B" w:rsidRPr="00E76623" w:rsidRDefault="00D96C8B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right="166"/>
              <w:jc w:val="both"/>
              <w:rPr>
                <w:rFonts w:ascii="Arial" w:hAnsi="Arial" w:cs="Arial"/>
                <w:color w:val="000000" w:themeColor="text1"/>
                <w:sz w:val="16"/>
                <w:szCs w:val="16"/>
              </w:rPr>
            </w:pPr>
            <w:r w:rsidRPr="00E76623">
              <w:rPr>
                <w:rFonts w:ascii="Arial" w:hAnsi="Arial" w:cs="Arial"/>
                <w:color w:val="000000" w:themeColor="text1"/>
                <w:sz w:val="16"/>
                <w:szCs w:val="16"/>
              </w:rPr>
              <w:t>LUB dokumentacji projektowej w oparciu o decyzję o zezwoleniu na realizację inwestycji drogowej (ZRID).</w:t>
            </w:r>
          </w:p>
          <w:p w14:paraId="780580D3" w14:textId="1B815F77" w:rsidR="00B046B3" w:rsidRPr="00E76623" w:rsidRDefault="00B046B3" w:rsidP="00B046B3">
            <w:pPr>
              <w:pStyle w:val="Default"/>
              <w:spacing w:before="240" w:line="276" w:lineRule="auto"/>
              <w:ind w:left="142" w:right="158"/>
              <w:jc w:val="both"/>
              <w:rPr>
                <w:color w:val="000000" w:themeColor="text1"/>
                <w:sz w:val="16"/>
                <w:szCs w:val="16"/>
              </w:rPr>
            </w:pPr>
            <w:r w:rsidRPr="00E76623">
              <w:rPr>
                <w:color w:val="000000" w:themeColor="text1"/>
                <w:sz w:val="16"/>
                <w:szCs w:val="16"/>
              </w:rPr>
              <w:t>Nr i data wydania uprawnień ……………………………………………</w:t>
            </w:r>
            <w:proofErr w:type="gramStart"/>
            <w:r w:rsidRPr="00E76623">
              <w:rPr>
                <w:color w:val="000000" w:themeColor="text1"/>
                <w:sz w:val="16"/>
                <w:szCs w:val="16"/>
              </w:rPr>
              <w:t>…….</w:t>
            </w:r>
            <w:proofErr w:type="gramEnd"/>
            <w:r w:rsidRPr="00E76623">
              <w:rPr>
                <w:color w:val="000000" w:themeColor="text1"/>
                <w:sz w:val="16"/>
                <w:szCs w:val="16"/>
              </w:rPr>
              <w:t>.</w:t>
            </w:r>
          </w:p>
          <w:p w14:paraId="4852F61A" w14:textId="3B078023" w:rsidR="00B046B3" w:rsidRPr="00E76623" w:rsidRDefault="00D96C8B" w:rsidP="00D96C8B">
            <w:pPr>
              <w:pStyle w:val="Default"/>
              <w:spacing w:after="240"/>
              <w:ind w:left="144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Poniższe zadania obejmują opisany powyżej zakres a doświadczenie zostało nabyte </w:t>
            </w:r>
            <w:r w:rsidR="00B046B3" w:rsidRPr="00E76623">
              <w:rPr>
                <w:sz w:val="16"/>
                <w:szCs w:val="16"/>
              </w:rPr>
              <w:t>na następujących inwestycjach:</w:t>
            </w:r>
          </w:p>
          <w:p w14:paraId="31B814D2" w14:textId="1E0D4126" w:rsidR="00B046B3" w:rsidRPr="00E76623" w:rsidRDefault="00B046B3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>Nazwa</w:t>
            </w:r>
            <w:r w:rsidR="00962E6F" w:rsidRPr="00E76623">
              <w:rPr>
                <w:sz w:val="16"/>
                <w:szCs w:val="16"/>
                <w:u w:val="single"/>
              </w:rPr>
              <w:t xml:space="preserve"> dokumentacji projektowej, zakres opracowania, długość odcinka i klasa </w:t>
            </w:r>
            <w:proofErr w:type="gramStart"/>
            <w:r w:rsidR="00962E6F"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7E0379CD" w14:textId="012D9B40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…………………………………………………………………………………………</w:t>
            </w:r>
            <w:r w:rsidR="00D2211F" w:rsidRPr="00E76623">
              <w:rPr>
                <w:sz w:val="16"/>
                <w:szCs w:val="16"/>
              </w:rPr>
              <w:t>…</w:t>
            </w:r>
          </w:p>
          <w:p w14:paraId="6664B28B" w14:textId="06F3223D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</w:t>
            </w:r>
            <w:proofErr w:type="gramStart"/>
            <w:r w:rsidRPr="00E76623">
              <w:rPr>
                <w:sz w:val="16"/>
                <w:szCs w:val="16"/>
              </w:rPr>
              <w:t>zakończenia:…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</w:t>
            </w:r>
          </w:p>
          <w:p w14:paraId="40226F1D" w14:textId="6BE7039D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040D859A" w14:textId="63D8CC28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="00D2211F" w:rsidRPr="00E76623">
              <w:rPr>
                <w:sz w:val="16"/>
                <w:szCs w:val="16"/>
              </w:rPr>
              <w:t>…….</w:t>
            </w:r>
            <w:proofErr w:type="gramEnd"/>
            <w:r w:rsidR="00D2211F" w:rsidRPr="00E76623">
              <w:rPr>
                <w:sz w:val="16"/>
                <w:szCs w:val="16"/>
              </w:rPr>
              <w:t>.</w:t>
            </w:r>
            <w:r w:rsidRPr="00E76623">
              <w:rPr>
                <w:sz w:val="16"/>
                <w:szCs w:val="16"/>
              </w:rPr>
              <w:t>………… zł</w:t>
            </w:r>
          </w:p>
          <w:p w14:paraId="7EE1F487" w14:textId="77777777" w:rsidR="00962E6F" w:rsidRPr="00E76623" w:rsidRDefault="00962E6F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72A8C715" w14:textId="3DEA911E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zakończenia </w:t>
            </w:r>
            <w:proofErr w:type="gramStart"/>
            <w:r w:rsidRPr="00E76623">
              <w:rPr>
                <w:sz w:val="16"/>
                <w:szCs w:val="16"/>
              </w:rPr>
              <w:t>inwestycji:…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……………………………………………………..</w:t>
            </w:r>
          </w:p>
          <w:p w14:paraId="4FEA582E" w14:textId="72238F84" w:rsidR="00B046B3" w:rsidRPr="00E76623" w:rsidRDefault="00B046B3" w:rsidP="00B046B3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688967A2" w14:textId="77777777" w:rsidR="00883CF7" w:rsidRPr="00E76623" w:rsidRDefault="00B046B3" w:rsidP="002E5CC5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 inwestycji: …</w:t>
            </w:r>
            <w:r w:rsidR="00D2211F" w:rsidRPr="00E76623">
              <w:rPr>
                <w:sz w:val="16"/>
                <w:szCs w:val="16"/>
              </w:rPr>
              <w:t>…</w:t>
            </w:r>
            <w:r w:rsidRPr="00E76623">
              <w:rPr>
                <w:sz w:val="16"/>
                <w:szCs w:val="16"/>
              </w:rPr>
              <w:t>………………… zł</w:t>
            </w:r>
          </w:p>
          <w:p w14:paraId="43F850DC" w14:textId="77777777" w:rsidR="00962E6F" w:rsidRPr="00E76623" w:rsidRDefault="00962E6F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685BCF22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</w:t>
            </w:r>
            <w:proofErr w:type="gramStart"/>
            <w:r w:rsidRPr="00E76623">
              <w:rPr>
                <w:sz w:val="16"/>
                <w:szCs w:val="16"/>
              </w:rPr>
              <w:t>zakończenia:…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</w:t>
            </w:r>
          </w:p>
          <w:p w14:paraId="252634DA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45C65F72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4123D327" w14:textId="77777777" w:rsidR="00962E6F" w:rsidRPr="00E76623" w:rsidRDefault="00962E6F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lastRenderedPageBreak/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0D5F36D3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zakończenia </w:t>
            </w:r>
            <w:proofErr w:type="gramStart"/>
            <w:r w:rsidRPr="00E76623">
              <w:rPr>
                <w:sz w:val="16"/>
                <w:szCs w:val="16"/>
              </w:rPr>
              <w:t>inwestycji:…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……………………………………………………..</w:t>
            </w:r>
          </w:p>
          <w:p w14:paraId="18C6FED2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252A7151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 inwestycji: ……………………… zł</w:t>
            </w:r>
          </w:p>
          <w:p w14:paraId="24EDBD6C" w14:textId="77777777" w:rsidR="00962E6F" w:rsidRPr="00E76623" w:rsidRDefault="00962E6F">
            <w:pPr>
              <w:pStyle w:val="Default"/>
              <w:numPr>
                <w:ilvl w:val="0"/>
                <w:numId w:val="3"/>
              </w:numPr>
              <w:spacing w:line="276" w:lineRule="auto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  <w:u w:val="single"/>
              </w:rPr>
              <w:t xml:space="preserve">Nazwa dokumentacji projektowej, zakres opracowania, długość odcinka i klasa </w:t>
            </w:r>
            <w:proofErr w:type="gramStart"/>
            <w:r w:rsidRPr="00E76623">
              <w:rPr>
                <w:sz w:val="16"/>
                <w:szCs w:val="16"/>
                <w:u w:val="single"/>
              </w:rPr>
              <w:t>drogi</w:t>
            </w:r>
            <w:r w:rsidRPr="00E76623">
              <w:rPr>
                <w:sz w:val="16"/>
                <w:szCs w:val="16"/>
              </w:rPr>
              <w:t>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</w:t>
            </w:r>
          </w:p>
          <w:p w14:paraId="2AB753A8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 xml:space="preserve">Data </w:t>
            </w:r>
            <w:proofErr w:type="gramStart"/>
            <w:r w:rsidRPr="00E76623">
              <w:rPr>
                <w:sz w:val="16"/>
                <w:szCs w:val="16"/>
              </w:rPr>
              <w:t>zakończenia:…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</w:t>
            </w:r>
          </w:p>
          <w:p w14:paraId="5611167E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proofErr w:type="gramStart"/>
            <w:r w:rsidRPr="00E76623">
              <w:rPr>
                <w:sz w:val="16"/>
                <w:szCs w:val="16"/>
              </w:rPr>
              <w:t>Zamawiający: ….</w:t>
            </w:r>
            <w:proofErr w:type="gramEnd"/>
            <w:r w:rsidRPr="00E76623">
              <w:rPr>
                <w:sz w:val="16"/>
                <w:szCs w:val="16"/>
              </w:rPr>
              <w:t>………………………………………………………………………</w:t>
            </w:r>
          </w:p>
          <w:p w14:paraId="6898BE08" w14:textId="77777777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  <w:r w:rsidRPr="00E76623">
              <w:rPr>
                <w:sz w:val="16"/>
                <w:szCs w:val="16"/>
              </w:rPr>
              <w:t>Wartość: ……</w:t>
            </w:r>
            <w:proofErr w:type="gramStart"/>
            <w:r w:rsidRPr="00E76623">
              <w:rPr>
                <w:sz w:val="16"/>
                <w:szCs w:val="16"/>
              </w:rPr>
              <w:t>…….</w:t>
            </w:r>
            <w:proofErr w:type="gramEnd"/>
            <w:r w:rsidRPr="00E76623">
              <w:rPr>
                <w:sz w:val="16"/>
                <w:szCs w:val="16"/>
              </w:rPr>
              <w:t>.………… zł</w:t>
            </w:r>
          </w:p>
          <w:p w14:paraId="475D6B3B" w14:textId="61AE5C0D" w:rsidR="00962E6F" w:rsidRPr="00E76623" w:rsidRDefault="00962E6F" w:rsidP="00962E6F">
            <w:pPr>
              <w:pStyle w:val="Default"/>
              <w:spacing w:line="276" w:lineRule="auto"/>
              <w:ind w:left="502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14:paraId="65E7A015" w14:textId="2FCBEC6D" w:rsidR="00130E72" w:rsidRPr="00E76623" w:rsidRDefault="00C50870" w:rsidP="00A71E09">
            <w:pPr>
              <w:pStyle w:val="Default"/>
              <w:ind w:left="142"/>
              <w:jc w:val="center"/>
              <w:rPr>
                <w:b/>
                <w:bCs/>
                <w:color w:val="000000" w:themeColor="text1"/>
                <w:sz w:val="18"/>
                <w:szCs w:val="18"/>
              </w:rPr>
            </w:pPr>
            <w:r w:rsidRPr="00E76623">
              <w:rPr>
                <w:b/>
                <w:bCs/>
                <w:color w:val="000000" w:themeColor="text1"/>
                <w:sz w:val="16"/>
                <w:szCs w:val="16"/>
              </w:rPr>
              <w:lastRenderedPageBreak/>
              <w:t>Własne / oddane do dyspozycji*</w:t>
            </w:r>
          </w:p>
        </w:tc>
      </w:tr>
    </w:tbl>
    <w:p w14:paraId="20BA3E66" w14:textId="4A50CB61" w:rsidR="00C51925" w:rsidRPr="00C50870" w:rsidRDefault="00D9462A" w:rsidP="00D9462A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b/>
          <w:bCs/>
          <w:sz w:val="18"/>
          <w:szCs w:val="18"/>
        </w:rPr>
      </w:pPr>
      <w:r w:rsidRPr="00C50870">
        <w:rPr>
          <w:rFonts w:ascii="Arial" w:hAnsi="Arial" w:cs="Arial"/>
          <w:b/>
          <w:bCs/>
          <w:sz w:val="18"/>
          <w:szCs w:val="18"/>
        </w:rPr>
        <w:t xml:space="preserve">Uwaga! </w:t>
      </w:r>
    </w:p>
    <w:p w14:paraId="06E6712E" w14:textId="25712E09" w:rsidR="00D9462A" w:rsidRPr="00C50870" w:rsidRDefault="00D9462A" w:rsidP="00D9462A">
      <w:pPr>
        <w:pStyle w:val="default0"/>
        <w:spacing w:before="120" w:beforeAutospacing="0" w:after="120" w:afterAutospacing="0"/>
        <w:ind w:right="-32"/>
        <w:jc w:val="both"/>
        <w:rPr>
          <w:rFonts w:ascii="Arial" w:hAnsi="Arial" w:cs="Arial"/>
          <w:sz w:val="18"/>
          <w:szCs w:val="18"/>
        </w:rPr>
      </w:pPr>
      <w:r w:rsidRPr="00C50870">
        <w:rPr>
          <w:rFonts w:ascii="Arial" w:hAnsi="Arial" w:cs="Arial"/>
          <w:sz w:val="18"/>
          <w:szCs w:val="18"/>
        </w:rPr>
        <w:t xml:space="preserve">oświadczam(my), </w:t>
      </w:r>
      <w:r w:rsidRPr="00C50870">
        <w:rPr>
          <w:rFonts w:ascii="Arial" w:hAnsi="Arial" w:cs="Arial"/>
          <w:b/>
          <w:bCs/>
          <w:sz w:val="18"/>
          <w:szCs w:val="18"/>
        </w:rPr>
        <w:t>że wskazan</w:t>
      </w:r>
      <w:r w:rsidR="00C51925" w:rsidRPr="00C50870">
        <w:rPr>
          <w:rFonts w:ascii="Arial" w:hAnsi="Arial" w:cs="Arial"/>
          <w:b/>
          <w:bCs/>
          <w:sz w:val="18"/>
          <w:szCs w:val="18"/>
        </w:rPr>
        <w:t>a osoba</w:t>
      </w:r>
      <w:r w:rsidRPr="00C50870">
        <w:rPr>
          <w:rFonts w:ascii="Arial" w:hAnsi="Arial" w:cs="Arial"/>
          <w:sz w:val="18"/>
          <w:szCs w:val="18"/>
        </w:rPr>
        <w:t xml:space="preserve">, będzie uczestniczyć </w:t>
      </w:r>
      <w:r w:rsidR="002E5CC5" w:rsidRPr="00C50870">
        <w:rPr>
          <w:rFonts w:ascii="Arial" w:hAnsi="Arial" w:cs="Arial"/>
          <w:sz w:val="18"/>
          <w:szCs w:val="18"/>
        </w:rPr>
        <w:t>w realizacji</w:t>
      </w:r>
      <w:r w:rsidRPr="00C50870">
        <w:rPr>
          <w:rFonts w:ascii="Arial" w:hAnsi="Arial" w:cs="Arial"/>
          <w:sz w:val="18"/>
          <w:szCs w:val="18"/>
        </w:rPr>
        <w:t xml:space="preserve"> zamówienia i posiada</w:t>
      </w:r>
      <w:r w:rsidR="00C51925" w:rsidRPr="00C50870">
        <w:rPr>
          <w:rFonts w:ascii="Arial" w:hAnsi="Arial" w:cs="Arial"/>
          <w:sz w:val="18"/>
          <w:szCs w:val="18"/>
        </w:rPr>
        <w:t xml:space="preserve"> </w:t>
      </w:r>
      <w:r w:rsidRPr="00C50870">
        <w:rPr>
          <w:rFonts w:ascii="Arial" w:hAnsi="Arial" w:cs="Arial"/>
          <w:sz w:val="18"/>
          <w:szCs w:val="18"/>
        </w:rPr>
        <w:t>uprawnienia wymagane w postawionym warunku w SWZ i mo</w:t>
      </w:r>
      <w:r w:rsidR="00C51925" w:rsidRPr="00C50870">
        <w:rPr>
          <w:rFonts w:ascii="Arial" w:hAnsi="Arial" w:cs="Arial"/>
          <w:sz w:val="18"/>
          <w:szCs w:val="18"/>
        </w:rPr>
        <w:t>że</w:t>
      </w:r>
      <w:r w:rsidRPr="00C50870">
        <w:rPr>
          <w:rFonts w:ascii="Arial" w:hAnsi="Arial" w:cs="Arial"/>
          <w:sz w:val="18"/>
          <w:szCs w:val="18"/>
        </w:rPr>
        <w:t xml:space="preserve"> sprawować wymienioną funkcję zgodnie z Prawem Budowlanym</w:t>
      </w:r>
      <w:r w:rsidR="002E5CC5" w:rsidRPr="00C50870">
        <w:rPr>
          <w:rFonts w:ascii="Arial" w:hAnsi="Arial" w:cs="Arial"/>
          <w:sz w:val="18"/>
          <w:szCs w:val="18"/>
        </w:rPr>
        <w:t xml:space="preserve"> oraz przynależy do właściwej izby samorządu zawodowego.</w:t>
      </w:r>
    </w:p>
    <w:p w14:paraId="5190B4FF" w14:textId="6553D31A" w:rsidR="00D9462A" w:rsidRPr="00C50870" w:rsidRDefault="00D9462A" w:rsidP="00D9462A">
      <w:pPr>
        <w:pStyle w:val="Default"/>
        <w:rPr>
          <w:color w:val="auto"/>
          <w:sz w:val="16"/>
          <w:szCs w:val="16"/>
        </w:rPr>
      </w:pPr>
      <w:r w:rsidRPr="00C50870">
        <w:rPr>
          <w:sz w:val="16"/>
          <w:szCs w:val="16"/>
        </w:rPr>
        <w:t xml:space="preserve">* niepotrzebne skreślić (jeżeli wykonawca pozostaje w stosunku umowy </w:t>
      </w:r>
      <w:proofErr w:type="spellStart"/>
      <w:r w:rsidRPr="00C50870">
        <w:rPr>
          <w:sz w:val="16"/>
          <w:szCs w:val="16"/>
        </w:rPr>
        <w:t>cywilno</w:t>
      </w:r>
      <w:proofErr w:type="spellEnd"/>
      <w:r w:rsidRPr="00C50870">
        <w:rPr>
          <w:sz w:val="16"/>
          <w:szCs w:val="16"/>
        </w:rPr>
        <w:t xml:space="preserve"> prawnej pozostawiamy własne)</w:t>
      </w:r>
    </w:p>
    <w:p w14:paraId="570AF763" w14:textId="6A9307D4" w:rsidR="0021284A" w:rsidRPr="00C50870" w:rsidRDefault="00D9462A" w:rsidP="00C51925">
      <w:pPr>
        <w:pStyle w:val="ust"/>
        <w:spacing w:before="120" w:after="120"/>
        <w:ind w:left="0" w:firstLine="0"/>
        <w:rPr>
          <w:rFonts w:ascii="Arial" w:hAnsi="Arial" w:cs="Arial"/>
          <w:sz w:val="16"/>
          <w:szCs w:val="16"/>
        </w:rPr>
      </w:pPr>
      <w:r w:rsidRPr="00C50870">
        <w:rPr>
          <w:rFonts w:ascii="Arial" w:hAnsi="Arial" w:cs="Arial"/>
          <w:sz w:val="20"/>
          <w:szCs w:val="20"/>
        </w:rPr>
        <w:tab/>
      </w:r>
      <w:r w:rsidRPr="00C50870">
        <w:rPr>
          <w:rFonts w:ascii="Arial" w:hAnsi="Arial" w:cs="Arial"/>
          <w:sz w:val="20"/>
          <w:szCs w:val="20"/>
        </w:rPr>
        <w:tab/>
      </w:r>
    </w:p>
    <w:sectPr w:rsidR="0021284A" w:rsidRPr="00C50870" w:rsidSect="00217792">
      <w:headerReference w:type="default" r:id="rId7"/>
      <w:footerReference w:type="even" r:id="rId8"/>
      <w:footerReference w:type="default" r:id="rId9"/>
      <w:pgSz w:w="16838" w:h="11906" w:orient="landscape"/>
      <w:pgMar w:top="567" w:right="1245" w:bottom="1135" w:left="1418" w:header="284" w:footer="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935EC" w14:textId="77777777" w:rsidR="00241DA0" w:rsidRDefault="00241DA0">
      <w:r>
        <w:separator/>
      </w:r>
    </w:p>
  </w:endnote>
  <w:endnote w:type="continuationSeparator" w:id="0">
    <w:p w14:paraId="35640760" w14:textId="77777777" w:rsidR="00241DA0" w:rsidRDefault="00241D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Arial Narrow">
    <w:altName w:val="Arial Na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6ED6B8" w14:textId="77777777" w:rsidR="00FA5362" w:rsidRDefault="00FA5362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301A33" w14:textId="77777777" w:rsidR="00FA5362" w:rsidRDefault="00FA5362" w:rsidP="0054193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374354" w14:textId="77777777" w:rsidR="00FA5362" w:rsidRDefault="00FA5362" w:rsidP="00D33FBF">
    <w:pPr>
      <w:tabs>
        <w:tab w:val="left" w:pos="8647"/>
      </w:tabs>
      <w:spacing w:before="120"/>
      <w:ind w:left="8647"/>
      <w:jc w:val="center"/>
      <w:rPr>
        <w:rFonts w:ascii="Cambria" w:hAnsi="Cambria" w:cs="Arial"/>
        <w:sz w:val="20"/>
        <w:szCs w:val="20"/>
      </w:rPr>
    </w:pPr>
  </w:p>
  <w:p w14:paraId="131EDC7D" w14:textId="77777777" w:rsidR="009E6C6C" w:rsidRPr="000B6691" w:rsidRDefault="009E6C6C" w:rsidP="00C50870">
    <w:pPr>
      <w:spacing w:line="360" w:lineRule="auto"/>
      <w:ind w:left="9072"/>
      <w:jc w:val="center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</w:t>
    </w:r>
    <w:proofErr w:type="gramStart"/>
    <w:r w:rsidRPr="005439BC">
      <w:rPr>
        <w:rFonts w:ascii="Cambria" w:hAnsi="Cambria" w:cs="Arial"/>
        <w:i/>
        <w:sz w:val="16"/>
        <w:szCs w:val="16"/>
      </w:rPr>
      <w:t>podpisać  kwalifikowanym</w:t>
    </w:r>
    <w:proofErr w:type="gramEnd"/>
    <w:r w:rsidRPr="005439BC">
      <w:rPr>
        <w:rFonts w:ascii="Cambria" w:hAnsi="Cambria" w:cs="Arial"/>
        <w:i/>
        <w:sz w:val="16"/>
        <w:szCs w:val="16"/>
      </w:rPr>
      <w:t xml:space="preserve">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1FD5B56" w14:textId="77777777" w:rsidR="00FA5362" w:rsidRPr="00D33FBF" w:rsidRDefault="00FA5362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  <w:lang w:val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57FA24" w14:textId="77777777" w:rsidR="00241DA0" w:rsidRDefault="00241DA0">
      <w:r>
        <w:separator/>
      </w:r>
    </w:p>
  </w:footnote>
  <w:footnote w:type="continuationSeparator" w:id="0">
    <w:p w14:paraId="6BC40EE6" w14:textId="77777777" w:rsidR="00241DA0" w:rsidRDefault="00241D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1A623F" w14:textId="77777777" w:rsidR="00453D30" w:rsidRPr="002C078A" w:rsidRDefault="00453D30" w:rsidP="00453D30">
    <w:pPr>
      <w:pStyle w:val="Nagwek"/>
      <w:rPr>
        <w:rFonts w:ascii="Arial" w:hAnsi="Arial" w:cs="Arial"/>
        <w:sz w:val="20"/>
        <w:szCs w:val="20"/>
      </w:rPr>
    </w:pPr>
    <w:bookmarkStart w:id="1" w:name="_Hlk530999942"/>
    <w:bookmarkStart w:id="2" w:name="_Hlk530999941"/>
    <w:bookmarkStart w:id="3" w:name="_Hlk530999928"/>
    <w:bookmarkStart w:id="4" w:name="_Hlk530999927"/>
    <w:bookmarkStart w:id="5" w:name="_Hlk530999824"/>
  </w:p>
  <w:p w14:paraId="4F37F1D6" w14:textId="7B3E9990" w:rsidR="00453D30" w:rsidRPr="00CE6C39" w:rsidRDefault="00453D30" w:rsidP="00453D30">
    <w:pPr>
      <w:pStyle w:val="Nagwek"/>
      <w:pBdr>
        <w:bottom w:val="single" w:sz="4" w:space="1" w:color="auto"/>
        <w:between w:val="single" w:sz="4" w:space="1" w:color="4F81BD"/>
      </w:pBdr>
      <w:rPr>
        <w:rFonts w:ascii="Arial" w:hAnsi="Arial" w:cs="Arial"/>
        <w:color w:val="FF0000"/>
        <w:sz w:val="18"/>
        <w:szCs w:val="18"/>
        <w:lang w:val="pl-PL" w:eastAsia="ar-SA"/>
      </w:rPr>
    </w:pPr>
    <w:r w:rsidRPr="002C078A">
      <w:rPr>
        <w:rFonts w:ascii="Arial" w:hAnsi="Arial" w:cs="Arial"/>
        <w:sz w:val="20"/>
        <w:szCs w:val="20"/>
        <w:lang w:val="pl-PL"/>
      </w:rPr>
      <w:t xml:space="preserve">Nr </w:t>
    </w:r>
    <w:proofErr w:type="gramStart"/>
    <w:r w:rsidRPr="002C078A">
      <w:rPr>
        <w:rFonts w:ascii="Arial" w:hAnsi="Arial" w:cs="Arial"/>
        <w:sz w:val="20"/>
        <w:szCs w:val="20"/>
        <w:lang w:val="pl-PL"/>
      </w:rPr>
      <w:t>referencyjny:</w:t>
    </w:r>
    <w:r w:rsidRPr="002C078A">
      <w:rPr>
        <w:rFonts w:ascii="Arial" w:hAnsi="Arial" w:cs="Arial"/>
        <w:sz w:val="20"/>
        <w:szCs w:val="20"/>
      </w:rPr>
      <w:t xml:space="preserve"> </w:t>
    </w:r>
    <w:bookmarkEnd w:id="1"/>
    <w:bookmarkEnd w:id="2"/>
    <w:bookmarkEnd w:id="3"/>
    <w:bookmarkEnd w:id="4"/>
    <w:bookmarkEnd w:id="5"/>
    <w:r w:rsidRPr="002C078A">
      <w:rPr>
        <w:rFonts w:ascii="Arial" w:hAnsi="Arial" w:cs="Arial"/>
        <w:b/>
        <w:sz w:val="20"/>
      </w:rPr>
      <w:t xml:space="preserve"> 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RGI.ZP</w:t>
    </w:r>
    <w:proofErr w:type="gramEnd"/>
    <w:r w:rsidRPr="002C078A">
      <w:rPr>
        <w:rFonts w:ascii="Arial" w:hAnsi="Arial" w:cs="Arial"/>
        <w:bCs/>
        <w:iCs/>
        <w:sz w:val="20"/>
        <w:szCs w:val="20"/>
        <w:lang w:val="pl-PL" w:eastAsia="ar-SA"/>
      </w:rPr>
      <w:t>.271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="00D96C8B">
      <w:rPr>
        <w:rFonts w:ascii="Arial" w:hAnsi="Arial" w:cs="Arial"/>
        <w:bCs/>
        <w:iCs/>
        <w:sz w:val="20"/>
        <w:szCs w:val="20"/>
        <w:lang w:val="pl-PL" w:eastAsia="ar-SA"/>
      </w:rPr>
      <w:t>1</w:t>
    </w:r>
    <w:r w:rsidR="00E81085">
      <w:rPr>
        <w:rFonts w:ascii="Arial" w:hAnsi="Arial" w:cs="Arial"/>
        <w:bCs/>
        <w:iCs/>
        <w:sz w:val="20"/>
        <w:szCs w:val="20"/>
        <w:lang w:val="pl-PL" w:eastAsia="ar-SA"/>
      </w:rPr>
      <w:t>6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>.</w:t>
    </w:r>
    <w:r w:rsidRPr="002C078A">
      <w:rPr>
        <w:rFonts w:ascii="Arial" w:hAnsi="Arial" w:cs="Arial"/>
        <w:bCs/>
        <w:iCs/>
        <w:sz w:val="20"/>
        <w:szCs w:val="20"/>
        <w:lang w:val="pl-PL" w:eastAsia="ar-SA"/>
      </w:rPr>
      <w:t>202</w:t>
    </w:r>
    <w:r w:rsidR="00883CF7">
      <w:rPr>
        <w:rFonts w:ascii="Arial" w:hAnsi="Arial" w:cs="Arial"/>
        <w:bCs/>
        <w:iCs/>
        <w:sz w:val="20"/>
        <w:szCs w:val="20"/>
        <w:lang w:val="pl-PL" w:eastAsia="ar-SA"/>
      </w:rPr>
      <w:t>4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 xml:space="preserve"> </w:t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>
      <w:rPr>
        <w:rFonts w:ascii="Arial" w:hAnsi="Arial" w:cs="Arial"/>
        <w:bCs/>
        <w:iCs/>
        <w:sz w:val="20"/>
        <w:szCs w:val="20"/>
        <w:lang w:val="pl-PL" w:eastAsia="ar-SA"/>
      </w:rPr>
      <w:tab/>
    </w:r>
    <w:r w:rsidR="00662923" w:rsidRPr="00CE6C39">
      <w:rPr>
        <w:rFonts w:ascii="Arial" w:hAnsi="Arial" w:cs="Arial"/>
        <w:bCs/>
        <w:iCs/>
        <w:color w:val="FF0000"/>
        <w:sz w:val="20"/>
        <w:szCs w:val="20"/>
        <w:lang w:val="pl-PL" w:eastAsia="ar-SA"/>
      </w:rPr>
      <w:t xml:space="preserve">         </w:t>
    </w:r>
    <w:r w:rsidR="00662923" w:rsidRPr="00CE6C39">
      <w:rPr>
        <w:rFonts w:ascii="Arial" w:hAnsi="Arial" w:cs="Arial"/>
        <w:color w:val="FF0000"/>
        <w:sz w:val="20"/>
        <w:szCs w:val="20"/>
      </w:rPr>
      <w:t>Załącznik nr 7</w:t>
    </w:r>
    <w:r w:rsidR="00CE6C39" w:rsidRPr="00CE6C39">
      <w:rPr>
        <w:rFonts w:ascii="Arial" w:hAnsi="Arial" w:cs="Arial"/>
        <w:color w:val="FF0000"/>
        <w:sz w:val="20"/>
        <w:szCs w:val="20"/>
      </w:rPr>
      <w:t>a</w:t>
    </w:r>
    <w:r w:rsidR="00662923" w:rsidRPr="00CE6C39">
      <w:rPr>
        <w:rFonts w:ascii="Arial" w:hAnsi="Arial" w:cs="Arial"/>
        <w:color w:val="FF0000"/>
        <w:sz w:val="20"/>
        <w:szCs w:val="20"/>
      </w:rPr>
      <w:t xml:space="preserve"> do SWZ</w:t>
    </w:r>
  </w:p>
  <w:p w14:paraId="30458E9D" w14:textId="77777777" w:rsidR="00192A16" w:rsidRPr="00453D30" w:rsidRDefault="00192A16" w:rsidP="00453D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 w15:restartNumberingAfterBreak="0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 w15:restartNumberingAfterBreak="0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 w15:restartNumberingAfterBreak="0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 w15:restartNumberingAfterBreak="0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 w15:restartNumberingAfterBreak="0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 w15:restartNumberingAfterBreak="0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 w15:restartNumberingAfterBreak="0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 w15:restartNumberingAfterBreak="0">
    <w:nsid w:val="00000022"/>
    <w:multiLevelType w:val="singleLevel"/>
    <w:tmpl w:val="00000022"/>
    <w:name w:val="WW8Num5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10" w15:restartNumberingAfterBreak="0">
    <w:nsid w:val="3BF73160"/>
    <w:multiLevelType w:val="hybridMultilevel"/>
    <w:tmpl w:val="B57C0026"/>
    <w:lvl w:ilvl="0" w:tplc="F7BC75B2">
      <w:start w:val="1"/>
      <w:numFmt w:val="decimal"/>
      <w:lvlText w:val="%1."/>
      <w:lvlJc w:val="left"/>
      <w:pPr>
        <w:ind w:left="502" w:hanging="36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12" w15:restartNumberingAfterBreak="0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13" w15:restartNumberingAfterBreak="0">
    <w:nsid w:val="4F5D6B0F"/>
    <w:multiLevelType w:val="hybridMultilevel"/>
    <w:tmpl w:val="B636E89C"/>
    <w:lvl w:ilvl="0" w:tplc="04150001">
      <w:start w:val="1"/>
      <w:numFmt w:val="bullet"/>
      <w:lvlText w:val=""/>
      <w:lvlJc w:val="left"/>
      <w:pPr>
        <w:ind w:left="8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abstractNum w:abstractNumId="14" w15:restartNumberingAfterBreak="0">
    <w:nsid w:val="58947BC9"/>
    <w:multiLevelType w:val="multilevel"/>
    <w:tmpl w:val="B6682982"/>
    <w:styleLink w:val="WW8Num13"/>
    <w:lvl w:ilvl="0">
      <w:start w:val="1"/>
      <w:numFmt w:val="decimal"/>
      <w:lvlText w:val="%1)"/>
      <w:lvlJc w:val="left"/>
      <w:rPr>
        <w:rFonts w:ascii="Cambria" w:eastAsia="Times New Roman" w:hAnsi="Cambria" w:cs="Arial"/>
        <w:b w:val="0"/>
        <w:i w:val="0"/>
        <w:color w:val="000000"/>
        <w:sz w:val="16"/>
        <w:szCs w:val="18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5" w15:restartNumberingAfterBreak="0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num w:numId="1" w16cid:durableId="1607497345">
    <w:abstractNumId w:val="11"/>
  </w:num>
  <w:num w:numId="2" w16cid:durableId="946039646">
    <w:abstractNumId w:val="14"/>
  </w:num>
  <w:num w:numId="3" w16cid:durableId="262081106">
    <w:abstractNumId w:val="10"/>
  </w:num>
  <w:num w:numId="4" w16cid:durableId="680860748">
    <w:abstractNumId w:val="1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0A3B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37B65"/>
    <w:rsid w:val="00041617"/>
    <w:rsid w:val="00042263"/>
    <w:rsid w:val="00042B17"/>
    <w:rsid w:val="0004338D"/>
    <w:rsid w:val="00044B6B"/>
    <w:rsid w:val="00047EF2"/>
    <w:rsid w:val="00051A85"/>
    <w:rsid w:val="00053AC2"/>
    <w:rsid w:val="00054BF5"/>
    <w:rsid w:val="00055851"/>
    <w:rsid w:val="00061F88"/>
    <w:rsid w:val="00063849"/>
    <w:rsid w:val="00066926"/>
    <w:rsid w:val="000675E7"/>
    <w:rsid w:val="00070743"/>
    <w:rsid w:val="000726CE"/>
    <w:rsid w:val="00075847"/>
    <w:rsid w:val="00080D85"/>
    <w:rsid w:val="00081A64"/>
    <w:rsid w:val="00084151"/>
    <w:rsid w:val="000858B3"/>
    <w:rsid w:val="00090A82"/>
    <w:rsid w:val="00091FCF"/>
    <w:rsid w:val="000970DD"/>
    <w:rsid w:val="000A0528"/>
    <w:rsid w:val="000A1940"/>
    <w:rsid w:val="000A1981"/>
    <w:rsid w:val="000A27ED"/>
    <w:rsid w:val="000A3BB7"/>
    <w:rsid w:val="000A660B"/>
    <w:rsid w:val="000A72B3"/>
    <w:rsid w:val="000B0B94"/>
    <w:rsid w:val="000B0FF6"/>
    <w:rsid w:val="000B2EE7"/>
    <w:rsid w:val="000B37AC"/>
    <w:rsid w:val="000C152C"/>
    <w:rsid w:val="000C1FE3"/>
    <w:rsid w:val="000C2E16"/>
    <w:rsid w:val="000C3646"/>
    <w:rsid w:val="000D40FD"/>
    <w:rsid w:val="000E05B9"/>
    <w:rsid w:val="000E4E2A"/>
    <w:rsid w:val="000E7F53"/>
    <w:rsid w:val="000F094E"/>
    <w:rsid w:val="0010294D"/>
    <w:rsid w:val="00102A85"/>
    <w:rsid w:val="00102C0C"/>
    <w:rsid w:val="00103084"/>
    <w:rsid w:val="00103155"/>
    <w:rsid w:val="001054D9"/>
    <w:rsid w:val="00114AAA"/>
    <w:rsid w:val="00114EE9"/>
    <w:rsid w:val="001201D6"/>
    <w:rsid w:val="001218E1"/>
    <w:rsid w:val="00122276"/>
    <w:rsid w:val="00126E65"/>
    <w:rsid w:val="00130E72"/>
    <w:rsid w:val="00131262"/>
    <w:rsid w:val="00134702"/>
    <w:rsid w:val="001357B0"/>
    <w:rsid w:val="00135BB5"/>
    <w:rsid w:val="00136D09"/>
    <w:rsid w:val="00137870"/>
    <w:rsid w:val="001405D1"/>
    <w:rsid w:val="00140DF0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A16"/>
    <w:rsid w:val="00192C7B"/>
    <w:rsid w:val="00194CF3"/>
    <w:rsid w:val="00195856"/>
    <w:rsid w:val="00197122"/>
    <w:rsid w:val="001979DB"/>
    <w:rsid w:val="001A4C70"/>
    <w:rsid w:val="001A5611"/>
    <w:rsid w:val="001A7799"/>
    <w:rsid w:val="001B000A"/>
    <w:rsid w:val="001B3135"/>
    <w:rsid w:val="001B59ED"/>
    <w:rsid w:val="001B63E7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13CD"/>
    <w:rsid w:val="001D353E"/>
    <w:rsid w:val="001D6CF9"/>
    <w:rsid w:val="001E319E"/>
    <w:rsid w:val="001E6C02"/>
    <w:rsid w:val="001E6F19"/>
    <w:rsid w:val="001E7988"/>
    <w:rsid w:val="001F1C7C"/>
    <w:rsid w:val="001F1F9E"/>
    <w:rsid w:val="001F3802"/>
    <w:rsid w:val="001F4FD3"/>
    <w:rsid w:val="001F516F"/>
    <w:rsid w:val="001F60E2"/>
    <w:rsid w:val="001F6ECF"/>
    <w:rsid w:val="002013CA"/>
    <w:rsid w:val="00204600"/>
    <w:rsid w:val="00205194"/>
    <w:rsid w:val="00210DCE"/>
    <w:rsid w:val="00211B35"/>
    <w:rsid w:val="00211D44"/>
    <w:rsid w:val="0021284A"/>
    <w:rsid w:val="00213968"/>
    <w:rsid w:val="00217792"/>
    <w:rsid w:val="00222F60"/>
    <w:rsid w:val="002232E2"/>
    <w:rsid w:val="00223750"/>
    <w:rsid w:val="002248A3"/>
    <w:rsid w:val="00224C77"/>
    <w:rsid w:val="00225324"/>
    <w:rsid w:val="00227E39"/>
    <w:rsid w:val="00233770"/>
    <w:rsid w:val="002365B7"/>
    <w:rsid w:val="00241840"/>
    <w:rsid w:val="00241C6C"/>
    <w:rsid w:val="00241DA0"/>
    <w:rsid w:val="002447F6"/>
    <w:rsid w:val="00246020"/>
    <w:rsid w:val="00246A11"/>
    <w:rsid w:val="00252051"/>
    <w:rsid w:val="00255734"/>
    <w:rsid w:val="00256EDD"/>
    <w:rsid w:val="00257369"/>
    <w:rsid w:val="00261B89"/>
    <w:rsid w:val="002654BA"/>
    <w:rsid w:val="0026568F"/>
    <w:rsid w:val="0026706B"/>
    <w:rsid w:val="002678AB"/>
    <w:rsid w:val="00271D38"/>
    <w:rsid w:val="00272E2B"/>
    <w:rsid w:val="002814D4"/>
    <w:rsid w:val="002837ED"/>
    <w:rsid w:val="002876E2"/>
    <w:rsid w:val="00290EB4"/>
    <w:rsid w:val="002953C0"/>
    <w:rsid w:val="002978B3"/>
    <w:rsid w:val="002A2237"/>
    <w:rsid w:val="002A2640"/>
    <w:rsid w:val="002A4CEF"/>
    <w:rsid w:val="002A5876"/>
    <w:rsid w:val="002A73B3"/>
    <w:rsid w:val="002A77AE"/>
    <w:rsid w:val="002A7F4E"/>
    <w:rsid w:val="002B6740"/>
    <w:rsid w:val="002C078A"/>
    <w:rsid w:val="002C317E"/>
    <w:rsid w:val="002C49D9"/>
    <w:rsid w:val="002C6B65"/>
    <w:rsid w:val="002C75A5"/>
    <w:rsid w:val="002D0A1C"/>
    <w:rsid w:val="002D4C9D"/>
    <w:rsid w:val="002D645D"/>
    <w:rsid w:val="002D67E0"/>
    <w:rsid w:val="002D6BEA"/>
    <w:rsid w:val="002D74BE"/>
    <w:rsid w:val="002D7AED"/>
    <w:rsid w:val="002E0A89"/>
    <w:rsid w:val="002E2509"/>
    <w:rsid w:val="002E5CC5"/>
    <w:rsid w:val="002F0291"/>
    <w:rsid w:val="002F16D6"/>
    <w:rsid w:val="002F26C4"/>
    <w:rsid w:val="002F79CA"/>
    <w:rsid w:val="00302288"/>
    <w:rsid w:val="00302515"/>
    <w:rsid w:val="00302B07"/>
    <w:rsid w:val="003062AC"/>
    <w:rsid w:val="00310A34"/>
    <w:rsid w:val="003114B9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9D7"/>
    <w:rsid w:val="00346BBC"/>
    <w:rsid w:val="00350282"/>
    <w:rsid w:val="00351E47"/>
    <w:rsid w:val="00353E34"/>
    <w:rsid w:val="00354735"/>
    <w:rsid w:val="003600E2"/>
    <w:rsid w:val="00362C90"/>
    <w:rsid w:val="003638CB"/>
    <w:rsid w:val="00364AEE"/>
    <w:rsid w:val="00365834"/>
    <w:rsid w:val="00366630"/>
    <w:rsid w:val="00367880"/>
    <w:rsid w:val="00367A44"/>
    <w:rsid w:val="00370E57"/>
    <w:rsid w:val="003743D2"/>
    <w:rsid w:val="003809D8"/>
    <w:rsid w:val="00382285"/>
    <w:rsid w:val="00382504"/>
    <w:rsid w:val="00383D3C"/>
    <w:rsid w:val="0038444D"/>
    <w:rsid w:val="00386C48"/>
    <w:rsid w:val="00386C8E"/>
    <w:rsid w:val="00387243"/>
    <w:rsid w:val="00392B0F"/>
    <w:rsid w:val="00392B43"/>
    <w:rsid w:val="00392F4F"/>
    <w:rsid w:val="00394CB7"/>
    <w:rsid w:val="00396AE5"/>
    <w:rsid w:val="003978EF"/>
    <w:rsid w:val="003A1A6D"/>
    <w:rsid w:val="003A21AC"/>
    <w:rsid w:val="003A2551"/>
    <w:rsid w:val="003A41B1"/>
    <w:rsid w:val="003A4DC1"/>
    <w:rsid w:val="003A5908"/>
    <w:rsid w:val="003A5A9D"/>
    <w:rsid w:val="003A5E55"/>
    <w:rsid w:val="003A75B1"/>
    <w:rsid w:val="003A7735"/>
    <w:rsid w:val="003B13A9"/>
    <w:rsid w:val="003B6F73"/>
    <w:rsid w:val="003C48F1"/>
    <w:rsid w:val="003C4B19"/>
    <w:rsid w:val="003C659A"/>
    <w:rsid w:val="003C7514"/>
    <w:rsid w:val="003D1ED1"/>
    <w:rsid w:val="003D4FCB"/>
    <w:rsid w:val="003D61B3"/>
    <w:rsid w:val="003E464A"/>
    <w:rsid w:val="003E719D"/>
    <w:rsid w:val="003E7EC5"/>
    <w:rsid w:val="003F0669"/>
    <w:rsid w:val="003F3E9E"/>
    <w:rsid w:val="003F49E2"/>
    <w:rsid w:val="003F503B"/>
    <w:rsid w:val="003F5826"/>
    <w:rsid w:val="003F60D2"/>
    <w:rsid w:val="00400735"/>
    <w:rsid w:val="004044CD"/>
    <w:rsid w:val="00404595"/>
    <w:rsid w:val="00405505"/>
    <w:rsid w:val="00410D38"/>
    <w:rsid w:val="0041104F"/>
    <w:rsid w:val="0041331B"/>
    <w:rsid w:val="00414CF9"/>
    <w:rsid w:val="00420580"/>
    <w:rsid w:val="00422FC5"/>
    <w:rsid w:val="00423457"/>
    <w:rsid w:val="004245B7"/>
    <w:rsid w:val="00427A12"/>
    <w:rsid w:val="00433028"/>
    <w:rsid w:val="00436078"/>
    <w:rsid w:val="00436F25"/>
    <w:rsid w:val="004409ED"/>
    <w:rsid w:val="00442F7E"/>
    <w:rsid w:val="0044374E"/>
    <w:rsid w:val="0044434A"/>
    <w:rsid w:val="00445639"/>
    <w:rsid w:val="00446E5C"/>
    <w:rsid w:val="004501D1"/>
    <w:rsid w:val="0045165D"/>
    <w:rsid w:val="004519E7"/>
    <w:rsid w:val="004538F2"/>
    <w:rsid w:val="00453D30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4A69"/>
    <w:rsid w:val="0048569A"/>
    <w:rsid w:val="00485B52"/>
    <w:rsid w:val="00490F36"/>
    <w:rsid w:val="004912D9"/>
    <w:rsid w:val="004934C5"/>
    <w:rsid w:val="0049371B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1D58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12ED"/>
    <w:rsid w:val="004D4CCE"/>
    <w:rsid w:val="004D63E9"/>
    <w:rsid w:val="004E0EAB"/>
    <w:rsid w:val="004E3410"/>
    <w:rsid w:val="004E4827"/>
    <w:rsid w:val="004E5DD6"/>
    <w:rsid w:val="004E6870"/>
    <w:rsid w:val="004E6D1D"/>
    <w:rsid w:val="004E7F7A"/>
    <w:rsid w:val="004F0FA6"/>
    <w:rsid w:val="004F1DB6"/>
    <w:rsid w:val="004F31B5"/>
    <w:rsid w:val="004F4AC8"/>
    <w:rsid w:val="00500D3B"/>
    <w:rsid w:val="005038D7"/>
    <w:rsid w:val="0050413B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259"/>
    <w:rsid w:val="00522BE4"/>
    <w:rsid w:val="005327E3"/>
    <w:rsid w:val="00532D41"/>
    <w:rsid w:val="00532DC9"/>
    <w:rsid w:val="00534E6E"/>
    <w:rsid w:val="00535B3B"/>
    <w:rsid w:val="0054161F"/>
    <w:rsid w:val="00541932"/>
    <w:rsid w:val="00545BD7"/>
    <w:rsid w:val="00546BDE"/>
    <w:rsid w:val="00546FE9"/>
    <w:rsid w:val="0055188B"/>
    <w:rsid w:val="005522C9"/>
    <w:rsid w:val="00552CB7"/>
    <w:rsid w:val="0055599C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8AF"/>
    <w:rsid w:val="005C2B74"/>
    <w:rsid w:val="005C52B4"/>
    <w:rsid w:val="005C74D9"/>
    <w:rsid w:val="005D3855"/>
    <w:rsid w:val="005D3E53"/>
    <w:rsid w:val="005D49B2"/>
    <w:rsid w:val="005D724B"/>
    <w:rsid w:val="005E109B"/>
    <w:rsid w:val="005E25BB"/>
    <w:rsid w:val="005E342A"/>
    <w:rsid w:val="005E7368"/>
    <w:rsid w:val="005F05C6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2F9F"/>
    <w:rsid w:val="006230E3"/>
    <w:rsid w:val="00631F41"/>
    <w:rsid w:val="00633F9C"/>
    <w:rsid w:val="00635E34"/>
    <w:rsid w:val="0063699A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2923"/>
    <w:rsid w:val="0066323E"/>
    <w:rsid w:val="00664AC0"/>
    <w:rsid w:val="00666177"/>
    <w:rsid w:val="00667F63"/>
    <w:rsid w:val="00670104"/>
    <w:rsid w:val="006701F1"/>
    <w:rsid w:val="00672FAA"/>
    <w:rsid w:val="0067317B"/>
    <w:rsid w:val="00673FFB"/>
    <w:rsid w:val="0067561C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8726E"/>
    <w:rsid w:val="00694955"/>
    <w:rsid w:val="006952AC"/>
    <w:rsid w:val="00696298"/>
    <w:rsid w:val="00697CEE"/>
    <w:rsid w:val="006B004E"/>
    <w:rsid w:val="006B2435"/>
    <w:rsid w:val="006B3219"/>
    <w:rsid w:val="006B48EB"/>
    <w:rsid w:val="006B65EA"/>
    <w:rsid w:val="006B6D15"/>
    <w:rsid w:val="006C1399"/>
    <w:rsid w:val="006C3755"/>
    <w:rsid w:val="006C3D0A"/>
    <w:rsid w:val="006C3D86"/>
    <w:rsid w:val="006C5B73"/>
    <w:rsid w:val="006D0291"/>
    <w:rsid w:val="006D0804"/>
    <w:rsid w:val="006D2130"/>
    <w:rsid w:val="006D262F"/>
    <w:rsid w:val="006D2F13"/>
    <w:rsid w:val="006D4584"/>
    <w:rsid w:val="006D4C80"/>
    <w:rsid w:val="006E278E"/>
    <w:rsid w:val="006E2914"/>
    <w:rsid w:val="006E3411"/>
    <w:rsid w:val="006E500A"/>
    <w:rsid w:val="006E52B0"/>
    <w:rsid w:val="006E6C17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5372"/>
    <w:rsid w:val="007308DE"/>
    <w:rsid w:val="00730CDE"/>
    <w:rsid w:val="0073327C"/>
    <w:rsid w:val="00733CAF"/>
    <w:rsid w:val="00734D6E"/>
    <w:rsid w:val="007358E6"/>
    <w:rsid w:val="00737587"/>
    <w:rsid w:val="00737E26"/>
    <w:rsid w:val="00747E30"/>
    <w:rsid w:val="00750A35"/>
    <w:rsid w:val="00752879"/>
    <w:rsid w:val="0075289B"/>
    <w:rsid w:val="007548DB"/>
    <w:rsid w:val="0075499B"/>
    <w:rsid w:val="00755404"/>
    <w:rsid w:val="007572CC"/>
    <w:rsid w:val="00757D73"/>
    <w:rsid w:val="00760F63"/>
    <w:rsid w:val="00762138"/>
    <w:rsid w:val="007646D7"/>
    <w:rsid w:val="00767954"/>
    <w:rsid w:val="00767A53"/>
    <w:rsid w:val="00770C2E"/>
    <w:rsid w:val="00771D75"/>
    <w:rsid w:val="007763E7"/>
    <w:rsid w:val="00777472"/>
    <w:rsid w:val="00780A2C"/>
    <w:rsid w:val="007815A6"/>
    <w:rsid w:val="00784738"/>
    <w:rsid w:val="00785B61"/>
    <w:rsid w:val="0078663F"/>
    <w:rsid w:val="00787622"/>
    <w:rsid w:val="007877E3"/>
    <w:rsid w:val="00787E16"/>
    <w:rsid w:val="00792AF3"/>
    <w:rsid w:val="00792EE6"/>
    <w:rsid w:val="00793775"/>
    <w:rsid w:val="0079444B"/>
    <w:rsid w:val="0079655B"/>
    <w:rsid w:val="007A0335"/>
    <w:rsid w:val="007A7C26"/>
    <w:rsid w:val="007B21B2"/>
    <w:rsid w:val="007C0CCF"/>
    <w:rsid w:val="007C107B"/>
    <w:rsid w:val="007C4815"/>
    <w:rsid w:val="007C73C6"/>
    <w:rsid w:val="007D29F5"/>
    <w:rsid w:val="007D2EDC"/>
    <w:rsid w:val="007D3559"/>
    <w:rsid w:val="007D5D10"/>
    <w:rsid w:val="007E08D6"/>
    <w:rsid w:val="007E23AC"/>
    <w:rsid w:val="007E6310"/>
    <w:rsid w:val="007F0177"/>
    <w:rsid w:val="007F0805"/>
    <w:rsid w:val="007F0EBC"/>
    <w:rsid w:val="007F1066"/>
    <w:rsid w:val="007F34EC"/>
    <w:rsid w:val="007F3FE7"/>
    <w:rsid w:val="007F4967"/>
    <w:rsid w:val="007F4FAE"/>
    <w:rsid w:val="007F5A51"/>
    <w:rsid w:val="007F76A1"/>
    <w:rsid w:val="007F7A34"/>
    <w:rsid w:val="007F7A95"/>
    <w:rsid w:val="00802C0B"/>
    <w:rsid w:val="00803828"/>
    <w:rsid w:val="00805BCD"/>
    <w:rsid w:val="008079C8"/>
    <w:rsid w:val="00807F68"/>
    <w:rsid w:val="00810A21"/>
    <w:rsid w:val="008115F9"/>
    <w:rsid w:val="00812831"/>
    <w:rsid w:val="008215CC"/>
    <w:rsid w:val="00822E62"/>
    <w:rsid w:val="00823981"/>
    <w:rsid w:val="00824F4A"/>
    <w:rsid w:val="00825EA0"/>
    <w:rsid w:val="00826C7F"/>
    <w:rsid w:val="008344A7"/>
    <w:rsid w:val="008375EC"/>
    <w:rsid w:val="008409B8"/>
    <w:rsid w:val="00840E8D"/>
    <w:rsid w:val="008454AD"/>
    <w:rsid w:val="00845544"/>
    <w:rsid w:val="00851265"/>
    <w:rsid w:val="008521F1"/>
    <w:rsid w:val="008522AD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74E4"/>
    <w:rsid w:val="00870445"/>
    <w:rsid w:val="00871508"/>
    <w:rsid w:val="00872D84"/>
    <w:rsid w:val="008743D3"/>
    <w:rsid w:val="00883CF7"/>
    <w:rsid w:val="00892186"/>
    <w:rsid w:val="00896C0F"/>
    <w:rsid w:val="008A0763"/>
    <w:rsid w:val="008A0BF5"/>
    <w:rsid w:val="008A10C0"/>
    <w:rsid w:val="008A1345"/>
    <w:rsid w:val="008A27B1"/>
    <w:rsid w:val="008A41DF"/>
    <w:rsid w:val="008A5160"/>
    <w:rsid w:val="008B11F9"/>
    <w:rsid w:val="008B15C2"/>
    <w:rsid w:val="008B3B91"/>
    <w:rsid w:val="008B504A"/>
    <w:rsid w:val="008C5A0B"/>
    <w:rsid w:val="008C5EBB"/>
    <w:rsid w:val="008C6142"/>
    <w:rsid w:val="008C7516"/>
    <w:rsid w:val="008D1ABD"/>
    <w:rsid w:val="008D38B4"/>
    <w:rsid w:val="008D5AC9"/>
    <w:rsid w:val="008D7041"/>
    <w:rsid w:val="008E1988"/>
    <w:rsid w:val="008E5B27"/>
    <w:rsid w:val="008F0BFB"/>
    <w:rsid w:val="008F21F2"/>
    <w:rsid w:val="008F2E6F"/>
    <w:rsid w:val="008F558F"/>
    <w:rsid w:val="00901EC6"/>
    <w:rsid w:val="009023E2"/>
    <w:rsid w:val="00902957"/>
    <w:rsid w:val="0090440F"/>
    <w:rsid w:val="00905E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5FAA"/>
    <w:rsid w:val="00926A77"/>
    <w:rsid w:val="00930CC4"/>
    <w:rsid w:val="00935146"/>
    <w:rsid w:val="00936437"/>
    <w:rsid w:val="00937018"/>
    <w:rsid w:val="009370DA"/>
    <w:rsid w:val="00937E37"/>
    <w:rsid w:val="00940ADF"/>
    <w:rsid w:val="00940C71"/>
    <w:rsid w:val="009427CB"/>
    <w:rsid w:val="009433BE"/>
    <w:rsid w:val="009510D6"/>
    <w:rsid w:val="009516CD"/>
    <w:rsid w:val="00952F96"/>
    <w:rsid w:val="0095353E"/>
    <w:rsid w:val="00953976"/>
    <w:rsid w:val="00954AF0"/>
    <w:rsid w:val="0095725E"/>
    <w:rsid w:val="009575DB"/>
    <w:rsid w:val="0096046C"/>
    <w:rsid w:val="00960760"/>
    <w:rsid w:val="0096108A"/>
    <w:rsid w:val="0096263A"/>
    <w:rsid w:val="00962E6F"/>
    <w:rsid w:val="00963663"/>
    <w:rsid w:val="00964203"/>
    <w:rsid w:val="009660DD"/>
    <w:rsid w:val="00966BB2"/>
    <w:rsid w:val="009829D9"/>
    <w:rsid w:val="00983423"/>
    <w:rsid w:val="00983D87"/>
    <w:rsid w:val="0098603A"/>
    <w:rsid w:val="0098653F"/>
    <w:rsid w:val="009952C7"/>
    <w:rsid w:val="009966DD"/>
    <w:rsid w:val="009970AA"/>
    <w:rsid w:val="009A0530"/>
    <w:rsid w:val="009A32D4"/>
    <w:rsid w:val="009A410D"/>
    <w:rsid w:val="009A4C9A"/>
    <w:rsid w:val="009A5616"/>
    <w:rsid w:val="009A63E0"/>
    <w:rsid w:val="009B34E9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161"/>
    <w:rsid w:val="009D4D28"/>
    <w:rsid w:val="009D5F18"/>
    <w:rsid w:val="009D6C0A"/>
    <w:rsid w:val="009E13F4"/>
    <w:rsid w:val="009E3077"/>
    <w:rsid w:val="009E3C0C"/>
    <w:rsid w:val="009E6B1D"/>
    <w:rsid w:val="009E6C6C"/>
    <w:rsid w:val="009E7D5D"/>
    <w:rsid w:val="009F246A"/>
    <w:rsid w:val="009F3788"/>
    <w:rsid w:val="009F41F4"/>
    <w:rsid w:val="009F7330"/>
    <w:rsid w:val="00A001A0"/>
    <w:rsid w:val="00A00760"/>
    <w:rsid w:val="00A01864"/>
    <w:rsid w:val="00A0223C"/>
    <w:rsid w:val="00A05061"/>
    <w:rsid w:val="00A05C0F"/>
    <w:rsid w:val="00A06B79"/>
    <w:rsid w:val="00A06C60"/>
    <w:rsid w:val="00A10FFA"/>
    <w:rsid w:val="00A1134B"/>
    <w:rsid w:val="00A13279"/>
    <w:rsid w:val="00A13D0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2E22"/>
    <w:rsid w:val="00A578F5"/>
    <w:rsid w:val="00A6013A"/>
    <w:rsid w:val="00A62E79"/>
    <w:rsid w:val="00A66B1C"/>
    <w:rsid w:val="00A71CB4"/>
    <w:rsid w:val="00A71E09"/>
    <w:rsid w:val="00A72425"/>
    <w:rsid w:val="00A74A76"/>
    <w:rsid w:val="00A74B97"/>
    <w:rsid w:val="00A7645F"/>
    <w:rsid w:val="00A80452"/>
    <w:rsid w:val="00A8102D"/>
    <w:rsid w:val="00A81BE2"/>
    <w:rsid w:val="00A85586"/>
    <w:rsid w:val="00A9175F"/>
    <w:rsid w:val="00A91DA3"/>
    <w:rsid w:val="00A91FE0"/>
    <w:rsid w:val="00A97F70"/>
    <w:rsid w:val="00AA4266"/>
    <w:rsid w:val="00AB2527"/>
    <w:rsid w:val="00AC2D83"/>
    <w:rsid w:val="00AC3CE6"/>
    <w:rsid w:val="00AC4555"/>
    <w:rsid w:val="00AC4C9D"/>
    <w:rsid w:val="00AC5669"/>
    <w:rsid w:val="00AC754C"/>
    <w:rsid w:val="00AC7753"/>
    <w:rsid w:val="00AC780F"/>
    <w:rsid w:val="00AD2AB2"/>
    <w:rsid w:val="00AD34D0"/>
    <w:rsid w:val="00AD3D26"/>
    <w:rsid w:val="00AD55FC"/>
    <w:rsid w:val="00AD751A"/>
    <w:rsid w:val="00AE02C5"/>
    <w:rsid w:val="00AE1DEB"/>
    <w:rsid w:val="00AE25F5"/>
    <w:rsid w:val="00AE267D"/>
    <w:rsid w:val="00AE3179"/>
    <w:rsid w:val="00AE5AB8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6B3"/>
    <w:rsid w:val="00B04961"/>
    <w:rsid w:val="00B04E14"/>
    <w:rsid w:val="00B119CC"/>
    <w:rsid w:val="00B11C33"/>
    <w:rsid w:val="00B1499E"/>
    <w:rsid w:val="00B153AF"/>
    <w:rsid w:val="00B16109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3C22"/>
    <w:rsid w:val="00B36246"/>
    <w:rsid w:val="00B40125"/>
    <w:rsid w:val="00B4095C"/>
    <w:rsid w:val="00B47146"/>
    <w:rsid w:val="00B5090F"/>
    <w:rsid w:val="00B52161"/>
    <w:rsid w:val="00B5465B"/>
    <w:rsid w:val="00B55B34"/>
    <w:rsid w:val="00B57C21"/>
    <w:rsid w:val="00B604FC"/>
    <w:rsid w:val="00B6181B"/>
    <w:rsid w:val="00B61C63"/>
    <w:rsid w:val="00B64E61"/>
    <w:rsid w:val="00B66F2C"/>
    <w:rsid w:val="00B71B9B"/>
    <w:rsid w:val="00B72784"/>
    <w:rsid w:val="00B736C3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96A8F"/>
    <w:rsid w:val="00BA1A68"/>
    <w:rsid w:val="00BA1A8D"/>
    <w:rsid w:val="00BA2601"/>
    <w:rsid w:val="00BA3337"/>
    <w:rsid w:val="00BA4BBD"/>
    <w:rsid w:val="00BA5C7E"/>
    <w:rsid w:val="00BA7B2C"/>
    <w:rsid w:val="00BA7C69"/>
    <w:rsid w:val="00BB19B8"/>
    <w:rsid w:val="00BB7015"/>
    <w:rsid w:val="00BC0322"/>
    <w:rsid w:val="00BC077D"/>
    <w:rsid w:val="00BC4A55"/>
    <w:rsid w:val="00BC54A6"/>
    <w:rsid w:val="00BD1112"/>
    <w:rsid w:val="00BD2D8F"/>
    <w:rsid w:val="00BD58A4"/>
    <w:rsid w:val="00BD6049"/>
    <w:rsid w:val="00BD7949"/>
    <w:rsid w:val="00BE087A"/>
    <w:rsid w:val="00BE0A7B"/>
    <w:rsid w:val="00BE28EE"/>
    <w:rsid w:val="00BE38A8"/>
    <w:rsid w:val="00BE43AB"/>
    <w:rsid w:val="00BF15F1"/>
    <w:rsid w:val="00BF1BAE"/>
    <w:rsid w:val="00BF3244"/>
    <w:rsid w:val="00BF353D"/>
    <w:rsid w:val="00BF6EFD"/>
    <w:rsid w:val="00BF78FD"/>
    <w:rsid w:val="00C015A6"/>
    <w:rsid w:val="00C0164D"/>
    <w:rsid w:val="00C01CDD"/>
    <w:rsid w:val="00C02FE9"/>
    <w:rsid w:val="00C0716D"/>
    <w:rsid w:val="00C077CF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27E3B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0870"/>
    <w:rsid w:val="00C51925"/>
    <w:rsid w:val="00C51F8C"/>
    <w:rsid w:val="00C5533B"/>
    <w:rsid w:val="00C574BE"/>
    <w:rsid w:val="00C57F0E"/>
    <w:rsid w:val="00C6357F"/>
    <w:rsid w:val="00C64003"/>
    <w:rsid w:val="00C640EF"/>
    <w:rsid w:val="00C64D2E"/>
    <w:rsid w:val="00C652B5"/>
    <w:rsid w:val="00C67F59"/>
    <w:rsid w:val="00C70026"/>
    <w:rsid w:val="00C7042E"/>
    <w:rsid w:val="00C71407"/>
    <w:rsid w:val="00C71DB7"/>
    <w:rsid w:val="00C734AB"/>
    <w:rsid w:val="00C73A41"/>
    <w:rsid w:val="00C74421"/>
    <w:rsid w:val="00C7601A"/>
    <w:rsid w:val="00C810D6"/>
    <w:rsid w:val="00C8153D"/>
    <w:rsid w:val="00C82F0B"/>
    <w:rsid w:val="00C900DF"/>
    <w:rsid w:val="00C920BE"/>
    <w:rsid w:val="00C9266C"/>
    <w:rsid w:val="00C94883"/>
    <w:rsid w:val="00C97C1D"/>
    <w:rsid w:val="00CA152F"/>
    <w:rsid w:val="00CA4619"/>
    <w:rsid w:val="00CB49E0"/>
    <w:rsid w:val="00CB6C60"/>
    <w:rsid w:val="00CC2C7F"/>
    <w:rsid w:val="00CC3229"/>
    <w:rsid w:val="00CC41E1"/>
    <w:rsid w:val="00CC43FF"/>
    <w:rsid w:val="00CC63D6"/>
    <w:rsid w:val="00CD1B83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6C39"/>
    <w:rsid w:val="00CE7014"/>
    <w:rsid w:val="00CF04AF"/>
    <w:rsid w:val="00CF2B9E"/>
    <w:rsid w:val="00CF2E3A"/>
    <w:rsid w:val="00CF3E72"/>
    <w:rsid w:val="00D04517"/>
    <w:rsid w:val="00D0511E"/>
    <w:rsid w:val="00D1025F"/>
    <w:rsid w:val="00D10717"/>
    <w:rsid w:val="00D12383"/>
    <w:rsid w:val="00D12DCC"/>
    <w:rsid w:val="00D14073"/>
    <w:rsid w:val="00D1415B"/>
    <w:rsid w:val="00D14DCB"/>
    <w:rsid w:val="00D16E6D"/>
    <w:rsid w:val="00D17623"/>
    <w:rsid w:val="00D20D15"/>
    <w:rsid w:val="00D21293"/>
    <w:rsid w:val="00D2211F"/>
    <w:rsid w:val="00D22BE4"/>
    <w:rsid w:val="00D24228"/>
    <w:rsid w:val="00D25F02"/>
    <w:rsid w:val="00D265E0"/>
    <w:rsid w:val="00D26C21"/>
    <w:rsid w:val="00D323C0"/>
    <w:rsid w:val="00D32776"/>
    <w:rsid w:val="00D32BB1"/>
    <w:rsid w:val="00D33FBF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46BAE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0F6"/>
    <w:rsid w:val="00D91670"/>
    <w:rsid w:val="00D917CF"/>
    <w:rsid w:val="00D928C6"/>
    <w:rsid w:val="00D93276"/>
    <w:rsid w:val="00D93CF7"/>
    <w:rsid w:val="00D9462A"/>
    <w:rsid w:val="00D96540"/>
    <w:rsid w:val="00D96C8B"/>
    <w:rsid w:val="00DA2DDC"/>
    <w:rsid w:val="00DA3046"/>
    <w:rsid w:val="00DA509A"/>
    <w:rsid w:val="00DA7DDD"/>
    <w:rsid w:val="00DB17AA"/>
    <w:rsid w:val="00DB1FC3"/>
    <w:rsid w:val="00DB2AC9"/>
    <w:rsid w:val="00DB394F"/>
    <w:rsid w:val="00DB3C30"/>
    <w:rsid w:val="00DB4875"/>
    <w:rsid w:val="00DB6B37"/>
    <w:rsid w:val="00DB7F36"/>
    <w:rsid w:val="00DC067B"/>
    <w:rsid w:val="00DC08B6"/>
    <w:rsid w:val="00DC2739"/>
    <w:rsid w:val="00DC3694"/>
    <w:rsid w:val="00DC3754"/>
    <w:rsid w:val="00DC6FCE"/>
    <w:rsid w:val="00DD0167"/>
    <w:rsid w:val="00DD2EAB"/>
    <w:rsid w:val="00DD3005"/>
    <w:rsid w:val="00DD3AAC"/>
    <w:rsid w:val="00DE0673"/>
    <w:rsid w:val="00DE2B58"/>
    <w:rsid w:val="00DE5733"/>
    <w:rsid w:val="00DE67E4"/>
    <w:rsid w:val="00DE68FF"/>
    <w:rsid w:val="00DE75D3"/>
    <w:rsid w:val="00DE7EFD"/>
    <w:rsid w:val="00DF01CD"/>
    <w:rsid w:val="00DF021C"/>
    <w:rsid w:val="00DF1AE3"/>
    <w:rsid w:val="00DF5D0D"/>
    <w:rsid w:val="00DF68C8"/>
    <w:rsid w:val="00E00090"/>
    <w:rsid w:val="00E110B9"/>
    <w:rsid w:val="00E11444"/>
    <w:rsid w:val="00E16EEB"/>
    <w:rsid w:val="00E176CD"/>
    <w:rsid w:val="00E21C70"/>
    <w:rsid w:val="00E2384B"/>
    <w:rsid w:val="00E23DFE"/>
    <w:rsid w:val="00E26811"/>
    <w:rsid w:val="00E274B5"/>
    <w:rsid w:val="00E27D50"/>
    <w:rsid w:val="00E306A1"/>
    <w:rsid w:val="00E306CF"/>
    <w:rsid w:val="00E315F1"/>
    <w:rsid w:val="00E31776"/>
    <w:rsid w:val="00E333F5"/>
    <w:rsid w:val="00E350EB"/>
    <w:rsid w:val="00E359BD"/>
    <w:rsid w:val="00E35D31"/>
    <w:rsid w:val="00E3633F"/>
    <w:rsid w:val="00E3778A"/>
    <w:rsid w:val="00E40BB6"/>
    <w:rsid w:val="00E449A6"/>
    <w:rsid w:val="00E44E6C"/>
    <w:rsid w:val="00E45537"/>
    <w:rsid w:val="00E46093"/>
    <w:rsid w:val="00E46519"/>
    <w:rsid w:val="00E5088C"/>
    <w:rsid w:val="00E51A55"/>
    <w:rsid w:val="00E52DAD"/>
    <w:rsid w:val="00E55C88"/>
    <w:rsid w:val="00E5600C"/>
    <w:rsid w:val="00E6178E"/>
    <w:rsid w:val="00E61DB6"/>
    <w:rsid w:val="00E6447A"/>
    <w:rsid w:val="00E700AC"/>
    <w:rsid w:val="00E70BF5"/>
    <w:rsid w:val="00E73219"/>
    <w:rsid w:val="00E73A59"/>
    <w:rsid w:val="00E73DDD"/>
    <w:rsid w:val="00E759D6"/>
    <w:rsid w:val="00E76623"/>
    <w:rsid w:val="00E76BC2"/>
    <w:rsid w:val="00E80EE3"/>
    <w:rsid w:val="00E81085"/>
    <w:rsid w:val="00E81CE2"/>
    <w:rsid w:val="00E83F5C"/>
    <w:rsid w:val="00E84110"/>
    <w:rsid w:val="00E85655"/>
    <w:rsid w:val="00E8697B"/>
    <w:rsid w:val="00E87B49"/>
    <w:rsid w:val="00E87C3A"/>
    <w:rsid w:val="00E90116"/>
    <w:rsid w:val="00E90DCD"/>
    <w:rsid w:val="00E928B8"/>
    <w:rsid w:val="00E93277"/>
    <w:rsid w:val="00E97562"/>
    <w:rsid w:val="00EA0402"/>
    <w:rsid w:val="00EA065A"/>
    <w:rsid w:val="00EA0715"/>
    <w:rsid w:val="00EA2BDF"/>
    <w:rsid w:val="00EA3B29"/>
    <w:rsid w:val="00EA4C1A"/>
    <w:rsid w:val="00EB1584"/>
    <w:rsid w:val="00EB26BF"/>
    <w:rsid w:val="00EB3FB3"/>
    <w:rsid w:val="00EB5530"/>
    <w:rsid w:val="00EB567B"/>
    <w:rsid w:val="00EB5DC0"/>
    <w:rsid w:val="00EB6A66"/>
    <w:rsid w:val="00EB6F6F"/>
    <w:rsid w:val="00EC1621"/>
    <w:rsid w:val="00EC4352"/>
    <w:rsid w:val="00EC538A"/>
    <w:rsid w:val="00ED4336"/>
    <w:rsid w:val="00ED4C88"/>
    <w:rsid w:val="00EE318B"/>
    <w:rsid w:val="00EE3C74"/>
    <w:rsid w:val="00EE42B7"/>
    <w:rsid w:val="00EE7A93"/>
    <w:rsid w:val="00EF0428"/>
    <w:rsid w:val="00EF07DA"/>
    <w:rsid w:val="00EF07E9"/>
    <w:rsid w:val="00EF0C90"/>
    <w:rsid w:val="00EF1B4A"/>
    <w:rsid w:val="00EF2963"/>
    <w:rsid w:val="00EF39FF"/>
    <w:rsid w:val="00EF46F8"/>
    <w:rsid w:val="00F0084C"/>
    <w:rsid w:val="00F042DF"/>
    <w:rsid w:val="00F05931"/>
    <w:rsid w:val="00F05BE3"/>
    <w:rsid w:val="00F05C67"/>
    <w:rsid w:val="00F102C3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24A"/>
    <w:rsid w:val="00F4067B"/>
    <w:rsid w:val="00F41D8C"/>
    <w:rsid w:val="00F41E2A"/>
    <w:rsid w:val="00F45126"/>
    <w:rsid w:val="00F455E4"/>
    <w:rsid w:val="00F45687"/>
    <w:rsid w:val="00F51FD0"/>
    <w:rsid w:val="00F53E1F"/>
    <w:rsid w:val="00F54288"/>
    <w:rsid w:val="00F55344"/>
    <w:rsid w:val="00F55409"/>
    <w:rsid w:val="00F60FDC"/>
    <w:rsid w:val="00F6150A"/>
    <w:rsid w:val="00F642A5"/>
    <w:rsid w:val="00F668B1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36"/>
    <w:rsid w:val="00F92BD6"/>
    <w:rsid w:val="00F977F6"/>
    <w:rsid w:val="00FA10BA"/>
    <w:rsid w:val="00FA12D9"/>
    <w:rsid w:val="00FA1C7E"/>
    <w:rsid w:val="00FA5362"/>
    <w:rsid w:val="00FB1331"/>
    <w:rsid w:val="00FB2E1F"/>
    <w:rsid w:val="00FC1F4F"/>
    <w:rsid w:val="00FC51CC"/>
    <w:rsid w:val="00FD0F46"/>
    <w:rsid w:val="00FD24DC"/>
    <w:rsid w:val="00FD2552"/>
    <w:rsid w:val="00FD27EC"/>
    <w:rsid w:val="00FD77B3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4F1161"/>
  <w15:chartTrackingRefBased/>
  <w15:docId w15:val="{13DE3F3A-4BCB-4047-9093-E10A14C88A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semiHidden="1" w:unhideWhenUsed="1" w:qFormat="1"/>
    <w:lsdException w:name="List 5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1"/>
      </w:numPr>
      <w:jc w:val="both"/>
      <w:outlineLvl w:val="1"/>
    </w:pPr>
    <w:rPr>
      <w:rFonts w:ascii="Calibri" w:eastAsia="Calibri" w:hAnsi="Calibri"/>
      <w:b/>
      <w:szCs w:val="20"/>
      <w:lang w:val="x-none"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val="x-none"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val="x-none"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  <w:rPr>
      <w:lang w:val="x-none" w:eastAsia="x-none"/>
    </w:rPr>
  </w:style>
  <w:style w:type="table" w:styleId="Tabela-Siatka">
    <w:name w:val="Table Grid"/>
    <w:basedOn w:val="Standardowy"/>
    <w:uiPriority w:val="39"/>
    <w:rsid w:val="005419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  <w:lang w:val="x-none" w:eastAsia="x-none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lang w:val="x-none" w:eastAsia="x-none"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aliases w:val="CW_Lista,normalny tekst,L1,Numerowanie,Akapit z listą5,T_SZ_List Paragraph,Nagłowek 3,Preambuła,Akapit z listą BS,Kolorowa lista — akcent 11,Dot pt,F5 List Paragraph,Recommendation,List Paragraph11,lp1,maz_wyliczenie,opis dzialania,Normal"/>
    <w:basedOn w:val="Normalny"/>
    <w:link w:val="AkapitzlistZnak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  <w:lang w:val="x-none" w:eastAsia="x-none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link w:val="BezodstpwZnak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after="96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val="x-none"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val="x-none"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val="x-none" w:eastAsia="en-US"/>
    </w:rPr>
  </w:style>
  <w:style w:type="character" w:customStyle="1" w:styleId="Nagwek9Znak">
    <w:name w:val="Nagłówek 9 Znak"/>
    <w:link w:val="Nagwek9"/>
    <w:rsid w:val="00DA509A"/>
    <w:rPr>
      <w:sz w:val="32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val="x-none"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val="x-none"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val="x-none"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val="x-none"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val="x-none"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val="x-none"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sid w:val="00DA509A"/>
    <w:rPr>
      <w:lang w:val="x-none" w:eastAsia="x-none"/>
    </w:rPr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  <w:style w:type="numbering" w:customStyle="1" w:styleId="WW8Num13">
    <w:name w:val="WW8Num13"/>
    <w:basedOn w:val="Bezlisty"/>
    <w:rsid w:val="00D917CF"/>
    <w:pPr>
      <w:numPr>
        <w:numId w:val="2"/>
      </w:numPr>
    </w:pPr>
  </w:style>
  <w:style w:type="character" w:customStyle="1" w:styleId="FontStyle18">
    <w:name w:val="Font Style18"/>
    <w:rsid w:val="006B2435"/>
    <w:rPr>
      <w:rFonts w:ascii="Times New Roman" w:hAnsi="Times New Roman" w:cs="Times New Roman" w:hint="default"/>
      <w:sz w:val="24"/>
      <w:szCs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C077CF"/>
    <w:rPr>
      <w:sz w:val="24"/>
      <w:szCs w:val="24"/>
    </w:rPr>
  </w:style>
  <w:style w:type="character" w:customStyle="1" w:styleId="BezodstpwZnak">
    <w:name w:val="Bez odstępów Znak"/>
    <w:link w:val="Bezodstpw"/>
    <w:uiPriority w:val="99"/>
    <w:locked/>
    <w:rsid w:val="006D0291"/>
    <w:rPr>
      <w:rFonts w:eastAsia="Calibri"/>
      <w:sz w:val="24"/>
      <w:szCs w:val="24"/>
    </w:rPr>
  </w:style>
  <w:style w:type="character" w:customStyle="1" w:styleId="AkapitzlistZnak">
    <w:name w:val="Akapit z listą Znak"/>
    <w:aliases w:val="CW_Lista Znak,normalny tekst Znak,L1 Znak,Numerowanie Znak,Akapit z listą5 Znak,T_SZ_List Paragraph Znak,Nagłowek 3 Znak,Preambuła Znak,Akapit z listą BS Znak,Kolorowa lista — akcent 11 Znak,Dot pt Znak,F5 List Paragraph Znak"/>
    <w:link w:val="Akapitzlist"/>
    <w:uiPriority w:val="34"/>
    <w:qFormat/>
    <w:rsid w:val="00883CF7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429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subject/>
  <dc:creator>UM</dc:creator>
  <cp:keywords/>
  <cp:lastModifiedBy>Agata Sitek</cp:lastModifiedBy>
  <cp:revision>5</cp:revision>
  <cp:lastPrinted>2013-04-03T06:33:00Z</cp:lastPrinted>
  <dcterms:created xsi:type="dcterms:W3CDTF">2024-10-08T11:54:00Z</dcterms:created>
  <dcterms:modified xsi:type="dcterms:W3CDTF">2024-10-31T10:59:00Z</dcterms:modified>
</cp:coreProperties>
</file>