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825E5" w14:textId="77777777" w:rsidR="006E1F34" w:rsidRDefault="006E1F34" w:rsidP="00AD049E">
      <w:pPr>
        <w:spacing w:after="0" w:line="240" w:lineRule="auto"/>
        <w:rPr>
          <w:rFonts w:ascii="Arial" w:eastAsia="Times New Roman" w:hAnsi="Arial" w:cs="Arial"/>
          <w:b/>
          <w:bCs/>
          <w:sz w:val="16"/>
          <w:szCs w:val="16"/>
          <w:lang w:eastAsia="pl-PL"/>
        </w:rPr>
      </w:pPr>
    </w:p>
    <w:p w14:paraId="29AF8E70" w14:textId="77777777" w:rsidR="006E1F34" w:rsidRDefault="006E1F34" w:rsidP="00AD049E">
      <w:pPr>
        <w:spacing w:after="0" w:line="240" w:lineRule="auto"/>
        <w:rPr>
          <w:rFonts w:ascii="Arial" w:eastAsia="Times New Roman" w:hAnsi="Arial" w:cs="Arial"/>
          <w:b/>
          <w:bCs/>
          <w:sz w:val="16"/>
          <w:szCs w:val="16"/>
          <w:lang w:eastAsia="pl-PL"/>
        </w:rPr>
      </w:pPr>
    </w:p>
    <w:p w14:paraId="217B3D4A" w14:textId="77777777" w:rsidR="006E1F34" w:rsidRDefault="006E1F34" w:rsidP="00AD049E">
      <w:pPr>
        <w:spacing w:after="0" w:line="240" w:lineRule="auto"/>
        <w:rPr>
          <w:rFonts w:ascii="Arial" w:eastAsia="Times New Roman" w:hAnsi="Arial" w:cs="Arial"/>
          <w:b/>
          <w:bCs/>
          <w:sz w:val="16"/>
          <w:szCs w:val="16"/>
          <w:lang w:eastAsia="pl-PL"/>
        </w:rPr>
      </w:pPr>
    </w:p>
    <w:p w14:paraId="69090D24" w14:textId="60AC98D9" w:rsidR="006E1F34" w:rsidRDefault="006E1F34" w:rsidP="006E1F34">
      <w:pPr>
        <w:spacing w:after="0" w:line="240" w:lineRule="auto"/>
        <w:ind w:left="0" w:firstLine="0"/>
        <w:jc w:val="left"/>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sygn. postęp. ZZ – 238 - </w:t>
      </w:r>
      <w:r w:rsidR="0002684D">
        <w:rPr>
          <w:rFonts w:ascii="Arial" w:eastAsia="Times New Roman" w:hAnsi="Arial" w:cs="Arial"/>
          <w:b/>
          <w:bCs/>
          <w:sz w:val="16"/>
          <w:szCs w:val="16"/>
          <w:lang w:eastAsia="pl-PL"/>
        </w:rPr>
        <w:t>135</w:t>
      </w:r>
      <w:r>
        <w:rPr>
          <w:rFonts w:ascii="Arial" w:eastAsia="Times New Roman" w:hAnsi="Arial" w:cs="Arial"/>
          <w:b/>
          <w:bCs/>
          <w:sz w:val="16"/>
          <w:szCs w:val="16"/>
          <w:lang w:eastAsia="pl-PL"/>
        </w:rPr>
        <w:t>/23</w:t>
      </w:r>
    </w:p>
    <w:p w14:paraId="3987C5C3" w14:textId="77777777" w:rsidR="006E1F34" w:rsidRDefault="006E1F34" w:rsidP="006E1F34">
      <w:pPr>
        <w:spacing w:after="0" w:line="240" w:lineRule="auto"/>
        <w:ind w:left="0" w:firstLine="0"/>
        <w:rPr>
          <w:rFonts w:ascii="Arial" w:eastAsia="Times New Roman" w:hAnsi="Arial" w:cs="Arial"/>
          <w:b/>
          <w:bCs/>
          <w:sz w:val="16"/>
          <w:szCs w:val="16"/>
          <w:lang w:eastAsia="pl-PL"/>
        </w:rPr>
      </w:pPr>
    </w:p>
    <w:p w14:paraId="4D09B209" w14:textId="33849CAD" w:rsidR="00AD049E" w:rsidRDefault="006E1F34" w:rsidP="006E1F34">
      <w:pPr>
        <w:spacing w:after="0" w:line="240" w:lineRule="auto"/>
        <w:ind w:left="0" w:firstLine="0"/>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3814FB">
        <w:rPr>
          <w:rFonts w:ascii="Arial" w:eastAsia="Times New Roman" w:hAnsi="Arial" w:cs="Arial"/>
          <w:b/>
          <w:bCs/>
          <w:sz w:val="16"/>
          <w:szCs w:val="16"/>
          <w:lang w:eastAsia="pl-PL"/>
        </w:rPr>
        <w:t>Część X</w:t>
      </w:r>
    </w:p>
    <w:p w14:paraId="07FFDCD0" w14:textId="4DFFE45B" w:rsidR="00AD049E" w:rsidRDefault="006E1F34" w:rsidP="005D4A21">
      <w:pPr>
        <w:spacing w:after="0" w:line="240" w:lineRule="auto"/>
        <w:ind w:left="6939" w:firstLine="0"/>
        <w:rPr>
          <w:rFonts w:ascii="Arial" w:eastAsia="Times New Roman" w:hAnsi="Arial" w:cs="Arial"/>
          <w:b/>
          <w:bCs/>
          <w:sz w:val="16"/>
          <w:szCs w:val="16"/>
          <w:lang w:eastAsia="pl-PL"/>
        </w:rPr>
      </w:pPr>
      <w:r>
        <w:rPr>
          <w:rFonts w:ascii="Arial" w:eastAsia="Times New Roman" w:hAnsi="Arial" w:cs="Arial"/>
          <w:b/>
          <w:bCs/>
          <w:sz w:val="16"/>
          <w:szCs w:val="16"/>
          <w:lang w:eastAsia="pl-PL"/>
        </w:rPr>
        <w:t>z</w:t>
      </w:r>
      <w:r w:rsidR="00ED1F07">
        <w:rPr>
          <w:rFonts w:ascii="Arial" w:eastAsia="Times New Roman" w:hAnsi="Arial" w:cs="Arial"/>
          <w:b/>
          <w:bCs/>
          <w:sz w:val="16"/>
          <w:szCs w:val="16"/>
          <w:lang w:eastAsia="pl-PL"/>
        </w:rPr>
        <w:t xml:space="preserve">ałącznik nr </w:t>
      </w:r>
      <w:r>
        <w:rPr>
          <w:rFonts w:ascii="Arial" w:eastAsia="Times New Roman" w:hAnsi="Arial" w:cs="Arial"/>
          <w:b/>
          <w:bCs/>
          <w:sz w:val="16"/>
          <w:szCs w:val="16"/>
          <w:lang w:eastAsia="pl-PL"/>
        </w:rPr>
        <w:t>6</w:t>
      </w:r>
      <w:r w:rsidR="003814FB">
        <w:rPr>
          <w:rFonts w:ascii="Arial" w:eastAsia="Times New Roman" w:hAnsi="Arial" w:cs="Arial"/>
          <w:b/>
          <w:bCs/>
          <w:sz w:val="16"/>
          <w:szCs w:val="16"/>
          <w:lang w:eastAsia="pl-PL"/>
        </w:rPr>
        <w:t>.10</w:t>
      </w:r>
      <w:r w:rsidR="00C652CA" w:rsidRPr="00C652CA">
        <w:rPr>
          <w:rFonts w:ascii="Arial" w:eastAsia="Times New Roman" w:hAnsi="Arial" w:cs="Arial"/>
          <w:b/>
          <w:bCs/>
          <w:sz w:val="16"/>
          <w:szCs w:val="16"/>
          <w:lang w:eastAsia="pl-PL"/>
        </w:rPr>
        <w:t xml:space="preserve"> </w:t>
      </w:r>
      <w:r w:rsidR="008C129E" w:rsidRPr="00C652CA">
        <w:rPr>
          <w:rFonts w:ascii="Arial" w:eastAsia="Times New Roman" w:hAnsi="Arial" w:cs="Arial"/>
          <w:b/>
          <w:bCs/>
          <w:sz w:val="16"/>
          <w:szCs w:val="16"/>
          <w:lang w:eastAsia="pl-PL"/>
        </w:rPr>
        <w:t xml:space="preserve">do </w:t>
      </w:r>
      <w:r>
        <w:rPr>
          <w:rFonts w:ascii="Arial" w:eastAsia="Times New Roman" w:hAnsi="Arial" w:cs="Arial"/>
          <w:b/>
          <w:bCs/>
          <w:sz w:val="16"/>
          <w:szCs w:val="16"/>
          <w:lang w:eastAsia="pl-PL"/>
        </w:rPr>
        <w:t>SWZ</w:t>
      </w:r>
    </w:p>
    <w:p w14:paraId="79073B6F" w14:textId="77777777" w:rsidR="006E1F34" w:rsidRDefault="006E1F34" w:rsidP="005D4A21">
      <w:pPr>
        <w:spacing w:after="0" w:line="240" w:lineRule="auto"/>
        <w:ind w:left="6939" w:firstLine="0"/>
        <w:rPr>
          <w:rFonts w:ascii="Arial" w:eastAsia="Times New Roman" w:hAnsi="Arial" w:cs="Arial"/>
          <w:b/>
          <w:bCs/>
          <w:sz w:val="16"/>
          <w:szCs w:val="16"/>
          <w:lang w:eastAsia="pl-PL"/>
        </w:rPr>
      </w:pPr>
    </w:p>
    <w:p w14:paraId="7DC6CD5C" w14:textId="77777777" w:rsidR="00C652CA" w:rsidRPr="00AD049E" w:rsidRDefault="005D4A21" w:rsidP="005D4A21">
      <w:pPr>
        <w:spacing w:after="0" w:line="240" w:lineRule="auto"/>
        <w:ind w:left="6231" w:firstLine="708"/>
        <w:rPr>
          <w:rFonts w:ascii="Arial" w:eastAsia="Times New Roman" w:hAnsi="Arial" w:cs="Arial"/>
          <w:b/>
          <w:bCs/>
          <w:sz w:val="16"/>
          <w:szCs w:val="16"/>
          <w:lang w:eastAsia="pl-PL"/>
        </w:rPr>
      </w:pPr>
      <w:r>
        <w:rPr>
          <w:rFonts w:ascii="Arial" w:eastAsia="Times New Roman" w:hAnsi="Arial" w:cs="Arial"/>
          <w:b/>
          <w:bCs/>
          <w:sz w:val="16"/>
          <w:szCs w:val="16"/>
          <w:lang w:eastAsia="pl-PL"/>
        </w:rPr>
        <w:t>E</w:t>
      </w:r>
      <w:r w:rsidR="00C652CA" w:rsidRPr="00C652CA">
        <w:rPr>
          <w:rFonts w:ascii="Arial" w:eastAsia="Times New Roman" w:hAnsi="Arial" w:cs="Arial"/>
          <w:b/>
          <w:bCs/>
          <w:sz w:val="16"/>
          <w:szCs w:val="16"/>
          <w:lang w:eastAsia="pl-PL"/>
        </w:rPr>
        <w:t>gz. ………</w:t>
      </w:r>
    </w:p>
    <w:p w14:paraId="4EC12C4C"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63CD2C69" w14:textId="77777777" w:rsidR="00C652CA" w:rsidRPr="00C652CA" w:rsidRDefault="00C652CA" w:rsidP="00C652CA">
      <w:pPr>
        <w:spacing w:after="0" w:line="240" w:lineRule="auto"/>
        <w:ind w:left="567" w:hanging="567"/>
        <w:jc w:val="right"/>
        <w:rPr>
          <w:rFonts w:ascii="Arial" w:eastAsia="Times New Roman" w:hAnsi="Arial" w:cs="Arial"/>
          <w:b/>
          <w:bCs/>
          <w:sz w:val="18"/>
          <w:szCs w:val="18"/>
          <w:lang w:eastAsia="pl-PL"/>
        </w:rPr>
      </w:pPr>
    </w:p>
    <w:p w14:paraId="512D98F3" w14:textId="54FA54DE" w:rsidR="00942372" w:rsidRDefault="00C652CA" w:rsidP="00C652CA">
      <w:pPr>
        <w:spacing w:after="0" w:line="240" w:lineRule="auto"/>
        <w:ind w:left="567" w:hanging="567"/>
        <w:jc w:val="center"/>
        <w:rPr>
          <w:rFonts w:ascii="Arial" w:eastAsia="Times New Roman" w:hAnsi="Arial" w:cs="Arial"/>
          <w:b/>
          <w:bCs/>
          <w:sz w:val="18"/>
          <w:szCs w:val="18"/>
          <w:lang w:eastAsia="pl-PL"/>
        </w:rPr>
      </w:pPr>
      <w:r w:rsidRPr="00C652CA">
        <w:rPr>
          <w:rFonts w:ascii="Arial" w:eastAsia="Times New Roman" w:hAnsi="Arial" w:cs="Arial"/>
          <w:b/>
          <w:bCs/>
          <w:sz w:val="18"/>
          <w:szCs w:val="18"/>
          <w:lang w:eastAsia="pl-PL"/>
        </w:rPr>
        <w:t>PROJEKT</w:t>
      </w:r>
      <w:r w:rsidR="006E1F34">
        <w:rPr>
          <w:rFonts w:ascii="Arial" w:eastAsia="Times New Roman" w:hAnsi="Arial" w:cs="Arial"/>
          <w:b/>
          <w:bCs/>
          <w:sz w:val="18"/>
          <w:szCs w:val="18"/>
          <w:lang w:eastAsia="pl-PL"/>
        </w:rPr>
        <w:t>OWANE POSTANOWIENIA UMOWY</w:t>
      </w:r>
    </w:p>
    <w:p w14:paraId="0ACA05B8" w14:textId="77777777" w:rsidR="006E1F34" w:rsidRPr="00C652CA" w:rsidRDefault="006E1F34" w:rsidP="00C652CA">
      <w:pPr>
        <w:spacing w:after="0" w:line="240" w:lineRule="auto"/>
        <w:ind w:left="567" w:hanging="567"/>
        <w:jc w:val="center"/>
        <w:rPr>
          <w:rFonts w:ascii="Arial" w:eastAsia="Times New Roman" w:hAnsi="Arial" w:cs="Arial"/>
          <w:b/>
          <w:bCs/>
          <w:sz w:val="18"/>
          <w:szCs w:val="18"/>
          <w:lang w:eastAsia="pl-PL"/>
        </w:rPr>
      </w:pPr>
    </w:p>
    <w:p w14:paraId="2B1FB578" w14:textId="77777777" w:rsidR="007B20AF" w:rsidRPr="00C652CA" w:rsidRDefault="007B20AF" w:rsidP="0002028B">
      <w:pPr>
        <w:spacing w:after="0" w:line="240" w:lineRule="auto"/>
        <w:ind w:left="0" w:firstLine="0"/>
        <w:rPr>
          <w:rFonts w:ascii="Arial" w:hAnsi="Arial" w:cs="Arial"/>
          <w:sz w:val="18"/>
          <w:szCs w:val="18"/>
        </w:rPr>
      </w:pPr>
    </w:p>
    <w:p w14:paraId="7A8188DE" w14:textId="77777777" w:rsidR="00121232" w:rsidRPr="00C652CA" w:rsidRDefault="00121232" w:rsidP="00B91D20">
      <w:pPr>
        <w:suppressAutoHyphens w:val="0"/>
        <w:spacing w:after="0" w:line="240" w:lineRule="auto"/>
        <w:ind w:left="0" w:firstLine="0"/>
        <w:rPr>
          <w:rFonts w:ascii="Arial" w:hAnsi="Arial" w:cs="Arial"/>
          <w:sz w:val="18"/>
          <w:szCs w:val="18"/>
        </w:rPr>
      </w:pPr>
      <w:r w:rsidRPr="00C652CA">
        <w:rPr>
          <w:rFonts w:ascii="Arial" w:eastAsia="Times New Roman" w:hAnsi="Arial" w:cs="Arial"/>
          <w:bCs/>
          <w:iCs/>
          <w:sz w:val="18"/>
          <w:szCs w:val="18"/>
          <w:lang w:eastAsia="pl-PL"/>
        </w:rPr>
        <w:t>Niniejsza umowa (dalej – „ umowa”) zostaje zawarta w rezultaci</w:t>
      </w:r>
      <w:r w:rsidR="001A4CD7" w:rsidRPr="00C652CA">
        <w:rPr>
          <w:rFonts w:ascii="Arial" w:eastAsia="Times New Roman" w:hAnsi="Arial" w:cs="Arial"/>
          <w:bCs/>
          <w:iCs/>
          <w:sz w:val="18"/>
          <w:szCs w:val="18"/>
          <w:lang w:eastAsia="pl-PL"/>
        </w:rPr>
        <w:t>e dokonania przez Zamawiającego</w:t>
      </w:r>
      <w:r w:rsidR="007B20AF" w:rsidRPr="00C652CA">
        <w:rPr>
          <w:rFonts w:ascii="Arial" w:eastAsia="Times New Roman" w:hAnsi="Arial" w:cs="Arial"/>
          <w:bCs/>
          <w:iCs/>
          <w:sz w:val="18"/>
          <w:szCs w:val="18"/>
          <w:lang w:eastAsia="pl-PL"/>
        </w:rPr>
        <w:t xml:space="preserve"> wyboru</w:t>
      </w:r>
      <w:r w:rsidR="00B91D20">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 xml:space="preserve">oferty Wykonawcy w postępowaniu o udzielenie zamówienia </w:t>
      </w:r>
      <w:r w:rsidR="001A4CD7" w:rsidRPr="00C652CA">
        <w:rPr>
          <w:rFonts w:ascii="Arial" w:eastAsia="Times New Roman" w:hAnsi="Arial" w:cs="Arial"/>
          <w:bCs/>
          <w:iCs/>
          <w:sz w:val="18"/>
          <w:szCs w:val="18"/>
          <w:lang w:eastAsia="pl-PL"/>
        </w:rPr>
        <w:t>publicznego, w trybie przetargu</w:t>
      </w:r>
      <w:r w:rsidR="007B20AF" w:rsidRPr="00C652CA">
        <w:rPr>
          <w:rFonts w:ascii="Arial" w:eastAsia="Times New Roman" w:hAnsi="Arial" w:cs="Arial"/>
          <w:bCs/>
          <w:iCs/>
          <w:sz w:val="18"/>
          <w:szCs w:val="18"/>
          <w:lang w:eastAsia="pl-PL"/>
        </w:rPr>
        <w:t xml:space="preserve"> </w:t>
      </w:r>
      <w:r w:rsidRPr="00C652CA">
        <w:rPr>
          <w:rFonts w:ascii="Arial" w:eastAsia="Times New Roman" w:hAnsi="Arial" w:cs="Arial"/>
          <w:bCs/>
          <w:iCs/>
          <w:sz w:val="18"/>
          <w:szCs w:val="18"/>
          <w:lang w:eastAsia="pl-PL"/>
        </w:rPr>
        <w:t>nieograniczonego,</w:t>
      </w:r>
      <w:r w:rsidR="00B91D20">
        <w:rPr>
          <w:rFonts w:ascii="Arial" w:eastAsia="Times New Roman" w:hAnsi="Arial" w:cs="Arial"/>
          <w:bCs/>
          <w:iCs/>
          <w:sz w:val="18"/>
          <w:szCs w:val="18"/>
          <w:lang w:eastAsia="pl-PL"/>
        </w:rPr>
        <w:t xml:space="preserve"> </w:t>
      </w:r>
      <w:r w:rsidR="005D4A21">
        <w:rPr>
          <w:rFonts w:ascii="Arial" w:eastAsia="Times New Roman" w:hAnsi="Arial" w:cs="Arial"/>
          <w:bCs/>
          <w:iCs/>
          <w:sz w:val="18"/>
          <w:szCs w:val="18"/>
          <w:lang w:eastAsia="pl-PL"/>
        </w:rPr>
        <w:br/>
      </w:r>
      <w:r w:rsidR="007D48FC" w:rsidRPr="00C652CA">
        <w:rPr>
          <w:rFonts w:ascii="Arial" w:eastAsia="Times New Roman" w:hAnsi="Arial" w:cs="Arial"/>
          <w:bCs/>
          <w:iCs/>
          <w:sz w:val="18"/>
          <w:szCs w:val="18"/>
          <w:lang w:eastAsia="pl-PL"/>
        </w:rPr>
        <w:t>na podstawie ustawy z dnia 11 września 2019r.,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 xml:space="preserve">Prawo </w:t>
      </w:r>
      <w:r w:rsidR="007B20AF" w:rsidRPr="00C652CA">
        <w:rPr>
          <w:rFonts w:ascii="Arial" w:eastAsia="Times New Roman" w:hAnsi="Arial" w:cs="Arial"/>
          <w:bCs/>
          <w:iCs/>
          <w:sz w:val="18"/>
          <w:szCs w:val="18"/>
          <w:lang w:eastAsia="pl-PL"/>
        </w:rPr>
        <w:t>zamówień</w:t>
      </w:r>
      <w:r w:rsidR="007D48FC" w:rsidRPr="00C652CA">
        <w:rPr>
          <w:rFonts w:ascii="Arial" w:eastAsia="Times New Roman" w:hAnsi="Arial" w:cs="Arial"/>
          <w:bCs/>
          <w:iCs/>
          <w:sz w:val="18"/>
          <w:szCs w:val="18"/>
          <w:lang w:eastAsia="pl-PL"/>
        </w:rPr>
        <w:t xml:space="preserve"> publicznych (t.</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j.</w:t>
      </w:r>
      <w:r w:rsidR="005E1B0A"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Dz</w:t>
      </w:r>
      <w:r w:rsidR="007B20AF" w:rsidRPr="00C652CA">
        <w:rPr>
          <w:rFonts w:ascii="Arial" w:eastAsia="Times New Roman" w:hAnsi="Arial" w:cs="Arial"/>
          <w:bCs/>
          <w:iCs/>
          <w:sz w:val="18"/>
          <w:szCs w:val="18"/>
          <w:lang w:eastAsia="pl-PL"/>
        </w:rPr>
        <w:t xml:space="preserve">. </w:t>
      </w:r>
      <w:r w:rsidR="003814FB">
        <w:rPr>
          <w:rFonts w:ascii="Arial" w:eastAsia="Times New Roman" w:hAnsi="Arial" w:cs="Arial"/>
          <w:bCs/>
          <w:iCs/>
          <w:sz w:val="18"/>
          <w:szCs w:val="18"/>
          <w:lang w:eastAsia="pl-PL"/>
        </w:rPr>
        <w:t>U. z 2023r., poz. 1605</w:t>
      </w:r>
      <w:r w:rsidR="007D48FC" w:rsidRPr="00C652CA">
        <w:rPr>
          <w:rFonts w:ascii="Arial" w:eastAsia="Times New Roman" w:hAnsi="Arial" w:cs="Arial"/>
          <w:bCs/>
          <w:iCs/>
          <w:sz w:val="18"/>
          <w:szCs w:val="18"/>
          <w:lang w:eastAsia="pl-PL"/>
        </w:rPr>
        <w:t>, dalej –</w:t>
      </w:r>
      <w:r w:rsidR="007B20AF" w:rsidRPr="00C652CA">
        <w:rPr>
          <w:rFonts w:ascii="Arial" w:eastAsia="Times New Roman" w:hAnsi="Arial" w:cs="Arial"/>
          <w:bCs/>
          <w:iCs/>
          <w:sz w:val="18"/>
          <w:szCs w:val="18"/>
          <w:lang w:eastAsia="pl-PL"/>
        </w:rPr>
        <w:t xml:space="preserve"> „</w:t>
      </w:r>
      <w:r w:rsidR="007D48FC" w:rsidRPr="00C652CA">
        <w:rPr>
          <w:rFonts w:ascii="Arial" w:eastAsia="Times New Roman" w:hAnsi="Arial" w:cs="Arial"/>
          <w:bCs/>
          <w:iCs/>
          <w:sz w:val="18"/>
          <w:szCs w:val="18"/>
          <w:lang w:eastAsia="pl-PL"/>
        </w:rPr>
        <w:t>ustawa Pzp”).</w:t>
      </w:r>
      <w:r w:rsidRPr="00C652CA">
        <w:rPr>
          <w:rFonts w:ascii="Arial" w:eastAsia="Times New Roman" w:hAnsi="Arial" w:cs="Arial"/>
          <w:bCs/>
          <w:iCs/>
          <w:sz w:val="18"/>
          <w:szCs w:val="18"/>
          <w:lang w:eastAsia="pl-PL"/>
        </w:rPr>
        <w:t xml:space="preserve">  </w:t>
      </w:r>
    </w:p>
    <w:p w14:paraId="566CA967"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hAnsi="Arial" w:cs="Arial"/>
          <w:sz w:val="18"/>
          <w:szCs w:val="18"/>
        </w:rPr>
        <w:t xml:space="preserve"> </w:t>
      </w:r>
    </w:p>
    <w:p w14:paraId="21ABBEE5" w14:textId="77777777" w:rsidR="00121232" w:rsidRPr="00C652CA" w:rsidRDefault="00121232" w:rsidP="00C652CA">
      <w:pPr>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p>
    <w:p w14:paraId="54C70EF0" w14:textId="77777777" w:rsidR="00121232" w:rsidRPr="00C652CA" w:rsidRDefault="00121232" w:rsidP="00C652CA">
      <w:pPr>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Przedmiot umowy </w:t>
      </w:r>
    </w:p>
    <w:p w14:paraId="7394EC6B" w14:textId="77777777" w:rsidR="008A1305" w:rsidRPr="00C652CA" w:rsidRDefault="008A1305" w:rsidP="00C652CA">
      <w:pPr>
        <w:spacing w:after="0" w:line="240" w:lineRule="auto"/>
        <w:ind w:left="567" w:hanging="567"/>
        <w:jc w:val="center"/>
        <w:rPr>
          <w:rFonts w:ascii="Arial" w:hAnsi="Arial" w:cs="Arial"/>
          <w:sz w:val="18"/>
          <w:szCs w:val="18"/>
        </w:rPr>
      </w:pPr>
    </w:p>
    <w:p w14:paraId="333EBFE8" w14:textId="77777777" w:rsidR="008A1305" w:rsidRPr="00030021" w:rsidRDefault="00B91D20" w:rsidP="00411A3E">
      <w:pPr>
        <w:pStyle w:val="Tekstpodstawowy"/>
        <w:numPr>
          <w:ilvl w:val="0"/>
          <w:numId w:val="4"/>
        </w:numPr>
        <w:suppressAutoHyphens w:val="0"/>
        <w:spacing w:after="0" w:line="240" w:lineRule="auto"/>
        <w:ind w:left="567" w:hanging="567"/>
        <w:rPr>
          <w:rFonts w:ascii="Arial" w:hAnsi="Arial" w:cs="Arial"/>
          <w:b/>
          <w:color w:val="000000"/>
          <w:sz w:val="18"/>
          <w:szCs w:val="18"/>
        </w:rPr>
      </w:pPr>
      <w:r>
        <w:rPr>
          <w:rFonts w:ascii="Arial" w:hAnsi="Arial" w:cs="Arial"/>
          <w:sz w:val="18"/>
          <w:szCs w:val="18"/>
        </w:rPr>
        <w:t>Przedmiotem umowy (dalej – „u</w:t>
      </w:r>
      <w:r w:rsidR="00121232" w:rsidRPr="00C652CA">
        <w:rPr>
          <w:rFonts w:ascii="Arial" w:hAnsi="Arial" w:cs="Arial"/>
          <w:sz w:val="18"/>
          <w:szCs w:val="18"/>
        </w:rPr>
        <w:t xml:space="preserve">mowa”) jest </w:t>
      </w:r>
      <w:r>
        <w:rPr>
          <w:rFonts w:ascii="Arial" w:hAnsi="Arial" w:cs="Arial"/>
          <w:sz w:val="18"/>
          <w:szCs w:val="18"/>
        </w:rPr>
        <w:t>świadczenie  kompleksowych, sukcesywnych usług (dalej łącznie jako – „u</w:t>
      </w:r>
      <w:r w:rsidR="00121232" w:rsidRPr="00C652CA">
        <w:rPr>
          <w:rFonts w:ascii="Arial" w:hAnsi="Arial" w:cs="Arial"/>
          <w:sz w:val="18"/>
          <w:szCs w:val="18"/>
        </w:rPr>
        <w:t>sługi”) w zakre</w:t>
      </w:r>
      <w:r w:rsidR="00AD049E">
        <w:rPr>
          <w:rFonts w:ascii="Arial" w:hAnsi="Arial" w:cs="Arial"/>
          <w:sz w:val="18"/>
          <w:szCs w:val="18"/>
        </w:rPr>
        <w:t>sie napraw bieżących</w:t>
      </w:r>
      <w:r w:rsidR="00121232" w:rsidRPr="00C652CA">
        <w:rPr>
          <w:rFonts w:ascii="Arial" w:hAnsi="Arial" w:cs="Arial"/>
          <w:sz w:val="18"/>
          <w:szCs w:val="18"/>
        </w:rPr>
        <w:t xml:space="preserve"> w służbowym sprzęcie transportowym Komendy Wojewódzki</w:t>
      </w:r>
      <w:r w:rsidR="005648EB" w:rsidRPr="00C652CA">
        <w:rPr>
          <w:rFonts w:ascii="Arial" w:hAnsi="Arial" w:cs="Arial"/>
          <w:sz w:val="18"/>
          <w:szCs w:val="18"/>
        </w:rPr>
        <w:t>ej Pol</w:t>
      </w:r>
      <w:r w:rsidR="006671CF" w:rsidRPr="00C652CA">
        <w:rPr>
          <w:rFonts w:ascii="Arial" w:hAnsi="Arial" w:cs="Arial"/>
          <w:sz w:val="18"/>
          <w:szCs w:val="18"/>
        </w:rPr>
        <w:t xml:space="preserve">icji w Szczecinie realizowaną przez </w:t>
      </w:r>
      <w:r w:rsidR="00E5315C" w:rsidRPr="00E5315C">
        <w:rPr>
          <w:rFonts w:ascii="Arial" w:hAnsi="Arial" w:cs="Arial"/>
          <w:b/>
          <w:sz w:val="18"/>
          <w:szCs w:val="18"/>
        </w:rPr>
        <w:t>Komendę Powiat</w:t>
      </w:r>
      <w:r w:rsidR="00411A3E">
        <w:rPr>
          <w:rFonts w:ascii="Arial" w:hAnsi="Arial" w:cs="Arial"/>
          <w:b/>
          <w:sz w:val="18"/>
          <w:szCs w:val="18"/>
        </w:rPr>
        <w:t>ową Policji w Wałczu</w:t>
      </w:r>
      <w:r w:rsidR="00475137">
        <w:rPr>
          <w:rFonts w:ascii="Arial" w:hAnsi="Arial" w:cs="Arial"/>
          <w:b/>
          <w:sz w:val="18"/>
          <w:szCs w:val="18"/>
        </w:rPr>
        <w:t xml:space="preserve">, przy </w:t>
      </w:r>
      <w:r w:rsidR="00C0502F">
        <w:rPr>
          <w:rFonts w:ascii="Arial" w:hAnsi="Arial" w:cs="Arial"/>
          <w:b/>
          <w:sz w:val="18"/>
          <w:szCs w:val="18"/>
        </w:rPr>
        <w:t xml:space="preserve">ul. </w:t>
      </w:r>
      <w:r w:rsidR="00411A3E">
        <w:rPr>
          <w:rFonts w:ascii="Arial" w:hAnsi="Arial" w:cs="Arial"/>
          <w:b/>
          <w:sz w:val="18"/>
          <w:szCs w:val="18"/>
        </w:rPr>
        <w:t xml:space="preserve">Aleja Zdobywców Wału Pomorskiego 90 A </w:t>
      </w:r>
      <w:r w:rsidR="00C0502F">
        <w:rPr>
          <w:rFonts w:ascii="Arial" w:hAnsi="Arial" w:cs="Arial"/>
          <w:b/>
          <w:sz w:val="18"/>
          <w:szCs w:val="18"/>
        </w:rPr>
        <w:t xml:space="preserve">, </w:t>
      </w:r>
      <w:r w:rsidR="00411A3E">
        <w:rPr>
          <w:rFonts w:ascii="Arial" w:hAnsi="Arial" w:cs="Arial"/>
          <w:b/>
          <w:sz w:val="18"/>
          <w:szCs w:val="18"/>
        </w:rPr>
        <w:t>78-600 Wałcz</w:t>
      </w:r>
      <w:r w:rsidR="00475137">
        <w:rPr>
          <w:rFonts w:ascii="Arial" w:hAnsi="Arial" w:cs="Arial"/>
          <w:b/>
          <w:sz w:val="18"/>
          <w:szCs w:val="18"/>
        </w:rPr>
        <w:t xml:space="preserve"> poprzez</w:t>
      </w:r>
      <w:r w:rsidR="00E5315C" w:rsidRPr="00E5315C">
        <w:rPr>
          <w:rFonts w:ascii="Arial" w:hAnsi="Arial" w:cs="Arial"/>
          <w:b/>
          <w:sz w:val="18"/>
          <w:szCs w:val="18"/>
        </w:rPr>
        <w:t xml:space="preserve"> </w:t>
      </w:r>
      <w:r w:rsidR="006671CF" w:rsidRPr="00E5315C">
        <w:rPr>
          <w:rFonts w:ascii="Arial" w:hAnsi="Arial" w:cs="Arial"/>
          <w:b/>
          <w:sz w:val="18"/>
          <w:szCs w:val="18"/>
        </w:rPr>
        <w:t>Stację</w:t>
      </w:r>
      <w:r w:rsidRPr="00E5315C">
        <w:rPr>
          <w:rFonts w:ascii="Arial" w:hAnsi="Arial" w:cs="Arial"/>
          <w:b/>
          <w:sz w:val="18"/>
          <w:szCs w:val="18"/>
        </w:rPr>
        <w:t xml:space="preserve"> Obsługi Pojazdów </w:t>
      </w:r>
      <w:r w:rsidR="00153095" w:rsidRPr="00E5315C">
        <w:rPr>
          <w:rFonts w:ascii="Arial" w:hAnsi="Arial" w:cs="Arial"/>
          <w:b/>
          <w:sz w:val="18"/>
          <w:szCs w:val="18"/>
        </w:rPr>
        <w:t xml:space="preserve">SO2 w Koszalinie, przy </w:t>
      </w:r>
      <w:r w:rsidR="00411A3E">
        <w:rPr>
          <w:rFonts w:ascii="Arial" w:hAnsi="Arial" w:cs="Arial"/>
          <w:b/>
          <w:sz w:val="18"/>
          <w:szCs w:val="18"/>
        </w:rPr>
        <w:br/>
      </w:r>
      <w:r w:rsidR="00153095" w:rsidRPr="00E5315C">
        <w:rPr>
          <w:rFonts w:ascii="Arial" w:hAnsi="Arial" w:cs="Arial"/>
          <w:b/>
          <w:sz w:val="18"/>
          <w:szCs w:val="18"/>
        </w:rPr>
        <w:t>ul. Krakusa i</w:t>
      </w:r>
      <w:r w:rsidR="00153095">
        <w:rPr>
          <w:rFonts w:ascii="Arial" w:hAnsi="Arial" w:cs="Arial"/>
          <w:b/>
          <w:sz w:val="18"/>
          <w:szCs w:val="18"/>
        </w:rPr>
        <w:t xml:space="preserve"> Wandy 11, 75-078 Koszalin</w:t>
      </w:r>
      <w:r w:rsidRPr="00030021">
        <w:rPr>
          <w:rFonts w:ascii="Arial" w:hAnsi="Arial" w:cs="Arial"/>
          <w:b/>
          <w:sz w:val="18"/>
          <w:szCs w:val="18"/>
        </w:rPr>
        <w:t>.</w:t>
      </w:r>
    </w:p>
    <w:p w14:paraId="0954E4A7" w14:textId="77777777" w:rsidR="009222FF" w:rsidRPr="00C652CA" w:rsidRDefault="009222FF" w:rsidP="00C652CA">
      <w:pPr>
        <w:pStyle w:val="Tekstpodstawowy"/>
        <w:suppressAutoHyphens w:val="0"/>
        <w:spacing w:after="0" w:line="240" w:lineRule="auto"/>
        <w:ind w:left="567" w:hanging="567"/>
        <w:rPr>
          <w:rFonts w:ascii="Arial" w:hAnsi="Arial" w:cs="Arial"/>
          <w:color w:val="000000"/>
          <w:sz w:val="18"/>
          <w:szCs w:val="18"/>
        </w:rPr>
      </w:pPr>
    </w:p>
    <w:p w14:paraId="18D48515" w14:textId="77777777" w:rsidR="00FE7081" w:rsidRDefault="009222FF" w:rsidP="007701B5">
      <w:pPr>
        <w:suppressAutoHyphens w:val="0"/>
        <w:spacing w:after="0" w:line="240" w:lineRule="auto"/>
        <w:ind w:left="567" w:hanging="567"/>
        <w:rPr>
          <w:rFonts w:ascii="Arial" w:hAnsi="Arial" w:cs="Arial"/>
          <w:b/>
          <w:sz w:val="18"/>
          <w:szCs w:val="18"/>
        </w:rPr>
      </w:pPr>
      <w:r w:rsidRPr="00B91D20">
        <w:rPr>
          <w:rFonts w:ascii="Arial" w:hAnsi="Arial" w:cs="Arial"/>
          <w:color w:val="000000"/>
          <w:sz w:val="18"/>
          <w:szCs w:val="18"/>
        </w:rPr>
        <w:t>2.</w:t>
      </w:r>
      <w:r w:rsidRPr="00B91D20">
        <w:rPr>
          <w:rFonts w:ascii="Arial" w:hAnsi="Arial" w:cs="Arial"/>
          <w:color w:val="000000"/>
          <w:sz w:val="18"/>
          <w:szCs w:val="18"/>
        </w:rPr>
        <w:tab/>
        <w:t>W</w:t>
      </w:r>
      <w:r w:rsidR="00BA41C5" w:rsidRPr="00B91D20">
        <w:rPr>
          <w:rFonts w:ascii="Arial" w:hAnsi="Arial" w:cs="Arial"/>
          <w:color w:val="000000"/>
          <w:sz w:val="18"/>
          <w:szCs w:val="18"/>
        </w:rPr>
        <w:t>ykaz s</w:t>
      </w:r>
      <w:r w:rsidR="00BA41C5" w:rsidRPr="00B91D20">
        <w:rPr>
          <w:rFonts w:ascii="Arial" w:hAnsi="Arial" w:cs="Arial"/>
          <w:sz w:val="18"/>
          <w:szCs w:val="18"/>
        </w:rPr>
        <w:t xml:space="preserve">przętu transportowego, którego dotyczą postanowienia niniejszej umowy wyszczególniony został </w:t>
      </w:r>
      <w:r w:rsidR="005D4A21">
        <w:rPr>
          <w:rFonts w:ascii="Arial" w:hAnsi="Arial" w:cs="Arial"/>
          <w:sz w:val="18"/>
          <w:szCs w:val="18"/>
        </w:rPr>
        <w:br/>
      </w:r>
      <w:r w:rsidR="00BA41C5" w:rsidRPr="00B91D20">
        <w:rPr>
          <w:rFonts w:ascii="Arial" w:hAnsi="Arial" w:cs="Arial"/>
          <w:sz w:val="18"/>
          <w:szCs w:val="18"/>
        </w:rPr>
        <w:t xml:space="preserve">w </w:t>
      </w:r>
      <w:r w:rsidR="00BA41C5" w:rsidRPr="00F64EC1">
        <w:rPr>
          <w:rFonts w:ascii="Arial" w:hAnsi="Arial" w:cs="Arial"/>
          <w:sz w:val="18"/>
          <w:szCs w:val="18"/>
        </w:rPr>
        <w:t>załączniku</w:t>
      </w:r>
      <w:r w:rsidR="00BA41C5" w:rsidRPr="00F64EC1">
        <w:rPr>
          <w:rFonts w:ascii="Arial" w:hAnsi="Arial" w:cs="Arial"/>
          <w:b/>
          <w:bCs/>
          <w:sz w:val="18"/>
          <w:szCs w:val="18"/>
        </w:rPr>
        <w:t xml:space="preserve"> </w:t>
      </w:r>
      <w:r w:rsidR="00F64EC1" w:rsidRPr="00F64EC1">
        <w:rPr>
          <w:rFonts w:ascii="Arial" w:hAnsi="Arial" w:cs="Arial"/>
          <w:b/>
          <w:sz w:val="18"/>
          <w:szCs w:val="18"/>
        </w:rPr>
        <w:t>nr 2</w:t>
      </w:r>
      <w:r w:rsidR="00BA41C5" w:rsidRPr="00F64EC1">
        <w:rPr>
          <w:rFonts w:ascii="Arial" w:hAnsi="Arial" w:cs="Arial"/>
          <w:b/>
          <w:sz w:val="18"/>
          <w:szCs w:val="18"/>
        </w:rPr>
        <w:t xml:space="preserve"> do umowy</w:t>
      </w:r>
      <w:r w:rsidR="00BA41C5" w:rsidRPr="00B91D20">
        <w:rPr>
          <w:rFonts w:ascii="Arial" w:hAnsi="Arial" w:cs="Arial"/>
          <w:sz w:val="18"/>
          <w:szCs w:val="18"/>
        </w:rPr>
        <w:t xml:space="preserve">. Obejmuje </w:t>
      </w:r>
      <w:r w:rsidR="00986F8B">
        <w:rPr>
          <w:rFonts w:ascii="Arial" w:hAnsi="Arial" w:cs="Arial"/>
          <w:sz w:val="18"/>
          <w:szCs w:val="18"/>
        </w:rPr>
        <w:t>następujące</w:t>
      </w:r>
      <w:r w:rsidR="00414714">
        <w:rPr>
          <w:rFonts w:ascii="Arial" w:hAnsi="Arial" w:cs="Arial"/>
          <w:sz w:val="18"/>
          <w:szCs w:val="18"/>
        </w:rPr>
        <w:t xml:space="preserve"> mark</w:t>
      </w:r>
      <w:r w:rsidR="00986F8B">
        <w:rPr>
          <w:rFonts w:ascii="Arial" w:hAnsi="Arial" w:cs="Arial"/>
          <w:sz w:val="18"/>
          <w:szCs w:val="18"/>
        </w:rPr>
        <w:t>i</w:t>
      </w:r>
      <w:r w:rsidR="00414714">
        <w:rPr>
          <w:rFonts w:ascii="Arial" w:hAnsi="Arial" w:cs="Arial"/>
          <w:sz w:val="18"/>
          <w:szCs w:val="18"/>
        </w:rPr>
        <w:t xml:space="preserve"> pojazd</w:t>
      </w:r>
      <w:r w:rsidR="00986F8B">
        <w:rPr>
          <w:rFonts w:ascii="Arial" w:hAnsi="Arial" w:cs="Arial"/>
          <w:sz w:val="18"/>
          <w:szCs w:val="18"/>
        </w:rPr>
        <w:t>ów</w:t>
      </w:r>
      <w:r w:rsidR="007701B5">
        <w:rPr>
          <w:rFonts w:ascii="Arial" w:hAnsi="Arial" w:cs="Arial"/>
          <w:sz w:val="18"/>
          <w:szCs w:val="18"/>
        </w:rPr>
        <w:t xml:space="preserve"> </w:t>
      </w:r>
      <w:r w:rsidR="00FE7081" w:rsidRPr="00FE7081">
        <w:rPr>
          <w:rFonts w:ascii="Arial" w:hAnsi="Arial" w:cs="Arial"/>
          <w:b/>
          <w:sz w:val="18"/>
          <w:szCs w:val="18"/>
        </w:rPr>
        <w:t xml:space="preserve"> </w:t>
      </w:r>
      <w:r w:rsidR="00411A3E" w:rsidRPr="00411A3E">
        <w:rPr>
          <w:rFonts w:ascii="Arial" w:hAnsi="Arial" w:cs="Arial"/>
          <w:b/>
          <w:sz w:val="18"/>
          <w:szCs w:val="18"/>
        </w:rPr>
        <w:t>BMW</w:t>
      </w:r>
      <w:r w:rsidR="00411A3E">
        <w:rPr>
          <w:rFonts w:ascii="Arial" w:hAnsi="Arial" w:cs="Arial"/>
          <w:b/>
          <w:sz w:val="18"/>
          <w:szCs w:val="18"/>
        </w:rPr>
        <w:t>,</w:t>
      </w:r>
      <w:r w:rsidR="00411A3E" w:rsidRPr="00411A3E">
        <w:rPr>
          <w:rFonts w:ascii="Arial" w:hAnsi="Arial" w:cs="Arial"/>
          <w:b/>
          <w:sz w:val="18"/>
          <w:szCs w:val="18"/>
        </w:rPr>
        <w:t xml:space="preserve"> Fiat, Ford, Hyundai, Kia, Opel, Renault, Skoda, Volkswagen</w:t>
      </w:r>
      <w:r w:rsidR="00411A3E">
        <w:rPr>
          <w:rFonts w:ascii="Arial" w:hAnsi="Arial" w:cs="Arial"/>
          <w:b/>
          <w:sz w:val="18"/>
          <w:szCs w:val="18"/>
        </w:rPr>
        <w:t>.</w:t>
      </w:r>
    </w:p>
    <w:p w14:paraId="2C0222C3" w14:textId="77777777" w:rsidR="00411A3E" w:rsidRPr="00B91D20" w:rsidRDefault="00411A3E" w:rsidP="007701B5">
      <w:pPr>
        <w:suppressAutoHyphens w:val="0"/>
        <w:spacing w:after="0" w:line="240" w:lineRule="auto"/>
        <w:ind w:left="567" w:hanging="567"/>
        <w:rPr>
          <w:rFonts w:ascii="Arial" w:hAnsi="Arial" w:cs="Arial"/>
          <w:color w:val="000000"/>
          <w:sz w:val="18"/>
          <w:szCs w:val="18"/>
        </w:rPr>
      </w:pPr>
    </w:p>
    <w:p w14:paraId="68FC6C27" w14:textId="77777777" w:rsidR="00121232" w:rsidRPr="00B91D20" w:rsidRDefault="009222FF" w:rsidP="00C652CA">
      <w:pPr>
        <w:spacing w:after="0" w:line="240" w:lineRule="auto"/>
        <w:ind w:left="567" w:hanging="567"/>
        <w:rPr>
          <w:rFonts w:ascii="Arial" w:hAnsi="Arial" w:cs="Arial"/>
          <w:sz w:val="18"/>
          <w:szCs w:val="18"/>
        </w:rPr>
      </w:pPr>
      <w:r w:rsidRPr="00B91D20">
        <w:rPr>
          <w:rFonts w:ascii="Arial" w:hAnsi="Arial" w:cs="Arial"/>
          <w:sz w:val="18"/>
          <w:szCs w:val="18"/>
        </w:rPr>
        <w:t>3.</w:t>
      </w:r>
      <w:r w:rsidRPr="00B91D20">
        <w:rPr>
          <w:rFonts w:ascii="Arial" w:hAnsi="Arial" w:cs="Arial"/>
          <w:sz w:val="18"/>
          <w:szCs w:val="18"/>
        </w:rPr>
        <w:tab/>
      </w:r>
      <w:r w:rsidR="00121232" w:rsidRPr="00B91D20">
        <w:rPr>
          <w:rFonts w:ascii="Arial" w:hAnsi="Arial" w:cs="Arial"/>
          <w:sz w:val="18"/>
          <w:szCs w:val="18"/>
        </w:rPr>
        <w:t>Przedmiot umowy obejmuje:</w:t>
      </w:r>
    </w:p>
    <w:p w14:paraId="36CE01CA" w14:textId="77777777" w:rsidR="00121232" w:rsidRPr="00B91D20" w:rsidRDefault="00121232" w:rsidP="00C652CA">
      <w:pPr>
        <w:spacing w:after="0" w:line="240" w:lineRule="auto"/>
        <w:ind w:left="567" w:hanging="567"/>
        <w:rPr>
          <w:rFonts w:ascii="Arial" w:hAnsi="Arial" w:cs="Arial"/>
          <w:sz w:val="18"/>
          <w:szCs w:val="18"/>
        </w:rPr>
      </w:pPr>
    </w:p>
    <w:p w14:paraId="18277242" w14:textId="77777777" w:rsidR="00121232" w:rsidRDefault="00121232" w:rsidP="004D7E77">
      <w:pPr>
        <w:numPr>
          <w:ilvl w:val="0"/>
          <w:numId w:val="5"/>
        </w:numPr>
        <w:suppressAutoHyphens w:val="0"/>
        <w:spacing w:after="0" w:line="240" w:lineRule="auto"/>
        <w:ind w:left="851" w:hanging="284"/>
        <w:rPr>
          <w:rFonts w:ascii="Arial" w:hAnsi="Arial" w:cs="Arial"/>
          <w:sz w:val="18"/>
          <w:szCs w:val="18"/>
        </w:rPr>
      </w:pPr>
      <w:r w:rsidRPr="00B91D20">
        <w:rPr>
          <w:rFonts w:ascii="Arial" w:hAnsi="Arial" w:cs="Arial"/>
          <w:sz w:val="18"/>
          <w:szCs w:val="18"/>
        </w:rPr>
        <w:t xml:space="preserve">w przypadku naprawy bieżącej (NB) - ogół czynności w zakresie mechanicznym, elektrycznym, elektromechanicznym mających na celu przywrócenie pełnej sprawności sprzętu transportowego drogą wymiany zużytych lub uszkodzonych na sprawne technicznie części lub zespoły. </w:t>
      </w:r>
    </w:p>
    <w:p w14:paraId="3C571994" w14:textId="77777777" w:rsidR="00121232" w:rsidRPr="00B91D20" w:rsidRDefault="00C07D08" w:rsidP="00C07D08">
      <w:pPr>
        <w:spacing w:after="0" w:line="240" w:lineRule="auto"/>
        <w:ind w:left="851" w:hanging="284"/>
        <w:rPr>
          <w:rFonts w:ascii="Arial" w:hAnsi="Arial" w:cs="Arial"/>
          <w:color w:val="000000"/>
          <w:sz w:val="18"/>
          <w:szCs w:val="18"/>
        </w:rPr>
      </w:pPr>
      <w:r w:rsidRPr="00C07D08">
        <w:rPr>
          <w:rFonts w:ascii="Arial" w:hAnsi="Arial" w:cs="Arial"/>
          <w:sz w:val="18"/>
          <w:szCs w:val="18"/>
        </w:rPr>
        <w:t>b)</w:t>
      </w:r>
      <w:r>
        <w:rPr>
          <w:rFonts w:ascii="Arial" w:hAnsi="Arial" w:cs="Arial"/>
          <w:sz w:val="18"/>
          <w:szCs w:val="18"/>
        </w:rPr>
        <w:tab/>
      </w:r>
      <w:r w:rsidR="00121232" w:rsidRPr="00C07D08">
        <w:rPr>
          <w:rFonts w:ascii="Arial" w:hAnsi="Arial" w:cs="Arial"/>
          <w:sz w:val="18"/>
          <w:szCs w:val="18"/>
        </w:rPr>
        <w:t>wymiana c</w:t>
      </w:r>
      <w:r w:rsidR="004A5FC4" w:rsidRPr="00C07D08">
        <w:rPr>
          <w:rFonts w:ascii="Arial" w:hAnsi="Arial" w:cs="Arial"/>
          <w:sz w:val="18"/>
          <w:szCs w:val="18"/>
        </w:rPr>
        <w:t>zęści zamiennych</w:t>
      </w:r>
      <w:r w:rsidR="00121232" w:rsidRPr="00C07D08">
        <w:rPr>
          <w:rFonts w:ascii="Arial" w:hAnsi="Arial" w:cs="Arial"/>
          <w:sz w:val="18"/>
          <w:szCs w:val="18"/>
        </w:rPr>
        <w:t xml:space="preserve"> w trakcie napraw </w:t>
      </w:r>
      <w:r w:rsidR="005D4A21" w:rsidRPr="00C07D08">
        <w:rPr>
          <w:rFonts w:ascii="Arial" w:hAnsi="Arial" w:cs="Arial"/>
          <w:sz w:val="18"/>
          <w:szCs w:val="18"/>
        </w:rPr>
        <w:t>bieżących,</w:t>
      </w:r>
      <w:r w:rsidR="00121232" w:rsidRPr="00C07D08">
        <w:rPr>
          <w:rFonts w:ascii="Arial" w:hAnsi="Arial" w:cs="Arial"/>
          <w:sz w:val="18"/>
          <w:szCs w:val="18"/>
        </w:rPr>
        <w:t xml:space="preserve"> które uległy uszkodzeniu i/lub wymagają wymiany ze względu na przebieg kilometrów lub czasookres.</w:t>
      </w:r>
    </w:p>
    <w:p w14:paraId="747D272B" w14:textId="77777777" w:rsidR="00121232" w:rsidRPr="00B91D20" w:rsidRDefault="00C07D08" w:rsidP="00C07D08">
      <w:pPr>
        <w:suppressAutoHyphens w:val="0"/>
        <w:spacing w:after="0" w:line="240" w:lineRule="auto"/>
        <w:ind w:left="851" w:hanging="284"/>
        <w:rPr>
          <w:rFonts w:ascii="Arial" w:hAnsi="Arial" w:cs="Arial"/>
          <w:color w:val="000000"/>
          <w:sz w:val="18"/>
          <w:szCs w:val="18"/>
        </w:rPr>
      </w:pPr>
      <w:r>
        <w:rPr>
          <w:rFonts w:ascii="Arial" w:hAnsi="Arial" w:cs="Arial"/>
          <w:sz w:val="18"/>
          <w:szCs w:val="18"/>
        </w:rPr>
        <w:t>c)</w:t>
      </w:r>
      <w:r>
        <w:rPr>
          <w:rFonts w:ascii="Arial" w:hAnsi="Arial" w:cs="Arial"/>
          <w:sz w:val="18"/>
          <w:szCs w:val="18"/>
        </w:rPr>
        <w:tab/>
      </w:r>
      <w:r w:rsidR="00121232" w:rsidRPr="00B91D20">
        <w:rPr>
          <w:rFonts w:ascii="Arial" w:hAnsi="Arial" w:cs="Arial"/>
          <w:sz w:val="18"/>
          <w:szCs w:val="18"/>
        </w:rPr>
        <w:t>c</w:t>
      </w:r>
      <w:r w:rsidR="00414714">
        <w:rPr>
          <w:rFonts w:ascii="Arial" w:hAnsi="Arial" w:cs="Arial"/>
          <w:color w:val="000000"/>
          <w:sz w:val="18"/>
          <w:szCs w:val="18"/>
        </w:rPr>
        <w:t xml:space="preserve">zęści zamienne </w:t>
      </w:r>
      <w:r w:rsidR="00121232" w:rsidRPr="00B91D20">
        <w:rPr>
          <w:rFonts w:ascii="Arial" w:hAnsi="Arial" w:cs="Arial"/>
          <w:color w:val="000000"/>
          <w:sz w:val="18"/>
          <w:szCs w:val="18"/>
        </w:rPr>
        <w:t>wykorzystywane do wykonania kompleksowej usługi naprawy muszą być nowe, nieregenerowane, dopuszczone do obrotu, spełniające wszystkie obowiązujące normy, wolne od wad, stanowiące wyłączną własność Wykonawcy i nie obciążone prawami osób trzecich. Zamawiający wymaga wykorzystywania do napraw części zamiennych odpowiadających parametrom technicznym zalecanym przez producentów</w:t>
      </w:r>
      <w:r w:rsidR="00414714">
        <w:rPr>
          <w:rFonts w:ascii="Arial" w:hAnsi="Arial" w:cs="Arial"/>
          <w:color w:val="000000"/>
          <w:sz w:val="18"/>
          <w:szCs w:val="18"/>
        </w:rPr>
        <w:t xml:space="preserve"> wskazanych w umowie marek </w:t>
      </w:r>
      <w:r w:rsidR="00121232" w:rsidRPr="00B91D20">
        <w:rPr>
          <w:rFonts w:ascii="Arial" w:hAnsi="Arial" w:cs="Arial"/>
          <w:color w:val="000000"/>
          <w:sz w:val="18"/>
          <w:szCs w:val="18"/>
        </w:rPr>
        <w:t xml:space="preserve"> pojazdów.</w:t>
      </w:r>
    </w:p>
    <w:p w14:paraId="005485C0" w14:textId="77777777" w:rsidR="00942372" w:rsidRPr="00B91D20" w:rsidRDefault="00942372" w:rsidP="00C652CA">
      <w:pPr>
        <w:suppressAutoHyphens w:val="0"/>
        <w:spacing w:after="0" w:line="240" w:lineRule="auto"/>
        <w:ind w:left="567" w:hanging="567"/>
        <w:rPr>
          <w:rFonts w:ascii="Arial" w:hAnsi="Arial" w:cs="Arial"/>
          <w:color w:val="000000"/>
          <w:sz w:val="18"/>
          <w:szCs w:val="18"/>
        </w:rPr>
      </w:pPr>
    </w:p>
    <w:p w14:paraId="459BC43B" w14:textId="77777777" w:rsidR="00121232" w:rsidRDefault="009222FF" w:rsidP="00C652CA">
      <w:pPr>
        <w:pStyle w:val="Tekstpodstawowy"/>
        <w:suppressAutoHyphens w:val="0"/>
        <w:spacing w:after="0" w:line="240" w:lineRule="auto"/>
        <w:ind w:left="567" w:hanging="567"/>
        <w:rPr>
          <w:rFonts w:ascii="Arial" w:hAnsi="Arial" w:cs="Arial"/>
          <w:sz w:val="18"/>
          <w:szCs w:val="18"/>
        </w:rPr>
      </w:pPr>
      <w:r w:rsidRPr="00B91D20">
        <w:rPr>
          <w:rFonts w:ascii="Arial" w:hAnsi="Arial" w:cs="Arial"/>
          <w:sz w:val="18"/>
          <w:szCs w:val="18"/>
        </w:rPr>
        <w:t>4</w:t>
      </w:r>
      <w:r w:rsidR="008A1305" w:rsidRPr="00B91D20">
        <w:rPr>
          <w:rFonts w:ascii="Arial" w:hAnsi="Arial" w:cs="Arial"/>
          <w:sz w:val="18"/>
          <w:szCs w:val="18"/>
        </w:rPr>
        <w:t>.</w:t>
      </w:r>
      <w:r w:rsidR="008A1305" w:rsidRPr="00B91D20">
        <w:rPr>
          <w:rFonts w:ascii="Arial" w:hAnsi="Arial" w:cs="Arial"/>
          <w:sz w:val="18"/>
          <w:szCs w:val="18"/>
        </w:rPr>
        <w:tab/>
        <w:t>Z</w:t>
      </w:r>
      <w:r w:rsidR="00121232" w:rsidRPr="00B91D20">
        <w:rPr>
          <w:rFonts w:ascii="Arial" w:hAnsi="Arial" w:cs="Arial"/>
          <w:sz w:val="18"/>
          <w:szCs w:val="18"/>
        </w:rPr>
        <w:t>amawiający zastrzega sobie prawo do zmian w wykazie</w:t>
      </w:r>
      <w:r w:rsidR="004A5FC4">
        <w:rPr>
          <w:rFonts w:ascii="Arial" w:hAnsi="Arial" w:cs="Arial"/>
          <w:sz w:val="18"/>
          <w:szCs w:val="18"/>
        </w:rPr>
        <w:t xml:space="preserve"> podanych marek pojazdów</w:t>
      </w:r>
      <w:r w:rsidR="00121232" w:rsidRPr="00B91D20">
        <w:rPr>
          <w:rFonts w:ascii="Arial" w:hAnsi="Arial" w:cs="Arial"/>
          <w:sz w:val="18"/>
          <w:szCs w:val="18"/>
        </w:rPr>
        <w:t xml:space="preserve">, co nie będzie stanowiło  naruszenia  postanowień umowy i nie będzie wymagało sporządzenia aneksu do umowy. W przypadku dokonania zmian </w:t>
      </w:r>
      <w:r w:rsidR="004A5FC4">
        <w:rPr>
          <w:rFonts w:ascii="Arial" w:hAnsi="Arial" w:cs="Arial"/>
          <w:sz w:val="18"/>
          <w:szCs w:val="18"/>
        </w:rPr>
        <w:t xml:space="preserve">w wykazie </w:t>
      </w:r>
      <w:r w:rsidR="00121232" w:rsidRPr="00B91D20">
        <w:rPr>
          <w:rFonts w:ascii="Arial" w:hAnsi="Arial" w:cs="Arial"/>
          <w:sz w:val="18"/>
          <w:szCs w:val="18"/>
        </w:rPr>
        <w:t>Zamawiający przekaże Wykonawcy na piśmie zmodyfikowany wykaz.</w:t>
      </w:r>
    </w:p>
    <w:p w14:paraId="03C3EF18" w14:textId="77777777" w:rsidR="00B91D20" w:rsidRPr="00B91D20" w:rsidRDefault="00B91D20" w:rsidP="00C652CA">
      <w:pPr>
        <w:pStyle w:val="Tekstpodstawowy"/>
        <w:suppressAutoHyphens w:val="0"/>
        <w:spacing w:after="0" w:line="240" w:lineRule="auto"/>
        <w:ind w:left="567" w:hanging="567"/>
        <w:rPr>
          <w:rFonts w:ascii="Arial" w:hAnsi="Arial" w:cs="Arial"/>
          <w:color w:val="000000"/>
          <w:sz w:val="18"/>
          <w:szCs w:val="18"/>
        </w:rPr>
      </w:pPr>
    </w:p>
    <w:p w14:paraId="0EB81D8D" w14:textId="77777777" w:rsidR="00121232" w:rsidRPr="00B91D20" w:rsidRDefault="009222FF" w:rsidP="00C652CA">
      <w:pPr>
        <w:pStyle w:val="Tekstpodstawowy"/>
        <w:suppressAutoHyphens w:val="0"/>
        <w:spacing w:after="0" w:line="240" w:lineRule="auto"/>
        <w:ind w:left="567" w:hanging="567"/>
        <w:rPr>
          <w:rFonts w:ascii="Arial" w:hAnsi="Arial" w:cs="Arial"/>
          <w:color w:val="000000"/>
          <w:sz w:val="18"/>
          <w:szCs w:val="18"/>
        </w:rPr>
      </w:pPr>
      <w:r w:rsidRPr="00B91D20">
        <w:rPr>
          <w:rFonts w:ascii="Arial" w:hAnsi="Arial" w:cs="Arial"/>
          <w:sz w:val="18"/>
          <w:szCs w:val="18"/>
        </w:rPr>
        <w:t>5</w:t>
      </w:r>
      <w:r w:rsidR="008A1305" w:rsidRPr="00B91D20">
        <w:rPr>
          <w:rFonts w:ascii="Arial" w:hAnsi="Arial" w:cs="Arial"/>
          <w:sz w:val="18"/>
          <w:szCs w:val="18"/>
        </w:rPr>
        <w:t>.</w:t>
      </w:r>
      <w:r w:rsidR="008A1305" w:rsidRPr="00B91D20">
        <w:rPr>
          <w:rFonts w:ascii="Arial" w:hAnsi="Arial" w:cs="Arial"/>
          <w:sz w:val="18"/>
          <w:szCs w:val="18"/>
        </w:rPr>
        <w:tab/>
      </w:r>
      <w:r w:rsidR="00121232" w:rsidRPr="00B91D20">
        <w:rPr>
          <w:rFonts w:ascii="Arial" w:hAnsi="Arial" w:cs="Arial"/>
          <w:sz w:val="18"/>
          <w:szCs w:val="18"/>
        </w:rPr>
        <w:t xml:space="preserve">Zamawiający </w:t>
      </w:r>
      <w:r w:rsidR="00624E78" w:rsidRPr="00B91D20">
        <w:rPr>
          <w:rFonts w:ascii="Arial" w:hAnsi="Arial" w:cs="Arial"/>
          <w:sz w:val="18"/>
          <w:szCs w:val="18"/>
        </w:rPr>
        <w:t>z</w:t>
      </w:r>
      <w:r w:rsidR="00121232" w:rsidRPr="00B91D20">
        <w:rPr>
          <w:rFonts w:ascii="Arial" w:hAnsi="Arial" w:cs="Arial"/>
          <w:sz w:val="18"/>
          <w:szCs w:val="18"/>
        </w:rPr>
        <w:t xml:space="preserve"> </w:t>
      </w:r>
      <w:r w:rsidR="00624E78" w:rsidRPr="00B91D20">
        <w:rPr>
          <w:rFonts w:ascii="Arial" w:eastAsia="Lucida Sans Unicode" w:hAnsi="Arial" w:cs="Arial"/>
          <w:spacing w:val="-2"/>
          <w:sz w:val="18"/>
          <w:szCs w:val="18"/>
        </w:rPr>
        <w:t>zamówienia</w:t>
      </w:r>
      <w:r w:rsidR="00121232" w:rsidRPr="00B91D20">
        <w:rPr>
          <w:rFonts w:ascii="Arial" w:eastAsia="Lucida Sans Unicode" w:hAnsi="Arial" w:cs="Arial"/>
          <w:spacing w:val="-2"/>
          <w:sz w:val="18"/>
          <w:szCs w:val="18"/>
        </w:rPr>
        <w:t xml:space="preserve"> wyłączył wszystkie usługi i czynności związane z naprawami powypadkowymi.</w:t>
      </w:r>
    </w:p>
    <w:p w14:paraId="485255AE" w14:textId="77777777" w:rsidR="008A1305" w:rsidRPr="00B91D20" w:rsidRDefault="008A1305" w:rsidP="00C652CA">
      <w:pPr>
        <w:pStyle w:val="Tekstpodstawowy"/>
        <w:spacing w:after="0" w:line="240" w:lineRule="auto"/>
        <w:ind w:left="567" w:hanging="567"/>
        <w:jc w:val="center"/>
        <w:rPr>
          <w:rFonts w:ascii="Arial" w:hAnsi="Arial" w:cs="Arial"/>
          <w:b/>
          <w:color w:val="000000"/>
          <w:sz w:val="18"/>
          <w:szCs w:val="18"/>
        </w:rPr>
      </w:pPr>
    </w:p>
    <w:p w14:paraId="19ADDB8A" w14:textId="77777777" w:rsidR="008A1305" w:rsidRPr="00B91D20" w:rsidRDefault="008A1305" w:rsidP="00C652CA">
      <w:pPr>
        <w:pStyle w:val="Tekstpodstawowy"/>
        <w:spacing w:after="0" w:line="240" w:lineRule="auto"/>
        <w:ind w:left="567" w:hanging="567"/>
        <w:jc w:val="center"/>
        <w:rPr>
          <w:rFonts w:ascii="Arial" w:hAnsi="Arial" w:cs="Arial"/>
          <w:color w:val="000000"/>
          <w:sz w:val="18"/>
          <w:szCs w:val="18"/>
        </w:rPr>
      </w:pPr>
      <w:r w:rsidRPr="00B91D20">
        <w:rPr>
          <w:rFonts w:ascii="Arial" w:hAnsi="Arial" w:cs="Arial"/>
          <w:b/>
          <w:color w:val="000000"/>
          <w:sz w:val="18"/>
          <w:szCs w:val="18"/>
        </w:rPr>
        <w:t>§ 2</w:t>
      </w:r>
    </w:p>
    <w:p w14:paraId="3DCC031E" w14:textId="77777777" w:rsidR="008A1305" w:rsidRPr="00B91D20" w:rsidRDefault="00546EC5" w:rsidP="00C652CA">
      <w:pPr>
        <w:pStyle w:val="Tekstpodstawowy"/>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Termin realizacji</w:t>
      </w:r>
    </w:p>
    <w:p w14:paraId="56A06266" w14:textId="77777777" w:rsidR="00546EC5" w:rsidRPr="00B91D20" w:rsidRDefault="00546EC5" w:rsidP="00C652CA">
      <w:pPr>
        <w:pStyle w:val="Tekstpodstawowy"/>
        <w:spacing w:after="0" w:line="240" w:lineRule="auto"/>
        <w:ind w:left="567" w:hanging="567"/>
        <w:jc w:val="left"/>
        <w:rPr>
          <w:rFonts w:ascii="Arial" w:hAnsi="Arial" w:cs="Arial"/>
          <w:b/>
          <w:color w:val="000000"/>
          <w:sz w:val="18"/>
          <w:szCs w:val="18"/>
        </w:rPr>
      </w:pPr>
    </w:p>
    <w:p w14:paraId="61EBCE5A" w14:textId="77777777" w:rsidR="009F5598" w:rsidRPr="00B91D20" w:rsidRDefault="00546EC5" w:rsidP="004D45D9">
      <w:pPr>
        <w:pStyle w:val="Tekstpodstawowy"/>
        <w:numPr>
          <w:ilvl w:val="0"/>
          <w:numId w:val="24"/>
        </w:numPr>
        <w:spacing w:after="0" w:line="240" w:lineRule="auto"/>
        <w:ind w:left="567" w:hanging="567"/>
        <w:rPr>
          <w:rFonts w:ascii="Arial" w:hAnsi="Arial" w:cs="Arial"/>
          <w:color w:val="000000"/>
          <w:sz w:val="18"/>
          <w:szCs w:val="18"/>
        </w:rPr>
      </w:pPr>
      <w:r w:rsidRPr="00B91D20">
        <w:rPr>
          <w:rFonts w:ascii="Arial" w:hAnsi="Arial" w:cs="Arial"/>
          <w:color w:val="000000"/>
          <w:sz w:val="18"/>
          <w:szCs w:val="18"/>
        </w:rPr>
        <w:t>U</w:t>
      </w:r>
      <w:r w:rsidR="00AD049E">
        <w:rPr>
          <w:rFonts w:ascii="Arial" w:hAnsi="Arial" w:cs="Arial"/>
          <w:color w:val="000000"/>
          <w:sz w:val="18"/>
          <w:szCs w:val="18"/>
        </w:rPr>
        <w:t>mowa zostaje zawarta na okres 12</w:t>
      </w:r>
      <w:r w:rsidRPr="00B91D20">
        <w:rPr>
          <w:rFonts w:ascii="Arial" w:hAnsi="Arial" w:cs="Arial"/>
          <w:color w:val="000000"/>
          <w:sz w:val="18"/>
          <w:szCs w:val="18"/>
        </w:rPr>
        <w:t xml:space="preserve"> miesięcy i obowiązuje od dnia podpisania Umowy, </w:t>
      </w:r>
      <w:r w:rsidR="009F5598" w:rsidRPr="00B91D20">
        <w:rPr>
          <w:rFonts w:ascii="Arial" w:hAnsi="Arial" w:cs="Arial"/>
          <w:color w:val="000000"/>
          <w:sz w:val="18"/>
          <w:szCs w:val="18"/>
        </w:rPr>
        <w:br/>
      </w:r>
    </w:p>
    <w:p w14:paraId="2E5830BB" w14:textId="77777777" w:rsidR="00546EC5" w:rsidRPr="00B91D20" w:rsidRDefault="00546EC5" w:rsidP="004D45D9">
      <w:pPr>
        <w:pStyle w:val="Tekstpodstawowy"/>
        <w:spacing w:after="0" w:line="240" w:lineRule="auto"/>
        <w:ind w:left="567" w:firstLine="0"/>
        <w:rPr>
          <w:rFonts w:ascii="Arial" w:hAnsi="Arial" w:cs="Arial"/>
          <w:b/>
          <w:color w:val="000000"/>
          <w:sz w:val="18"/>
          <w:szCs w:val="18"/>
        </w:rPr>
      </w:pPr>
      <w:r w:rsidRPr="00B91D20">
        <w:rPr>
          <w:rFonts w:ascii="Arial" w:hAnsi="Arial" w:cs="Arial"/>
          <w:b/>
          <w:color w:val="000000"/>
          <w:sz w:val="18"/>
          <w:szCs w:val="18"/>
        </w:rPr>
        <w:t>tj. od dnia ……………</w:t>
      </w:r>
      <w:r w:rsidR="000B2498">
        <w:rPr>
          <w:rFonts w:ascii="Arial" w:hAnsi="Arial" w:cs="Arial"/>
          <w:b/>
          <w:color w:val="000000"/>
          <w:sz w:val="18"/>
          <w:szCs w:val="18"/>
        </w:rPr>
        <w:t>………….</w:t>
      </w:r>
      <w:r w:rsidRPr="00B91D20">
        <w:rPr>
          <w:rFonts w:ascii="Arial" w:hAnsi="Arial" w:cs="Arial"/>
          <w:b/>
          <w:color w:val="000000"/>
          <w:sz w:val="18"/>
          <w:szCs w:val="18"/>
        </w:rPr>
        <w:t>….………r.,  do dnia ………………</w:t>
      </w:r>
      <w:r w:rsidR="009F5598" w:rsidRPr="00B91D20">
        <w:rPr>
          <w:rFonts w:ascii="Arial" w:hAnsi="Arial" w:cs="Arial"/>
          <w:b/>
          <w:color w:val="000000"/>
          <w:sz w:val="18"/>
          <w:szCs w:val="18"/>
        </w:rPr>
        <w:t>…………</w:t>
      </w:r>
      <w:r w:rsidR="000B2498">
        <w:rPr>
          <w:rFonts w:ascii="Arial" w:hAnsi="Arial" w:cs="Arial"/>
          <w:b/>
          <w:color w:val="000000"/>
          <w:sz w:val="18"/>
          <w:szCs w:val="18"/>
        </w:rPr>
        <w:t>…….</w:t>
      </w:r>
      <w:r w:rsidR="009F5598" w:rsidRPr="00B91D20">
        <w:rPr>
          <w:rFonts w:ascii="Arial" w:hAnsi="Arial" w:cs="Arial"/>
          <w:b/>
          <w:color w:val="000000"/>
          <w:sz w:val="18"/>
          <w:szCs w:val="18"/>
        </w:rPr>
        <w:t xml:space="preserve">…r.,  </w:t>
      </w:r>
      <w:r w:rsidR="009F5598" w:rsidRPr="00B91D20">
        <w:rPr>
          <w:rFonts w:ascii="Arial" w:hAnsi="Arial" w:cs="Arial"/>
          <w:color w:val="000000"/>
          <w:sz w:val="18"/>
          <w:szCs w:val="18"/>
        </w:rPr>
        <w:t xml:space="preserve">jednakże nie dłużej </w:t>
      </w:r>
      <w:r w:rsidR="005D4A21">
        <w:rPr>
          <w:rFonts w:ascii="Arial" w:hAnsi="Arial" w:cs="Arial"/>
          <w:color w:val="000000"/>
          <w:sz w:val="18"/>
          <w:szCs w:val="18"/>
        </w:rPr>
        <w:br/>
      </w:r>
      <w:r w:rsidR="009F5598" w:rsidRPr="00B91D20">
        <w:rPr>
          <w:rFonts w:ascii="Arial" w:hAnsi="Arial" w:cs="Arial"/>
          <w:color w:val="000000"/>
          <w:sz w:val="18"/>
          <w:szCs w:val="18"/>
        </w:rPr>
        <w:t>niż</w:t>
      </w:r>
      <w:r w:rsidR="00C726FD" w:rsidRPr="00B91D20">
        <w:rPr>
          <w:rFonts w:ascii="Arial" w:hAnsi="Arial" w:cs="Arial"/>
          <w:color w:val="000000"/>
          <w:sz w:val="18"/>
          <w:szCs w:val="18"/>
        </w:rPr>
        <w:t xml:space="preserve"> </w:t>
      </w:r>
      <w:r w:rsidR="000B2498">
        <w:rPr>
          <w:rFonts w:ascii="Arial" w:hAnsi="Arial" w:cs="Arial"/>
          <w:color w:val="000000"/>
          <w:sz w:val="18"/>
          <w:szCs w:val="18"/>
        </w:rPr>
        <w:t xml:space="preserve">do wyczerpania </w:t>
      </w:r>
      <w:r w:rsidRPr="00B91D20">
        <w:rPr>
          <w:rFonts w:ascii="Arial" w:hAnsi="Arial" w:cs="Arial"/>
          <w:color w:val="000000"/>
          <w:sz w:val="18"/>
          <w:szCs w:val="18"/>
        </w:rPr>
        <w:t xml:space="preserve"> maksymalnej kwoty zobowiązania, o której mowa </w:t>
      </w:r>
      <w:r w:rsidRPr="00B91D20">
        <w:rPr>
          <w:rFonts w:ascii="Arial" w:hAnsi="Arial" w:cs="Arial"/>
          <w:b/>
          <w:color w:val="000000"/>
          <w:sz w:val="18"/>
          <w:szCs w:val="18"/>
        </w:rPr>
        <w:t>w §</w:t>
      </w:r>
      <w:r w:rsidR="00AD049E">
        <w:rPr>
          <w:rFonts w:ascii="Arial" w:hAnsi="Arial" w:cs="Arial"/>
          <w:b/>
          <w:color w:val="000000"/>
          <w:sz w:val="18"/>
          <w:szCs w:val="18"/>
        </w:rPr>
        <w:t xml:space="preserve"> </w:t>
      </w:r>
      <w:r w:rsidR="00C726FD" w:rsidRPr="00B91D20">
        <w:rPr>
          <w:rFonts w:ascii="Arial" w:hAnsi="Arial" w:cs="Arial"/>
          <w:b/>
          <w:color w:val="000000"/>
          <w:sz w:val="18"/>
          <w:szCs w:val="18"/>
        </w:rPr>
        <w:t>8</w:t>
      </w:r>
      <w:r w:rsidRPr="00B91D20">
        <w:rPr>
          <w:rFonts w:ascii="Arial" w:hAnsi="Arial" w:cs="Arial"/>
          <w:b/>
          <w:color w:val="000000"/>
          <w:sz w:val="18"/>
          <w:szCs w:val="18"/>
        </w:rPr>
        <w:t xml:space="preserve">  </w:t>
      </w:r>
      <w:r w:rsidR="009F5598" w:rsidRPr="00B91D20">
        <w:rPr>
          <w:rFonts w:ascii="Arial" w:hAnsi="Arial" w:cs="Arial"/>
          <w:b/>
          <w:color w:val="000000"/>
          <w:sz w:val="18"/>
          <w:szCs w:val="18"/>
        </w:rPr>
        <w:t>ust.</w:t>
      </w:r>
      <w:r w:rsidR="008D7E51">
        <w:rPr>
          <w:rFonts w:ascii="Arial" w:hAnsi="Arial" w:cs="Arial"/>
          <w:b/>
          <w:color w:val="000000"/>
          <w:sz w:val="18"/>
          <w:szCs w:val="18"/>
        </w:rPr>
        <w:t xml:space="preserve"> 1</w:t>
      </w:r>
      <w:r w:rsidR="00A22B24" w:rsidRPr="00B91D20">
        <w:rPr>
          <w:rFonts w:ascii="Arial" w:hAnsi="Arial" w:cs="Arial"/>
          <w:b/>
          <w:color w:val="000000"/>
          <w:sz w:val="18"/>
          <w:szCs w:val="18"/>
        </w:rPr>
        <w:t xml:space="preserve">  u</w:t>
      </w:r>
      <w:r w:rsidRPr="00B91D20">
        <w:rPr>
          <w:rFonts w:ascii="Arial" w:hAnsi="Arial" w:cs="Arial"/>
          <w:b/>
          <w:color w:val="000000"/>
          <w:sz w:val="18"/>
          <w:szCs w:val="18"/>
        </w:rPr>
        <w:t>mowy.</w:t>
      </w:r>
    </w:p>
    <w:p w14:paraId="08524E34" w14:textId="77777777" w:rsidR="008A1305" w:rsidRPr="00B91D20" w:rsidRDefault="008A1305" w:rsidP="00C652CA">
      <w:pPr>
        <w:pStyle w:val="Tekstpodstawowy"/>
        <w:spacing w:after="0" w:line="240" w:lineRule="auto"/>
        <w:ind w:left="567" w:hanging="567"/>
        <w:rPr>
          <w:rFonts w:ascii="Arial" w:hAnsi="Arial" w:cs="Arial"/>
          <w:color w:val="000000"/>
          <w:sz w:val="18"/>
          <w:szCs w:val="18"/>
        </w:rPr>
      </w:pPr>
    </w:p>
    <w:p w14:paraId="588ED351" w14:textId="77777777" w:rsidR="00121232" w:rsidRPr="00B91D20" w:rsidRDefault="008A1305" w:rsidP="00C652CA">
      <w:pPr>
        <w:spacing w:after="0" w:line="240" w:lineRule="auto"/>
        <w:ind w:left="567" w:hanging="567"/>
        <w:jc w:val="center"/>
        <w:rPr>
          <w:rFonts w:ascii="Arial" w:hAnsi="Arial" w:cs="Arial"/>
          <w:b/>
          <w:color w:val="000000"/>
          <w:sz w:val="18"/>
          <w:szCs w:val="18"/>
        </w:rPr>
      </w:pPr>
      <w:r w:rsidRPr="00B91D20">
        <w:rPr>
          <w:rFonts w:ascii="Arial" w:hAnsi="Arial" w:cs="Arial"/>
          <w:b/>
          <w:color w:val="000000"/>
          <w:sz w:val="18"/>
          <w:szCs w:val="18"/>
        </w:rPr>
        <w:t>§ 3</w:t>
      </w:r>
    </w:p>
    <w:p w14:paraId="7A4DADA1"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Miejsce wykonania usługi</w:t>
      </w:r>
    </w:p>
    <w:p w14:paraId="110AE636" w14:textId="77777777" w:rsidR="00121232" w:rsidRPr="00C652CA" w:rsidRDefault="00121232" w:rsidP="00C652CA">
      <w:pPr>
        <w:spacing w:after="0" w:line="240" w:lineRule="auto"/>
        <w:ind w:left="567" w:hanging="567"/>
        <w:jc w:val="center"/>
        <w:rPr>
          <w:rFonts w:ascii="Arial" w:hAnsi="Arial" w:cs="Arial"/>
          <w:b/>
          <w:sz w:val="18"/>
          <w:szCs w:val="18"/>
        </w:rPr>
      </w:pPr>
    </w:p>
    <w:p w14:paraId="6A2E6EAC" w14:textId="77777777" w:rsidR="00AB5D18" w:rsidRPr="004D45D9" w:rsidRDefault="004D45D9" w:rsidP="004D45D9">
      <w:pPr>
        <w:keepLines/>
        <w:spacing w:after="0" w:line="240" w:lineRule="auto"/>
        <w:ind w:hanging="714"/>
        <w:jc w:val="left"/>
        <w:rPr>
          <w:rFonts w:ascii="Arial" w:hAnsi="Arial" w:cs="Arial"/>
          <w:sz w:val="18"/>
          <w:szCs w:val="18"/>
        </w:rPr>
      </w:pPr>
      <w:r w:rsidRPr="004D45D9">
        <w:rPr>
          <w:rFonts w:ascii="Arial" w:hAnsi="Arial" w:cs="Arial"/>
          <w:sz w:val="18"/>
          <w:szCs w:val="18"/>
        </w:rPr>
        <w:t>1.</w:t>
      </w:r>
      <w:r>
        <w:rPr>
          <w:rFonts w:ascii="Arial" w:hAnsi="Arial" w:cs="Arial"/>
          <w:sz w:val="18"/>
          <w:szCs w:val="18"/>
        </w:rPr>
        <w:tab/>
      </w:r>
      <w:r w:rsidR="00121232" w:rsidRPr="004D45D9">
        <w:rPr>
          <w:rFonts w:ascii="Arial" w:hAnsi="Arial" w:cs="Arial"/>
          <w:sz w:val="18"/>
          <w:szCs w:val="18"/>
        </w:rPr>
        <w:t>Miejscem wykonan</w:t>
      </w:r>
      <w:r w:rsidR="005E1B0A" w:rsidRPr="004D45D9">
        <w:rPr>
          <w:rFonts w:ascii="Arial" w:hAnsi="Arial" w:cs="Arial"/>
          <w:sz w:val="18"/>
          <w:szCs w:val="18"/>
        </w:rPr>
        <w:t>ia usługi jest warsztat………..</w:t>
      </w:r>
      <w:r w:rsidR="00121232" w:rsidRPr="004D45D9">
        <w:rPr>
          <w:rFonts w:ascii="Arial" w:hAnsi="Arial" w:cs="Arial"/>
          <w:sz w:val="18"/>
          <w:szCs w:val="18"/>
        </w:rPr>
        <w:t xml:space="preserve">  …………</w:t>
      </w:r>
      <w:r w:rsidR="000B2498" w:rsidRPr="004D45D9">
        <w:rPr>
          <w:rFonts w:ascii="Arial" w:hAnsi="Arial" w:cs="Arial"/>
          <w:sz w:val="18"/>
          <w:szCs w:val="18"/>
        </w:rPr>
        <w:t>……………….</w:t>
      </w:r>
      <w:r w:rsidR="00121232" w:rsidRPr="004D45D9">
        <w:rPr>
          <w:rFonts w:ascii="Arial" w:hAnsi="Arial" w:cs="Arial"/>
          <w:sz w:val="18"/>
          <w:szCs w:val="18"/>
        </w:rPr>
        <w:t>…</w:t>
      </w:r>
      <w:r>
        <w:rPr>
          <w:rFonts w:ascii="Arial" w:hAnsi="Arial" w:cs="Arial"/>
          <w:sz w:val="18"/>
          <w:szCs w:val="18"/>
        </w:rPr>
        <w:t>……….……………</w:t>
      </w:r>
      <w:r w:rsidR="005D4A21">
        <w:rPr>
          <w:rFonts w:ascii="Arial" w:hAnsi="Arial" w:cs="Arial"/>
          <w:sz w:val="18"/>
          <w:szCs w:val="18"/>
        </w:rPr>
        <w:t>……..</w:t>
      </w:r>
      <w:r w:rsidR="008A1305" w:rsidRPr="004D45D9">
        <w:rPr>
          <w:rFonts w:ascii="Arial" w:hAnsi="Arial" w:cs="Arial"/>
          <w:sz w:val="18"/>
          <w:szCs w:val="18"/>
        </w:rPr>
        <w:t xml:space="preserve">……...,  </w:t>
      </w:r>
    </w:p>
    <w:p w14:paraId="12589A26" w14:textId="77777777" w:rsidR="00AB5D18" w:rsidRPr="004D45D9" w:rsidRDefault="004D45D9" w:rsidP="00C652CA">
      <w:pPr>
        <w:keepLines/>
        <w:suppressAutoHyphens w:val="0"/>
        <w:spacing w:after="0" w:line="240" w:lineRule="auto"/>
        <w:ind w:left="567" w:hanging="567"/>
        <w:jc w:val="left"/>
        <w:rPr>
          <w:rFonts w:ascii="Arial" w:hAnsi="Arial" w:cs="Arial"/>
          <w:sz w:val="18"/>
          <w:szCs w:val="18"/>
        </w:rPr>
      </w:pPr>
      <w:r>
        <w:rPr>
          <w:rFonts w:ascii="Arial" w:hAnsi="Arial" w:cs="Arial"/>
          <w:sz w:val="18"/>
          <w:szCs w:val="18"/>
        </w:rPr>
        <w:tab/>
      </w:r>
    </w:p>
    <w:p w14:paraId="6C1E593A" w14:textId="77777777" w:rsidR="00121232" w:rsidRPr="004D45D9" w:rsidRDefault="005D4A21" w:rsidP="004D45D9">
      <w:pPr>
        <w:keepLines/>
        <w:suppressAutoHyphens w:val="0"/>
        <w:spacing w:after="0" w:line="240" w:lineRule="auto"/>
        <w:ind w:left="567" w:firstLine="141"/>
        <w:jc w:val="left"/>
        <w:rPr>
          <w:rFonts w:ascii="Arial" w:hAnsi="Arial" w:cs="Arial"/>
          <w:sz w:val="18"/>
          <w:szCs w:val="18"/>
        </w:rPr>
      </w:pPr>
      <w:r>
        <w:rPr>
          <w:rFonts w:ascii="Arial" w:hAnsi="Arial" w:cs="Arial"/>
          <w:sz w:val="18"/>
          <w:szCs w:val="18"/>
        </w:rPr>
        <w:t>zlokalizowany w …………………………</w:t>
      </w:r>
      <w:r w:rsidR="00121232" w:rsidRPr="004D45D9">
        <w:rPr>
          <w:rFonts w:ascii="Arial" w:hAnsi="Arial" w:cs="Arial"/>
          <w:sz w:val="18"/>
          <w:szCs w:val="18"/>
        </w:rPr>
        <w:t xml:space="preserve">…….…………., przy ul. </w:t>
      </w:r>
      <w:r w:rsidR="008A1305" w:rsidRPr="004D45D9">
        <w:rPr>
          <w:rFonts w:ascii="Arial" w:hAnsi="Arial" w:cs="Arial"/>
          <w:sz w:val="18"/>
          <w:szCs w:val="18"/>
        </w:rPr>
        <w:t>....……</w:t>
      </w:r>
      <w:r w:rsidR="000B2498" w:rsidRPr="004D45D9">
        <w:rPr>
          <w:rFonts w:ascii="Arial" w:hAnsi="Arial" w:cs="Arial"/>
          <w:sz w:val="18"/>
          <w:szCs w:val="18"/>
        </w:rPr>
        <w:t>…………</w:t>
      </w:r>
      <w:r>
        <w:rPr>
          <w:rFonts w:ascii="Arial" w:hAnsi="Arial" w:cs="Arial"/>
          <w:sz w:val="18"/>
          <w:szCs w:val="18"/>
        </w:rPr>
        <w:t>…………</w:t>
      </w:r>
      <w:r w:rsidR="008A1305" w:rsidRPr="004D45D9">
        <w:rPr>
          <w:rFonts w:ascii="Arial" w:hAnsi="Arial" w:cs="Arial"/>
          <w:sz w:val="18"/>
          <w:szCs w:val="18"/>
        </w:rPr>
        <w:t>……………….... .</w:t>
      </w:r>
    </w:p>
    <w:p w14:paraId="6351F377" w14:textId="77777777" w:rsidR="00546EC5" w:rsidRPr="00C652CA" w:rsidRDefault="00546EC5" w:rsidP="00C652CA">
      <w:pPr>
        <w:keepNext/>
        <w:spacing w:after="0" w:line="240" w:lineRule="auto"/>
        <w:ind w:left="567" w:hanging="567"/>
        <w:jc w:val="center"/>
        <w:rPr>
          <w:rFonts w:ascii="Arial" w:eastAsia="Times New Roman" w:hAnsi="Arial" w:cs="Arial"/>
          <w:b/>
          <w:bCs/>
          <w:iCs/>
          <w:sz w:val="18"/>
          <w:szCs w:val="18"/>
          <w:lang w:eastAsia="pl-PL"/>
        </w:rPr>
      </w:pPr>
    </w:p>
    <w:p w14:paraId="59F5FD90"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color w:val="000000"/>
          <w:sz w:val="18"/>
          <w:szCs w:val="18"/>
        </w:rPr>
        <w:t>§ 4</w:t>
      </w:r>
    </w:p>
    <w:p w14:paraId="4D0D5547" w14:textId="77777777" w:rsidR="0076670E" w:rsidRPr="00C652CA" w:rsidRDefault="0076670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Zasady świadczenia usług</w:t>
      </w:r>
    </w:p>
    <w:p w14:paraId="138D6813" w14:textId="77777777" w:rsidR="0076670E" w:rsidRPr="00C652CA" w:rsidRDefault="0076670E" w:rsidP="00C652CA">
      <w:pPr>
        <w:spacing w:after="0" w:line="240" w:lineRule="auto"/>
        <w:ind w:left="567" w:hanging="567"/>
        <w:jc w:val="center"/>
        <w:rPr>
          <w:rFonts w:ascii="Arial" w:hAnsi="Arial" w:cs="Arial"/>
          <w:b/>
          <w:sz w:val="18"/>
          <w:szCs w:val="18"/>
        </w:rPr>
      </w:pPr>
    </w:p>
    <w:p w14:paraId="32DE6E3B" w14:textId="77777777" w:rsidR="00E7346D" w:rsidRPr="00C652CA" w:rsidRDefault="00E7346D" w:rsidP="00C652CA">
      <w:pPr>
        <w:suppressAutoHyphens w:val="0"/>
        <w:spacing w:after="0" w:line="240" w:lineRule="auto"/>
        <w:ind w:left="567" w:hanging="567"/>
        <w:rPr>
          <w:rFonts w:ascii="Arial" w:hAnsi="Arial" w:cs="Arial"/>
          <w:spacing w:val="-2"/>
          <w:sz w:val="18"/>
          <w:szCs w:val="18"/>
        </w:rPr>
      </w:pPr>
      <w:r w:rsidRPr="00C652CA">
        <w:rPr>
          <w:rFonts w:ascii="Arial" w:hAnsi="Arial" w:cs="Arial"/>
          <w:color w:val="000000"/>
          <w:sz w:val="18"/>
          <w:szCs w:val="18"/>
        </w:rPr>
        <w:t>1.</w:t>
      </w:r>
      <w:r w:rsidRPr="00C652CA">
        <w:rPr>
          <w:rFonts w:ascii="Arial" w:hAnsi="Arial" w:cs="Arial"/>
          <w:color w:val="000000"/>
          <w:sz w:val="18"/>
          <w:szCs w:val="18"/>
        </w:rPr>
        <w:tab/>
        <w:t>Wykonanie</w:t>
      </w:r>
      <w:r w:rsidRPr="00C652CA">
        <w:rPr>
          <w:rFonts w:ascii="Arial" w:hAnsi="Arial" w:cs="Arial"/>
          <w:color w:val="800000"/>
          <w:sz w:val="18"/>
          <w:szCs w:val="18"/>
        </w:rPr>
        <w:t xml:space="preserve"> </w:t>
      </w:r>
      <w:r w:rsidRPr="00C652CA">
        <w:rPr>
          <w:rFonts w:ascii="Arial" w:hAnsi="Arial" w:cs="Arial"/>
          <w:sz w:val="18"/>
          <w:szCs w:val="18"/>
        </w:rPr>
        <w:t xml:space="preserve">usługi naprawy dla sprzętu transportowego objętego umową będzie odbywało się </w:t>
      </w:r>
      <w:r w:rsidR="005D4A21">
        <w:rPr>
          <w:rFonts w:ascii="Arial" w:hAnsi="Arial" w:cs="Arial"/>
          <w:sz w:val="18"/>
          <w:szCs w:val="18"/>
        </w:rPr>
        <w:br/>
      </w:r>
      <w:r w:rsidRPr="00C652CA">
        <w:rPr>
          <w:rFonts w:ascii="Arial" w:hAnsi="Arial" w:cs="Arial"/>
          <w:sz w:val="18"/>
          <w:szCs w:val="18"/>
        </w:rPr>
        <w:t>wg następujących zasad:</w:t>
      </w:r>
    </w:p>
    <w:p w14:paraId="1A37924C" w14:textId="77777777" w:rsidR="00E7346D" w:rsidRPr="00C652CA" w:rsidRDefault="00E7346D" w:rsidP="00C652CA">
      <w:pPr>
        <w:spacing w:after="0" w:line="240" w:lineRule="auto"/>
        <w:ind w:left="567" w:hanging="567"/>
        <w:rPr>
          <w:rFonts w:ascii="Arial" w:hAnsi="Arial" w:cs="Arial"/>
          <w:spacing w:val="-2"/>
          <w:sz w:val="18"/>
          <w:szCs w:val="18"/>
        </w:rPr>
      </w:pPr>
    </w:p>
    <w:p w14:paraId="60F41E50" w14:textId="77777777" w:rsidR="00E7346D" w:rsidRDefault="00E7346D" w:rsidP="00C652CA">
      <w:pPr>
        <w:spacing w:after="0" w:line="240" w:lineRule="auto"/>
        <w:ind w:left="567" w:hanging="567"/>
        <w:rPr>
          <w:rFonts w:ascii="Arial" w:hAnsi="Arial" w:cs="Arial"/>
          <w:b/>
          <w:sz w:val="18"/>
          <w:szCs w:val="18"/>
        </w:rPr>
      </w:pPr>
      <w:r w:rsidRPr="00C652CA">
        <w:rPr>
          <w:rFonts w:ascii="Arial" w:hAnsi="Arial" w:cs="Arial"/>
          <w:spacing w:val="-2"/>
          <w:sz w:val="18"/>
          <w:szCs w:val="18"/>
        </w:rPr>
        <w:lastRenderedPageBreak/>
        <w:t xml:space="preserve">1)  </w:t>
      </w:r>
      <w:r w:rsidRPr="00C652CA">
        <w:rPr>
          <w:rFonts w:ascii="Arial" w:hAnsi="Arial" w:cs="Arial"/>
          <w:spacing w:val="-2"/>
          <w:sz w:val="18"/>
          <w:szCs w:val="18"/>
        </w:rPr>
        <w:tab/>
        <w:t>Zamawiający podstawia sprzęt transportowy do warsztatu Wykonawcy we własnym zakresie</w:t>
      </w:r>
      <w:r w:rsidRPr="00C652CA">
        <w:rPr>
          <w:rFonts w:ascii="Arial" w:hAnsi="Arial" w:cs="Arial"/>
          <w:bCs/>
          <w:sz w:val="18"/>
          <w:szCs w:val="18"/>
        </w:rPr>
        <w:t xml:space="preserve"> w dni robocze, </w:t>
      </w:r>
      <w:r w:rsidR="005D4A21">
        <w:rPr>
          <w:rFonts w:ascii="Arial" w:hAnsi="Arial" w:cs="Arial"/>
          <w:bCs/>
          <w:sz w:val="18"/>
          <w:szCs w:val="18"/>
        </w:rPr>
        <w:br/>
      </w:r>
      <w:r w:rsidRPr="00C652CA">
        <w:rPr>
          <w:rFonts w:ascii="Arial" w:hAnsi="Arial" w:cs="Arial"/>
          <w:bCs/>
          <w:sz w:val="18"/>
          <w:szCs w:val="18"/>
        </w:rPr>
        <w:t>tj. od poniedziałku do piątku w godzinach 8.00 – 15.00</w:t>
      </w:r>
      <w:r w:rsidRPr="00C652CA">
        <w:rPr>
          <w:rFonts w:ascii="Arial" w:hAnsi="Arial" w:cs="Arial"/>
          <w:spacing w:val="-2"/>
          <w:sz w:val="18"/>
          <w:szCs w:val="18"/>
        </w:rPr>
        <w:t>.</w:t>
      </w:r>
      <w:r w:rsidRPr="00C652CA">
        <w:rPr>
          <w:rFonts w:ascii="Arial" w:hAnsi="Arial" w:cs="Arial"/>
          <w:b/>
          <w:sz w:val="18"/>
          <w:szCs w:val="18"/>
        </w:rPr>
        <w:t xml:space="preserve"> </w:t>
      </w:r>
    </w:p>
    <w:p w14:paraId="103BBF74" w14:textId="77777777" w:rsidR="000B2498" w:rsidRPr="00C652CA" w:rsidRDefault="000B2498" w:rsidP="00C652CA">
      <w:pPr>
        <w:spacing w:after="0" w:line="240" w:lineRule="auto"/>
        <w:ind w:left="567" w:hanging="567"/>
        <w:rPr>
          <w:rFonts w:ascii="Arial" w:hAnsi="Arial" w:cs="Arial"/>
          <w:sz w:val="18"/>
          <w:szCs w:val="18"/>
        </w:rPr>
      </w:pPr>
    </w:p>
    <w:p w14:paraId="5F2C773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 xml:space="preserve">2)  </w:t>
      </w:r>
      <w:r w:rsidRPr="00C652CA">
        <w:rPr>
          <w:rFonts w:ascii="Arial" w:hAnsi="Arial" w:cs="Arial"/>
          <w:sz w:val="18"/>
          <w:szCs w:val="18"/>
        </w:rPr>
        <w:tab/>
        <w:t>Podstawą rozpoczęcia realizacji usługi naprawy</w:t>
      </w:r>
      <w:r w:rsidR="00D64707">
        <w:rPr>
          <w:rFonts w:ascii="Arial" w:hAnsi="Arial" w:cs="Arial"/>
          <w:sz w:val="18"/>
          <w:szCs w:val="18"/>
        </w:rPr>
        <w:t xml:space="preserve"> i/lub wymiany ogumienia w sprzęcie transportowym</w:t>
      </w:r>
      <w:r w:rsidRPr="00C652CA">
        <w:rPr>
          <w:rFonts w:ascii="Arial" w:hAnsi="Arial" w:cs="Arial"/>
          <w:sz w:val="18"/>
          <w:szCs w:val="18"/>
        </w:rPr>
        <w:t xml:space="preserve"> bę</w:t>
      </w:r>
      <w:r w:rsidR="00D64707">
        <w:rPr>
          <w:rFonts w:ascii="Arial" w:hAnsi="Arial" w:cs="Arial"/>
          <w:sz w:val="18"/>
          <w:szCs w:val="18"/>
        </w:rPr>
        <w:t xml:space="preserve">dzie wystawione zlecenie </w:t>
      </w:r>
      <w:r w:rsidRPr="00C652CA">
        <w:rPr>
          <w:rFonts w:ascii="Arial" w:hAnsi="Arial" w:cs="Arial"/>
          <w:sz w:val="18"/>
          <w:szCs w:val="18"/>
        </w:rPr>
        <w:t xml:space="preserve">zgodnie z załącznikiem </w:t>
      </w:r>
      <w:r w:rsidRPr="00C652CA">
        <w:rPr>
          <w:rFonts w:ascii="Arial" w:hAnsi="Arial" w:cs="Arial"/>
          <w:b/>
          <w:sz w:val="18"/>
          <w:szCs w:val="18"/>
        </w:rPr>
        <w:t>nr 5 do umowy</w:t>
      </w:r>
      <w:r w:rsidRPr="00C652CA">
        <w:rPr>
          <w:rFonts w:ascii="Arial" w:hAnsi="Arial" w:cs="Arial"/>
          <w:sz w:val="18"/>
          <w:szCs w:val="18"/>
        </w:rPr>
        <w:t xml:space="preserve">, dostarczone do miejsca wskazanego </w:t>
      </w:r>
      <w:r w:rsidR="000B2498">
        <w:rPr>
          <w:rFonts w:ascii="Arial" w:hAnsi="Arial" w:cs="Arial"/>
          <w:sz w:val="18"/>
          <w:szCs w:val="18"/>
        </w:rPr>
        <w:t xml:space="preserve">w </w:t>
      </w:r>
      <w:r w:rsidRPr="00C652CA">
        <w:rPr>
          <w:rFonts w:ascii="Arial" w:hAnsi="Arial" w:cs="Arial"/>
          <w:b/>
          <w:bCs/>
          <w:sz w:val="18"/>
          <w:szCs w:val="18"/>
        </w:rPr>
        <w:t>§ 3 umowy,</w:t>
      </w:r>
      <w:r w:rsidRPr="00C652CA">
        <w:rPr>
          <w:rFonts w:ascii="Arial" w:hAnsi="Arial" w:cs="Arial"/>
          <w:bCs/>
          <w:sz w:val="18"/>
          <w:szCs w:val="18"/>
        </w:rPr>
        <w:t xml:space="preserve"> </w:t>
      </w:r>
      <w:r w:rsidRPr="00C652CA">
        <w:rPr>
          <w:rFonts w:ascii="Arial" w:hAnsi="Arial" w:cs="Arial"/>
          <w:sz w:val="18"/>
          <w:szCs w:val="18"/>
        </w:rPr>
        <w:t>wraz ze sprzętem transportowym, w którym należy wykonać usługę. Zlecenie stanowi dokument potwierdzający przejęcie przez Wykonawcę pieczy nad przekazanym do naprawy sprzętem transportowym.</w:t>
      </w:r>
    </w:p>
    <w:p w14:paraId="47E57987"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49740B01"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3)</w:t>
      </w:r>
      <w:r w:rsidRPr="00C652CA">
        <w:rPr>
          <w:rFonts w:ascii="Arial" w:hAnsi="Arial" w:cs="Arial"/>
          <w:sz w:val="18"/>
          <w:szCs w:val="18"/>
        </w:rPr>
        <w:tab/>
        <w:t xml:space="preserve">Wykonawca niezwłocznie zobowiązany jest dokonać precyzyjnej diagnostyki i weryfikacji dostarczonego sprzętu transportowego w zakresie wskazanym w zleceniu oraz przesłaniu Zamawiającemu kosztorysu naprawy w ciągu </w:t>
      </w:r>
      <w:r w:rsidR="00EF69F0">
        <w:rPr>
          <w:rFonts w:ascii="Arial" w:hAnsi="Arial" w:cs="Arial"/>
          <w:b/>
          <w:bCs/>
          <w:sz w:val="18"/>
          <w:szCs w:val="18"/>
        </w:rPr>
        <w:t>1</w:t>
      </w:r>
      <w:r w:rsidRPr="00C652CA">
        <w:rPr>
          <w:rFonts w:ascii="Arial" w:hAnsi="Arial" w:cs="Arial"/>
          <w:b/>
          <w:sz w:val="18"/>
          <w:szCs w:val="18"/>
        </w:rPr>
        <w:t xml:space="preserve"> dni</w:t>
      </w:r>
      <w:r w:rsidR="00EF69F0">
        <w:rPr>
          <w:rFonts w:ascii="Arial" w:hAnsi="Arial" w:cs="Arial"/>
          <w:b/>
          <w:sz w:val="18"/>
          <w:szCs w:val="18"/>
        </w:rPr>
        <w:t>a roboczego</w:t>
      </w:r>
      <w:r w:rsidRPr="00C652CA">
        <w:rPr>
          <w:rFonts w:ascii="Arial" w:hAnsi="Arial" w:cs="Arial"/>
          <w:b/>
          <w:sz w:val="18"/>
          <w:szCs w:val="18"/>
        </w:rPr>
        <w:t xml:space="preserve"> </w:t>
      </w:r>
      <w:r w:rsidRPr="00C652CA">
        <w:rPr>
          <w:rFonts w:ascii="Arial" w:hAnsi="Arial" w:cs="Arial"/>
          <w:sz w:val="18"/>
          <w:szCs w:val="18"/>
        </w:rPr>
        <w:t>licząc od następnego dnia roboczego od podstawienia sprzętu transportowego do naprawy.</w:t>
      </w:r>
    </w:p>
    <w:p w14:paraId="03D712D6"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6CFA5DAD" w14:textId="77777777" w:rsidR="000B2498" w:rsidRPr="00EF69F0"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4)</w:t>
      </w:r>
      <w:r w:rsidRPr="00C652CA">
        <w:rPr>
          <w:rFonts w:ascii="Arial" w:hAnsi="Arial" w:cs="Arial"/>
          <w:sz w:val="18"/>
          <w:szCs w:val="18"/>
        </w:rPr>
        <w:tab/>
      </w:r>
      <w:r w:rsidRPr="00EF69F0">
        <w:rPr>
          <w:rFonts w:ascii="Arial" w:hAnsi="Arial" w:cs="Arial"/>
          <w:sz w:val="18"/>
          <w:szCs w:val="18"/>
        </w:rPr>
        <w:t>W przypadk</w:t>
      </w:r>
      <w:r w:rsidR="00414714" w:rsidRPr="00EF69F0">
        <w:rPr>
          <w:rFonts w:ascii="Arial" w:hAnsi="Arial" w:cs="Arial"/>
          <w:sz w:val="18"/>
          <w:szCs w:val="18"/>
        </w:rPr>
        <w:t>u wykrycia w trakcie naprawy</w:t>
      </w:r>
      <w:r w:rsidRPr="00EF69F0">
        <w:rPr>
          <w:rFonts w:ascii="Arial" w:hAnsi="Arial" w:cs="Arial"/>
          <w:sz w:val="18"/>
          <w:szCs w:val="18"/>
        </w:rPr>
        <w:t xml:space="preserve"> innych uszkodzeń i/lub innych niesprawności w sprzęcie transportowym nie ujętych w zleceniu,</w:t>
      </w:r>
      <w:r w:rsidR="00414714" w:rsidRPr="00EF69F0">
        <w:rPr>
          <w:rFonts w:ascii="Arial" w:hAnsi="Arial" w:cs="Arial"/>
          <w:sz w:val="18"/>
          <w:szCs w:val="18"/>
        </w:rPr>
        <w:t xml:space="preserve"> </w:t>
      </w:r>
      <w:r w:rsidRPr="00EF69F0">
        <w:rPr>
          <w:rFonts w:ascii="Arial" w:hAnsi="Arial" w:cs="Arial"/>
          <w:sz w:val="18"/>
          <w:szCs w:val="18"/>
        </w:rPr>
        <w:t>Wykonawca niezwłocznie powiadamia o tym f</w:t>
      </w:r>
      <w:r w:rsidR="00414714" w:rsidRPr="00EF69F0">
        <w:rPr>
          <w:rFonts w:ascii="Arial" w:hAnsi="Arial" w:cs="Arial"/>
          <w:sz w:val="18"/>
          <w:szCs w:val="18"/>
        </w:rPr>
        <w:t>akcie Zamawiającego oraz ujawni</w:t>
      </w:r>
      <w:r w:rsidRPr="00EF69F0">
        <w:rPr>
          <w:rFonts w:ascii="Arial" w:hAnsi="Arial" w:cs="Arial"/>
          <w:sz w:val="18"/>
          <w:szCs w:val="18"/>
        </w:rPr>
        <w:t xml:space="preserve"> je w kosztorysie,</w:t>
      </w:r>
      <w:r w:rsidR="00547C0C" w:rsidRPr="00EF69F0">
        <w:rPr>
          <w:rFonts w:ascii="Arial" w:hAnsi="Arial" w:cs="Arial"/>
          <w:sz w:val="18"/>
          <w:szCs w:val="18"/>
        </w:rPr>
        <w:t xml:space="preserve"> </w:t>
      </w:r>
      <w:r w:rsidR="00EF69F0" w:rsidRPr="00EF69F0">
        <w:rPr>
          <w:rFonts w:ascii="Arial" w:hAnsi="Arial" w:cs="Arial"/>
          <w:sz w:val="18"/>
          <w:szCs w:val="18"/>
        </w:rPr>
        <w:t>który</w:t>
      </w:r>
      <w:r w:rsidR="00EF69F0">
        <w:rPr>
          <w:rFonts w:ascii="Arial" w:hAnsi="Arial" w:cs="Arial"/>
          <w:sz w:val="18"/>
          <w:szCs w:val="18"/>
        </w:rPr>
        <w:t xml:space="preserve"> zostanie przesłany Zamawiającemu w ciągu </w:t>
      </w:r>
      <w:r w:rsidR="00EF69F0" w:rsidRPr="00EF69F0">
        <w:rPr>
          <w:rFonts w:ascii="Arial" w:hAnsi="Arial" w:cs="Arial"/>
          <w:b/>
          <w:sz w:val="18"/>
          <w:szCs w:val="18"/>
        </w:rPr>
        <w:t>1 dnia roboczego.</w:t>
      </w:r>
    </w:p>
    <w:p w14:paraId="5BE8B00E" w14:textId="77777777" w:rsidR="000B2498" w:rsidRPr="00C652CA" w:rsidRDefault="000B2498" w:rsidP="00C652CA">
      <w:pPr>
        <w:pStyle w:val="NormalnyWeb"/>
        <w:shd w:val="clear" w:color="auto" w:fill="FFFFFF"/>
        <w:spacing w:before="0" w:after="0" w:line="240" w:lineRule="auto"/>
        <w:rPr>
          <w:rFonts w:ascii="Arial" w:hAnsi="Arial" w:cs="Arial"/>
          <w:sz w:val="18"/>
          <w:szCs w:val="18"/>
        </w:rPr>
      </w:pPr>
    </w:p>
    <w:p w14:paraId="08B6ECD2"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5)</w:t>
      </w:r>
      <w:r w:rsidRPr="00C652CA">
        <w:rPr>
          <w:rFonts w:ascii="Arial" w:hAnsi="Arial" w:cs="Arial"/>
          <w:sz w:val="18"/>
          <w:szCs w:val="18"/>
        </w:rPr>
        <w:tab/>
        <w:t xml:space="preserve">W przypadku stwierdzenia, że prawidłowe wykonanie usługi według zlecenia w sprzęcie transportowym objętym gwarancją może spowodować utratę tej gwarancji, Wykonawca natychmiast powiadamia o tym fakcie Zamawiającego. Zamawiający niezwłocznie poinformuje Wykonawcę o dalszym postępowaniu zlecając kontynuowanie usługi według zlecenia, albo zrezygnuje z kontynuowania naprawy. </w:t>
      </w:r>
    </w:p>
    <w:p w14:paraId="6CA7DEB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F174B85"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6)</w:t>
      </w:r>
      <w:r w:rsidRPr="00C652CA">
        <w:rPr>
          <w:rFonts w:ascii="Arial" w:hAnsi="Arial" w:cs="Arial"/>
          <w:sz w:val="18"/>
          <w:szCs w:val="18"/>
        </w:rPr>
        <w:tab/>
        <w:t>W przypadku napraw sprzętu transportowego objętego gwarancją dopuszczalne są tylko takie naprawy, które nie podlegają tej gwarancji lub nie spowodują jej utraty. Zapis ten nie dotyczy Wykonawcy posiadającego autoryzację producenta naprawianego sprzętu transportowego.</w:t>
      </w:r>
    </w:p>
    <w:p w14:paraId="3BB92D1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A02D9D7" w14:textId="77777777" w:rsidR="00E7346D"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7)</w:t>
      </w:r>
      <w:r w:rsidRPr="00C652CA">
        <w:rPr>
          <w:rFonts w:ascii="Arial" w:hAnsi="Arial" w:cs="Arial"/>
          <w:sz w:val="18"/>
          <w:szCs w:val="18"/>
        </w:rPr>
        <w:tab/>
        <w:t>Wykonawca przed przystąpieniem do naprawy sprzętu transportowego zobowiązany jest do sporządzenia kosztorysu</w:t>
      </w:r>
      <w:r w:rsidR="00A6668E">
        <w:rPr>
          <w:rFonts w:ascii="Arial" w:hAnsi="Arial" w:cs="Arial"/>
          <w:sz w:val="18"/>
          <w:szCs w:val="18"/>
        </w:rPr>
        <w:t xml:space="preserve">, w którym należy uwzględnić </w:t>
      </w:r>
      <w:r w:rsidR="00E45B2E">
        <w:rPr>
          <w:rFonts w:ascii="Arial" w:hAnsi="Arial" w:cs="Arial"/>
          <w:sz w:val="18"/>
          <w:szCs w:val="18"/>
        </w:rPr>
        <w:t>ilość roboczogodzin</w:t>
      </w:r>
      <w:r w:rsidR="00A6668E">
        <w:rPr>
          <w:rFonts w:ascii="Arial" w:hAnsi="Arial" w:cs="Arial"/>
          <w:sz w:val="18"/>
          <w:szCs w:val="18"/>
        </w:rPr>
        <w:t xml:space="preserve">, </w:t>
      </w:r>
      <w:r w:rsidR="00E45B2E">
        <w:rPr>
          <w:rFonts w:ascii="Arial" w:hAnsi="Arial" w:cs="Arial"/>
          <w:sz w:val="18"/>
          <w:szCs w:val="18"/>
        </w:rPr>
        <w:t>wartość</w:t>
      </w:r>
      <w:r w:rsidR="00A6668E">
        <w:rPr>
          <w:rFonts w:ascii="Arial" w:hAnsi="Arial" w:cs="Arial"/>
          <w:sz w:val="18"/>
          <w:szCs w:val="18"/>
        </w:rPr>
        <w:t xml:space="preserve"> roboczogodzin oraz </w:t>
      </w:r>
      <w:r w:rsidR="00E45B2E">
        <w:rPr>
          <w:rFonts w:ascii="Arial" w:hAnsi="Arial" w:cs="Arial"/>
          <w:sz w:val="18"/>
          <w:szCs w:val="18"/>
        </w:rPr>
        <w:t xml:space="preserve">rodzaj, ilość </w:t>
      </w:r>
      <w:r w:rsidR="00D64707">
        <w:rPr>
          <w:rFonts w:ascii="Arial" w:hAnsi="Arial" w:cs="Arial"/>
          <w:sz w:val="18"/>
          <w:szCs w:val="18"/>
        </w:rPr>
        <w:br/>
      </w:r>
      <w:r w:rsidR="00E45B2E">
        <w:rPr>
          <w:rFonts w:ascii="Arial" w:hAnsi="Arial" w:cs="Arial"/>
          <w:sz w:val="18"/>
          <w:szCs w:val="18"/>
        </w:rPr>
        <w:t xml:space="preserve">i wartość części zamiennych </w:t>
      </w:r>
      <w:r w:rsidR="00D64707">
        <w:rPr>
          <w:rFonts w:ascii="Arial" w:hAnsi="Arial" w:cs="Arial"/>
          <w:sz w:val="18"/>
          <w:szCs w:val="18"/>
        </w:rPr>
        <w:t>wymaganych do naprawy sprzętu transportowego</w:t>
      </w:r>
      <w:r w:rsidR="00E45B2E">
        <w:rPr>
          <w:rFonts w:ascii="Arial" w:hAnsi="Arial" w:cs="Arial"/>
          <w:sz w:val="18"/>
          <w:szCs w:val="18"/>
        </w:rPr>
        <w:t xml:space="preserve">, powyższe należy wykonać </w:t>
      </w:r>
      <w:r w:rsidR="00D64707">
        <w:rPr>
          <w:rFonts w:ascii="Arial" w:hAnsi="Arial" w:cs="Arial"/>
          <w:sz w:val="18"/>
          <w:szCs w:val="18"/>
        </w:rPr>
        <w:br/>
      </w:r>
      <w:r w:rsidR="00A6668E">
        <w:rPr>
          <w:rFonts w:ascii="Arial" w:hAnsi="Arial" w:cs="Arial"/>
          <w:sz w:val="18"/>
          <w:szCs w:val="18"/>
        </w:rPr>
        <w:t>w systemie zawierającym program</w:t>
      </w:r>
      <w:r w:rsidRPr="00C652CA">
        <w:rPr>
          <w:rFonts w:ascii="Arial" w:hAnsi="Arial" w:cs="Arial"/>
          <w:sz w:val="18"/>
          <w:szCs w:val="18"/>
        </w:rPr>
        <w:t xml:space="preserve"> d</w:t>
      </w:r>
      <w:r w:rsidR="00A6668E">
        <w:rPr>
          <w:rFonts w:ascii="Arial" w:hAnsi="Arial" w:cs="Arial"/>
          <w:sz w:val="18"/>
          <w:szCs w:val="18"/>
        </w:rPr>
        <w:t xml:space="preserve">o kosztorysowania </w:t>
      </w:r>
      <w:r w:rsidR="00E45B2E">
        <w:rPr>
          <w:rFonts w:ascii="Arial" w:hAnsi="Arial" w:cs="Arial"/>
          <w:sz w:val="18"/>
          <w:szCs w:val="18"/>
        </w:rPr>
        <w:t>funkcjonującym</w:t>
      </w:r>
      <w:r w:rsidRPr="00C652CA">
        <w:rPr>
          <w:rFonts w:ascii="Arial" w:hAnsi="Arial" w:cs="Arial"/>
          <w:sz w:val="18"/>
          <w:szCs w:val="18"/>
        </w:rPr>
        <w:t xml:space="preserve"> pod markami tj. Eurotax, Audatex, Info Tech, DAT  oraz do  przedstawienia najkorzystniejszych dla Zamawiającego wariantów naprawy sprzętu transportowego przy użyciu oryginalnych części zamiennych lub ich zamienników. Zamawiający każdorazowo zastrzega sobie prawo</w:t>
      </w:r>
      <w:r w:rsidR="00E45B2E">
        <w:rPr>
          <w:rFonts w:ascii="Arial" w:hAnsi="Arial" w:cs="Arial"/>
          <w:sz w:val="18"/>
          <w:szCs w:val="18"/>
        </w:rPr>
        <w:t xml:space="preserve"> </w:t>
      </w:r>
      <w:r w:rsidRPr="00C652CA">
        <w:rPr>
          <w:rFonts w:ascii="Arial" w:hAnsi="Arial" w:cs="Arial"/>
          <w:sz w:val="18"/>
          <w:szCs w:val="18"/>
        </w:rPr>
        <w:t>decyzji</w:t>
      </w:r>
      <w:r w:rsidR="00E45B2E">
        <w:rPr>
          <w:rFonts w:ascii="Arial" w:hAnsi="Arial" w:cs="Arial"/>
          <w:sz w:val="18"/>
          <w:szCs w:val="18"/>
        </w:rPr>
        <w:t xml:space="preserve"> </w:t>
      </w:r>
      <w:r w:rsidRPr="00C652CA">
        <w:rPr>
          <w:rFonts w:ascii="Arial" w:hAnsi="Arial" w:cs="Arial"/>
          <w:sz w:val="18"/>
          <w:szCs w:val="18"/>
        </w:rPr>
        <w:t>o zastosowaniu części zamiennych oryginalnych i/lub nieoryginalnych czyli tzw. zamienników.</w:t>
      </w:r>
    </w:p>
    <w:p w14:paraId="6A6BDFD3"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7768FDF" w14:textId="77777777" w:rsidR="00547C0C" w:rsidRDefault="00E7346D" w:rsidP="00C652CA">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8)</w:t>
      </w:r>
      <w:r w:rsidRPr="00C652CA">
        <w:rPr>
          <w:rFonts w:ascii="Arial" w:hAnsi="Arial" w:cs="Arial"/>
          <w:sz w:val="18"/>
          <w:szCs w:val="18"/>
        </w:rPr>
        <w:tab/>
        <w:t>Zamawiając</w:t>
      </w:r>
      <w:r w:rsidR="00986F8B">
        <w:rPr>
          <w:rFonts w:ascii="Arial" w:hAnsi="Arial" w:cs="Arial"/>
          <w:sz w:val="18"/>
          <w:szCs w:val="18"/>
        </w:rPr>
        <w:t xml:space="preserve">y </w:t>
      </w:r>
      <w:r w:rsidR="00CD1B9F">
        <w:rPr>
          <w:rFonts w:ascii="Arial" w:hAnsi="Arial" w:cs="Arial"/>
          <w:sz w:val="18"/>
          <w:szCs w:val="18"/>
        </w:rPr>
        <w:t>w przypadku nie posiadania przez Wykonawcę programu do kosztorysowania</w:t>
      </w:r>
      <w:r w:rsidR="00257763">
        <w:rPr>
          <w:rFonts w:ascii="Arial" w:hAnsi="Arial" w:cs="Arial"/>
          <w:sz w:val="18"/>
          <w:szCs w:val="18"/>
        </w:rPr>
        <w:t>,</w:t>
      </w:r>
      <w:r w:rsidR="00CD1B9F">
        <w:rPr>
          <w:rFonts w:ascii="Arial" w:hAnsi="Arial" w:cs="Arial"/>
          <w:sz w:val="18"/>
          <w:szCs w:val="18"/>
        </w:rPr>
        <w:t xml:space="preserve"> dopuszcza wykonywanie </w:t>
      </w:r>
      <w:r w:rsidR="00986F8B">
        <w:rPr>
          <w:rFonts w:ascii="Arial" w:hAnsi="Arial" w:cs="Arial"/>
          <w:sz w:val="18"/>
          <w:szCs w:val="18"/>
        </w:rPr>
        <w:t xml:space="preserve"> kosztorys</w:t>
      </w:r>
      <w:r w:rsidR="00CD1B9F">
        <w:rPr>
          <w:rFonts w:ascii="Arial" w:hAnsi="Arial" w:cs="Arial"/>
          <w:sz w:val="18"/>
          <w:szCs w:val="18"/>
        </w:rPr>
        <w:t>ów</w:t>
      </w:r>
      <w:r w:rsidR="00FA22E9">
        <w:rPr>
          <w:rFonts w:ascii="Arial" w:hAnsi="Arial" w:cs="Arial"/>
          <w:sz w:val="18"/>
          <w:szCs w:val="18"/>
        </w:rPr>
        <w:t xml:space="preserve"> zgodnie </w:t>
      </w:r>
      <w:r w:rsidR="00FA22E9" w:rsidRPr="00FA22E9">
        <w:rPr>
          <w:rFonts w:ascii="Arial" w:hAnsi="Arial" w:cs="Arial"/>
          <w:b/>
          <w:sz w:val="18"/>
          <w:szCs w:val="18"/>
        </w:rPr>
        <w:t xml:space="preserve">z załącznikiem nr </w:t>
      </w:r>
      <w:r w:rsidR="00CD1B9F" w:rsidRPr="001C286E">
        <w:rPr>
          <w:rFonts w:ascii="Arial" w:hAnsi="Arial" w:cs="Arial"/>
          <w:b/>
          <w:sz w:val="18"/>
          <w:szCs w:val="18"/>
        </w:rPr>
        <w:t>6</w:t>
      </w:r>
      <w:r w:rsidR="00986F8B" w:rsidRPr="001C286E">
        <w:rPr>
          <w:rFonts w:ascii="Arial" w:hAnsi="Arial" w:cs="Arial"/>
          <w:b/>
          <w:sz w:val="18"/>
          <w:szCs w:val="18"/>
        </w:rPr>
        <w:t xml:space="preserve"> </w:t>
      </w:r>
      <w:r w:rsidR="00FA22E9" w:rsidRPr="001C286E">
        <w:rPr>
          <w:rFonts w:ascii="Arial" w:hAnsi="Arial" w:cs="Arial"/>
          <w:b/>
          <w:sz w:val="18"/>
          <w:szCs w:val="18"/>
        </w:rPr>
        <w:t>do umowy</w:t>
      </w:r>
      <w:r w:rsidR="00CD1B9F">
        <w:rPr>
          <w:rFonts w:ascii="Arial" w:hAnsi="Arial" w:cs="Arial"/>
          <w:sz w:val="18"/>
          <w:szCs w:val="18"/>
        </w:rPr>
        <w:t>.</w:t>
      </w:r>
    </w:p>
    <w:p w14:paraId="2A7A3F45" w14:textId="77777777" w:rsidR="00CD1B9F" w:rsidRPr="00C652CA" w:rsidRDefault="00CD1B9F" w:rsidP="00C652CA">
      <w:pPr>
        <w:pStyle w:val="NormalnyWeb"/>
        <w:shd w:val="clear" w:color="auto" w:fill="FFFFFF"/>
        <w:spacing w:before="0" w:after="0" w:line="240" w:lineRule="auto"/>
        <w:rPr>
          <w:rFonts w:ascii="Arial" w:hAnsi="Arial" w:cs="Arial"/>
          <w:b/>
          <w:sz w:val="18"/>
          <w:szCs w:val="18"/>
        </w:rPr>
      </w:pPr>
    </w:p>
    <w:p w14:paraId="2EDA0B11"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9)</w:t>
      </w:r>
      <w:r w:rsidRPr="00C652CA">
        <w:rPr>
          <w:rFonts w:ascii="Arial" w:hAnsi="Arial" w:cs="Arial"/>
          <w:sz w:val="18"/>
          <w:szCs w:val="18"/>
        </w:rPr>
        <w:tab/>
        <w:t>Wykonawca sporządza kosztorys</w:t>
      </w:r>
      <w:r w:rsidR="00257763">
        <w:rPr>
          <w:rFonts w:ascii="Arial" w:hAnsi="Arial" w:cs="Arial"/>
          <w:sz w:val="18"/>
          <w:szCs w:val="18"/>
        </w:rPr>
        <w:t xml:space="preserve"> zgodnie </w:t>
      </w:r>
      <w:r w:rsidR="00257763" w:rsidRPr="001C286E">
        <w:rPr>
          <w:rFonts w:ascii="Arial" w:hAnsi="Arial" w:cs="Arial"/>
          <w:b/>
          <w:sz w:val="18"/>
          <w:szCs w:val="18"/>
        </w:rPr>
        <w:t>z załącznikiem nr 6 do umowy</w:t>
      </w:r>
      <w:r w:rsidR="00257763">
        <w:rPr>
          <w:rFonts w:ascii="Arial" w:hAnsi="Arial" w:cs="Arial"/>
          <w:sz w:val="18"/>
          <w:szCs w:val="18"/>
        </w:rPr>
        <w:t xml:space="preserve"> analogicznie </w:t>
      </w:r>
      <w:r w:rsidR="001C286E">
        <w:rPr>
          <w:rFonts w:ascii="Arial" w:hAnsi="Arial" w:cs="Arial"/>
          <w:sz w:val="18"/>
          <w:szCs w:val="18"/>
        </w:rPr>
        <w:t xml:space="preserve">jak w systemie </w:t>
      </w:r>
      <w:r w:rsidR="001C286E">
        <w:rPr>
          <w:rFonts w:ascii="Arial" w:hAnsi="Arial" w:cs="Arial"/>
          <w:sz w:val="18"/>
          <w:szCs w:val="18"/>
        </w:rPr>
        <w:br/>
        <w:t>do kosztorysowania</w:t>
      </w:r>
      <w:r w:rsidRPr="00C652CA">
        <w:rPr>
          <w:rFonts w:ascii="Arial" w:hAnsi="Arial" w:cs="Arial"/>
          <w:sz w:val="18"/>
          <w:szCs w:val="18"/>
        </w:rPr>
        <w:t>, z podziałem na ilość roboczogodzin, wartość robo</w:t>
      </w:r>
      <w:r w:rsidR="00CD1B9F">
        <w:rPr>
          <w:rFonts w:ascii="Arial" w:hAnsi="Arial" w:cs="Arial"/>
          <w:sz w:val="18"/>
          <w:szCs w:val="18"/>
        </w:rPr>
        <w:t xml:space="preserve">czogodzin oraz rodzaj, ilość i wartość </w:t>
      </w:r>
      <w:r w:rsidRPr="00C652CA">
        <w:rPr>
          <w:rFonts w:ascii="Arial" w:hAnsi="Arial" w:cs="Arial"/>
          <w:sz w:val="18"/>
          <w:szCs w:val="18"/>
        </w:rPr>
        <w:t>części zamienn</w:t>
      </w:r>
      <w:r w:rsidR="00CD1B9F">
        <w:rPr>
          <w:rFonts w:ascii="Arial" w:hAnsi="Arial" w:cs="Arial"/>
          <w:sz w:val="18"/>
          <w:szCs w:val="18"/>
        </w:rPr>
        <w:t xml:space="preserve">ych </w:t>
      </w:r>
      <w:r w:rsidRPr="00C652CA">
        <w:rPr>
          <w:rFonts w:ascii="Arial" w:hAnsi="Arial" w:cs="Arial"/>
          <w:sz w:val="18"/>
          <w:szCs w:val="18"/>
        </w:rPr>
        <w:t>wymaganych do naprawy sprzętu transpor</w:t>
      </w:r>
      <w:r w:rsidR="001C286E">
        <w:rPr>
          <w:rFonts w:ascii="Arial" w:hAnsi="Arial" w:cs="Arial"/>
          <w:sz w:val="18"/>
          <w:szCs w:val="18"/>
        </w:rPr>
        <w:t>towego</w:t>
      </w:r>
      <w:r w:rsidRPr="00C652CA">
        <w:rPr>
          <w:rFonts w:ascii="Arial" w:hAnsi="Arial" w:cs="Arial"/>
          <w:sz w:val="18"/>
          <w:szCs w:val="18"/>
        </w:rPr>
        <w:t xml:space="preserve">. </w:t>
      </w:r>
      <w:r w:rsidR="001C286E">
        <w:rPr>
          <w:rFonts w:ascii="Arial" w:hAnsi="Arial" w:cs="Arial"/>
          <w:sz w:val="18"/>
          <w:szCs w:val="18"/>
        </w:rPr>
        <w:t>Wykonawca określi c</w:t>
      </w:r>
      <w:r w:rsidRPr="00C652CA">
        <w:rPr>
          <w:rFonts w:ascii="Arial" w:hAnsi="Arial" w:cs="Arial"/>
          <w:sz w:val="18"/>
          <w:szCs w:val="18"/>
        </w:rPr>
        <w:t>zasochłonność wykonania napraw</w:t>
      </w:r>
      <w:r w:rsidR="001C286E">
        <w:rPr>
          <w:rFonts w:ascii="Arial" w:hAnsi="Arial" w:cs="Arial"/>
          <w:sz w:val="18"/>
          <w:szCs w:val="18"/>
        </w:rPr>
        <w:t xml:space="preserve"> w oparciu o rzeczywisty czas wykonania czynności, co zostanie zweryfikowane przez Zamawiającego na podstawie analogicznych czynności przewidzianych w programie do kosztorysowania napraw. </w:t>
      </w:r>
    </w:p>
    <w:p w14:paraId="7DE74C36"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2D63A6EF" w14:textId="77777777" w:rsidR="00547C0C" w:rsidRDefault="00E7346D" w:rsidP="00C652CA">
      <w:pPr>
        <w:pStyle w:val="NormalnyWeb"/>
        <w:shd w:val="clear" w:color="auto" w:fill="FFFFFF"/>
        <w:spacing w:before="0" w:after="0" w:line="240" w:lineRule="auto"/>
        <w:rPr>
          <w:rFonts w:ascii="Arial" w:hAnsi="Arial" w:cs="Arial"/>
          <w:sz w:val="18"/>
          <w:szCs w:val="18"/>
          <w:lang w:eastAsia="pl-PL"/>
        </w:rPr>
      </w:pPr>
      <w:r w:rsidRPr="00C652CA">
        <w:rPr>
          <w:rFonts w:ascii="Arial" w:hAnsi="Arial" w:cs="Arial"/>
          <w:sz w:val="18"/>
          <w:szCs w:val="18"/>
        </w:rPr>
        <w:t>10)</w:t>
      </w:r>
      <w:r w:rsidRPr="00C652CA">
        <w:rPr>
          <w:rFonts w:ascii="Arial" w:hAnsi="Arial" w:cs="Arial"/>
          <w:sz w:val="18"/>
          <w:szCs w:val="18"/>
        </w:rPr>
        <w:tab/>
        <w:t>Wykonawca zobowiązany jest przesłać do akceptacji kosztorys naprawy na adres e-mail:</w:t>
      </w:r>
      <w:r w:rsidRPr="00C652CA">
        <w:rPr>
          <w:rFonts w:ascii="Arial" w:hAnsi="Arial" w:cs="Arial"/>
          <w:sz w:val="18"/>
          <w:szCs w:val="18"/>
          <w:lang w:eastAsia="pl-PL"/>
        </w:rPr>
        <w:t xml:space="preserve"> </w:t>
      </w:r>
      <w:hyperlink r:id="rId8" w:history="1">
        <w:r w:rsidR="00D30769" w:rsidRPr="00213E25">
          <w:rPr>
            <w:rStyle w:val="Hipercze"/>
            <w:rFonts w:ascii="Arial" w:hAnsi="Arial" w:cs="Arial"/>
            <w:sz w:val="18"/>
            <w:szCs w:val="18"/>
            <w:lang w:eastAsia="pl-PL"/>
          </w:rPr>
          <w:t>Piotr.Wnuk@sc.policja.gov.pl</w:t>
        </w:r>
      </w:hyperlink>
      <w:r w:rsidRPr="00C652CA">
        <w:rPr>
          <w:rFonts w:ascii="Arial" w:hAnsi="Arial" w:cs="Arial"/>
          <w:sz w:val="18"/>
          <w:szCs w:val="18"/>
          <w:lang w:eastAsia="pl-PL"/>
        </w:rPr>
        <w:t xml:space="preserve"> ;</w:t>
      </w:r>
    </w:p>
    <w:p w14:paraId="6307E747"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4140816F" w14:textId="77777777" w:rsidR="00E7346D" w:rsidRDefault="00E7346D" w:rsidP="00C652CA">
      <w:pPr>
        <w:pStyle w:val="NormalnyWeb"/>
        <w:shd w:val="clear" w:color="auto" w:fill="FFFFFF"/>
        <w:tabs>
          <w:tab w:val="left" w:pos="709"/>
        </w:tabs>
        <w:spacing w:before="0" w:after="0" w:line="240" w:lineRule="auto"/>
        <w:rPr>
          <w:rFonts w:ascii="Arial" w:hAnsi="Arial" w:cs="Arial"/>
          <w:sz w:val="18"/>
          <w:szCs w:val="18"/>
        </w:rPr>
      </w:pPr>
      <w:r w:rsidRPr="00C652CA">
        <w:rPr>
          <w:rFonts w:ascii="Arial" w:hAnsi="Arial" w:cs="Arial"/>
          <w:sz w:val="18"/>
          <w:szCs w:val="18"/>
        </w:rPr>
        <w:t>11)</w:t>
      </w:r>
      <w:r w:rsidRPr="00C652CA">
        <w:rPr>
          <w:rFonts w:ascii="Arial" w:hAnsi="Arial" w:cs="Arial"/>
          <w:sz w:val="18"/>
          <w:szCs w:val="18"/>
        </w:rPr>
        <w:tab/>
        <w:t xml:space="preserve">Zamawiający zastrzega sobie prawo do wprowadzania zmian w sporządzonym kosztorysie, </w:t>
      </w:r>
      <w:r w:rsidR="005D4A21">
        <w:rPr>
          <w:rFonts w:ascii="Arial" w:hAnsi="Arial" w:cs="Arial"/>
          <w:sz w:val="18"/>
          <w:szCs w:val="18"/>
        </w:rPr>
        <w:br/>
      </w:r>
      <w:r w:rsidRPr="00C652CA">
        <w:rPr>
          <w:rFonts w:ascii="Arial" w:hAnsi="Arial" w:cs="Arial"/>
          <w:sz w:val="18"/>
          <w:szCs w:val="18"/>
        </w:rPr>
        <w:t>o ile przedmiotowa zmiana nie wpływa na bezpieczeństwo użytkowania sprzętu transportowego.</w:t>
      </w:r>
    </w:p>
    <w:p w14:paraId="62B255B7" w14:textId="77777777" w:rsidR="00547C0C" w:rsidRPr="00C652CA" w:rsidRDefault="00547C0C" w:rsidP="00C652CA">
      <w:pPr>
        <w:pStyle w:val="NormalnyWeb"/>
        <w:shd w:val="clear" w:color="auto" w:fill="FFFFFF"/>
        <w:tabs>
          <w:tab w:val="left" w:pos="709"/>
        </w:tabs>
        <w:spacing w:before="0" w:after="0" w:line="240" w:lineRule="auto"/>
        <w:rPr>
          <w:rFonts w:ascii="Arial" w:hAnsi="Arial" w:cs="Arial"/>
          <w:sz w:val="18"/>
          <w:szCs w:val="18"/>
        </w:rPr>
      </w:pPr>
    </w:p>
    <w:p w14:paraId="6E8F37E0" w14:textId="77777777" w:rsidR="00E7346D" w:rsidRDefault="00E7346D" w:rsidP="00C652CA">
      <w:pPr>
        <w:pStyle w:val="NormalnyWeb"/>
        <w:shd w:val="clear" w:color="auto" w:fill="FFFFFF"/>
        <w:spacing w:before="0" w:after="0" w:line="240" w:lineRule="auto"/>
        <w:rPr>
          <w:rFonts w:ascii="Arial" w:eastAsia="Calibri" w:hAnsi="Arial" w:cs="Arial"/>
          <w:bCs/>
          <w:spacing w:val="-2"/>
          <w:sz w:val="18"/>
          <w:szCs w:val="18"/>
          <w:lang w:bidi="ar-SA"/>
        </w:rPr>
      </w:pPr>
      <w:r w:rsidRPr="00C652CA">
        <w:rPr>
          <w:rFonts w:ascii="Arial" w:hAnsi="Arial" w:cs="Arial"/>
          <w:sz w:val="18"/>
          <w:szCs w:val="18"/>
        </w:rPr>
        <w:t>12)</w:t>
      </w:r>
      <w:r w:rsidRPr="00C652CA">
        <w:rPr>
          <w:rFonts w:ascii="Arial" w:hAnsi="Arial" w:cs="Arial"/>
          <w:sz w:val="18"/>
          <w:szCs w:val="18"/>
        </w:rPr>
        <w:tab/>
      </w:r>
      <w:r w:rsidRPr="00C652CA">
        <w:rPr>
          <w:rFonts w:ascii="Arial" w:hAnsi="Arial" w:cs="Arial"/>
          <w:spacing w:val="-2"/>
          <w:sz w:val="18"/>
          <w:szCs w:val="18"/>
        </w:rPr>
        <w:t xml:space="preserve">W </w:t>
      </w:r>
      <w:r w:rsidRPr="00C652CA">
        <w:rPr>
          <w:rFonts w:ascii="Arial" w:eastAsia="Calibri" w:hAnsi="Arial" w:cs="Arial"/>
          <w:spacing w:val="-2"/>
          <w:sz w:val="18"/>
          <w:szCs w:val="18"/>
          <w:lang w:bidi="ar-SA"/>
        </w:rPr>
        <w:t xml:space="preserve">przypadku gdy Zamawiający wprowadzi zmiany w kosztorysie, Wykonawca zobowiązuje </w:t>
      </w:r>
      <w:r w:rsidR="005D4A21">
        <w:rPr>
          <w:rFonts w:ascii="Arial" w:eastAsia="Calibri" w:hAnsi="Arial" w:cs="Arial"/>
          <w:spacing w:val="-2"/>
          <w:sz w:val="18"/>
          <w:szCs w:val="18"/>
          <w:lang w:bidi="ar-SA"/>
        </w:rPr>
        <w:br/>
      </w:r>
      <w:r w:rsidRPr="00C652CA">
        <w:rPr>
          <w:rFonts w:ascii="Arial" w:eastAsia="Calibri" w:hAnsi="Arial" w:cs="Arial"/>
          <w:spacing w:val="-2"/>
          <w:sz w:val="18"/>
          <w:szCs w:val="18"/>
          <w:lang w:bidi="ar-SA"/>
        </w:rPr>
        <w:t xml:space="preserve">się do przesłania na dane wskazane w </w:t>
      </w:r>
      <w:r w:rsidRPr="00C652CA">
        <w:rPr>
          <w:rFonts w:ascii="Arial" w:eastAsia="Calibri" w:hAnsi="Arial" w:cs="Arial"/>
          <w:b/>
          <w:spacing w:val="-2"/>
          <w:sz w:val="18"/>
          <w:szCs w:val="18"/>
          <w:lang w:bidi="ar-SA"/>
        </w:rPr>
        <w:t>§ 4 ust. 1, pkt 10)</w:t>
      </w:r>
      <w:r w:rsidRPr="00C652CA">
        <w:rPr>
          <w:rFonts w:ascii="Arial" w:eastAsia="Calibri" w:hAnsi="Arial" w:cs="Arial"/>
          <w:spacing w:val="-2"/>
          <w:sz w:val="18"/>
          <w:szCs w:val="18"/>
          <w:lang w:bidi="ar-SA"/>
        </w:rPr>
        <w:t>,</w:t>
      </w:r>
      <w:r w:rsidRPr="00C652CA">
        <w:rPr>
          <w:rFonts w:ascii="Arial" w:eastAsia="Calibri" w:hAnsi="Arial" w:cs="Arial"/>
          <w:b/>
          <w:bCs/>
          <w:spacing w:val="-2"/>
          <w:sz w:val="18"/>
          <w:szCs w:val="18"/>
          <w:lang w:bidi="ar-SA"/>
        </w:rPr>
        <w:t xml:space="preserve">  </w:t>
      </w:r>
      <w:r w:rsidRPr="00C652CA">
        <w:rPr>
          <w:rFonts w:ascii="Arial" w:eastAsia="Calibri" w:hAnsi="Arial" w:cs="Arial"/>
          <w:bCs/>
          <w:spacing w:val="-2"/>
          <w:sz w:val="18"/>
          <w:szCs w:val="18"/>
          <w:lang w:bidi="ar-SA"/>
        </w:rPr>
        <w:t>poprawionego kosztorysu uwzględniające</w:t>
      </w:r>
      <w:r w:rsidR="00B20051">
        <w:rPr>
          <w:rFonts w:ascii="Arial" w:eastAsia="Calibri" w:hAnsi="Arial" w:cs="Arial"/>
          <w:bCs/>
          <w:spacing w:val="-2"/>
          <w:sz w:val="18"/>
          <w:szCs w:val="18"/>
          <w:lang w:bidi="ar-SA"/>
        </w:rPr>
        <w:t>go</w:t>
      </w:r>
      <w:r w:rsidRPr="00C652CA">
        <w:rPr>
          <w:rFonts w:ascii="Arial" w:eastAsia="Calibri" w:hAnsi="Arial" w:cs="Arial"/>
          <w:bCs/>
          <w:spacing w:val="-2"/>
          <w:sz w:val="18"/>
          <w:szCs w:val="18"/>
          <w:lang w:bidi="ar-SA"/>
        </w:rPr>
        <w:t xml:space="preserve"> naniesione przez Zamawiającego zmiany.</w:t>
      </w:r>
    </w:p>
    <w:p w14:paraId="075F89E2" w14:textId="77777777" w:rsidR="00547C0C" w:rsidRPr="00C652CA" w:rsidRDefault="00547C0C" w:rsidP="00C652CA">
      <w:pPr>
        <w:pStyle w:val="NormalnyWeb"/>
        <w:shd w:val="clear" w:color="auto" w:fill="FFFFFF"/>
        <w:spacing w:before="0" w:after="0" w:line="240" w:lineRule="auto"/>
        <w:rPr>
          <w:rFonts w:ascii="Arial" w:hAnsi="Arial" w:cs="Arial"/>
          <w:sz w:val="18"/>
          <w:szCs w:val="18"/>
        </w:rPr>
      </w:pPr>
    </w:p>
    <w:p w14:paraId="7739602A" w14:textId="77777777" w:rsidR="00E7346D" w:rsidRDefault="00E7346D" w:rsidP="00C652CA">
      <w:pPr>
        <w:pStyle w:val="NormalnyWeb"/>
        <w:shd w:val="clear" w:color="auto" w:fill="FFFFFF"/>
        <w:spacing w:before="0" w:after="0" w:line="240" w:lineRule="auto"/>
        <w:rPr>
          <w:rFonts w:ascii="Arial" w:eastAsia="Calibri" w:hAnsi="Arial" w:cs="Arial"/>
          <w:b/>
          <w:color w:val="000000"/>
          <w:sz w:val="18"/>
          <w:szCs w:val="18"/>
          <w:lang w:bidi="ar-SA"/>
        </w:rPr>
      </w:pPr>
      <w:r w:rsidRPr="00C652CA">
        <w:rPr>
          <w:rFonts w:ascii="Arial" w:hAnsi="Arial" w:cs="Arial"/>
          <w:sz w:val="18"/>
          <w:szCs w:val="18"/>
        </w:rPr>
        <w:t>13)</w:t>
      </w:r>
      <w:r w:rsidRPr="00C652CA">
        <w:rPr>
          <w:rFonts w:ascii="Arial" w:hAnsi="Arial" w:cs="Arial"/>
          <w:sz w:val="18"/>
          <w:szCs w:val="18"/>
        </w:rPr>
        <w:tab/>
      </w:r>
      <w:r w:rsidRPr="00C652CA">
        <w:rPr>
          <w:rFonts w:ascii="Arial" w:eastAsia="Calibri" w:hAnsi="Arial" w:cs="Arial"/>
          <w:color w:val="000000"/>
          <w:sz w:val="18"/>
          <w:szCs w:val="18"/>
          <w:lang w:bidi="ar-SA"/>
        </w:rPr>
        <w:t xml:space="preserve">Wykonawca zostanie poinformowany przez pracowników Wydziału Transportu KWP w Szczecinie </w:t>
      </w:r>
      <w:r w:rsidRPr="00C652CA">
        <w:rPr>
          <w:rFonts w:ascii="Arial" w:eastAsia="Calibri" w:hAnsi="Arial" w:cs="Arial"/>
          <w:color w:val="000000"/>
          <w:sz w:val="18"/>
          <w:szCs w:val="18"/>
          <w:lang w:bidi="ar-SA"/>
        </w:rPr>
        <w:br/>
        <w:t xml:space="preserve">o ewentualnych zmianach zakresu i sposobu naprawy sprzętu transportowego w ciągu </w:t>
      </w:r>
      <w:r w:rsidRPr="00C652CA">
        <w:rPr>
          <w:rFonts w:ascii="Arial" w:eastAsia="Calibri" w:hAnsi="Arial" w:cs="Arial"/>
          <w:b/>
          <w:color w:val="000000"/>
          <w:sz w:val="18"/>
          <w:szCs w:val="18"/>
          <w:lang w:bidi="ar-SA"/>
        </w:rPr>
        <w:t>1 dnia roboczego.</w:t>
      </w:r>
    </w:p>
    <w:p w14:paraId="6F2B2CE2" w14:textId="77777777" w:rsidR="00547C0C" w:rsidRPr="00C652CA" w:rsidRDefault="00547C0C" w:rsidP="00C652CA">
      <w:pPr>
        <w:pStyle w:val="NormalnyWeb"/>
        <w:shd w:val="clear" w:color="auto" w:fill="FFFFFF"/>
        <w:spacing w:before="0" w:after="0" w:line="240" w:lineRule="auto"/>
        <w:rPr>
          <w:rFonts w:ascii="Arial" w:eastAsia="Calibri" w:hAnsi="Arial" w:cs="Arial"/>
          <w:b/>
          <w:color w:val="000000"/>
          <w:sz w:val="18"/>
          <w:szCs w:val="18"/>
          <w:lang w:bidi="ar-SA"/>
        </w:rPr>
      </w:pPr>
    </w:p>
    <w:p w14:paraId="6665BD3B" w14:textId="77777777" w:rsidR="00E7346D" w:rsidRDefault="00E7346D" w:rsidP="00C652CA">
      <w:pPr>
        <w:pStyle w:val="NormalnyWeb"/>
        <w:shd w:val="clear" w:color="auto" w:fill="FFFFFF"/>
        <w:spacing w:before="0" w:after="0" w:line="240" w:lineRule="auto"/>
        <w:rPr>
          <w:rFonts w:ascii="Arial" w:eastAsia="Arial" w:hAnsi="Arial" w:cs="Arial"/>
          <w:spacing w:val="-2"/>
          <w:sz w:val="18"/>
          <w:szCs w:val="18"/>
          <w:lang w:bidi="ar-SA"/>
        </w:rPr>
      </w:pPr>
      <w:r w:rsidRPr="00C652CA">
        <w:rPr>
          <w:rFonts w:ascii="Arial" w:eastAsia="Calibri" w:hAnsi="Arial" w:cs="Arial"/>
          <w:color w:val="000000"/>
          <w:sz w:val="18"/>
          <w:szCs w:val="18"/>
          <w:lang w:bidi="ar-SA"/>
        </w:rPr>
        <w:t>14)</w:t>
      </w:r>
      <w:r w:rsidRPr="00C652CA">
        <w:rPr>
          <w:rFonts w:ascii="Arial" w:eastAsia="Calibri" w:hAnsi="Arial" w:cs="Arial"/>
          <w:color w:val="000000"/>
          <w:sz w:val="18"/>
          <w:szCs w:val="18"/>
          <w:lang w:bidi="ar-SA"/>
        </w:rPr>
        <w:tab/>
      </w:r>
      <w:r w:rsidRPr="00C652CA">
        <w:rPr>
          <w:rFonts w:ascii="Arial" w:eastAsia="Arial" w:hAnsi="Arial" w:cs="Arial"/>
          <w:spacing w:val="-2"/>
          <w:sz w:val="18"/>
          <w:szCs w:val="18"/>
          <w:lang w:bidi="ar-SA"/>
        </w:rPr>
        <w:t xml:space="preserve">Zamawiający zleca oraz zatwierdza kosztorys, a Wykonawca zobowiązuje się wykonać usługę </w:t>
      </w:r>
      <w:r w:rsidRPr="00C652CA">
        <w:rPr>
          <w:rFonts w:ascii="Arial" w:eastAsia="Arial" w:hAnsi="Arial" w:cs="Arial"/>
          <w:spacing w:val="-2"/>
          <w:sz w:val="18"/>
          <w:szCs w:val="18"/>
          <w:lang w:bidi="ar-SA"/>
        </w:rPr>
        <w:br/>
        <w:t xml:space="preserve">w czasie nie przekraczającym </w:t>
      </w:r>
      <w:r w:rsidRPr="00C652CA">
        <w:rPr>
          <w:rFonts w:ascii="Arial" w:eastAsia="Arial" w:hAnsi="Arial" w:cs="Arial"/>
          <w:b/>
          <w:spacing w:val="-2"/>
          <w:sz w:val="18"/>
          <w:szCs w:val="18"/>
          <w:lang w:bidi="ar-SA"/>
        </w:rPr>
        <w:t>….................... dni roboczych</w:t>
      </w:r>
      <w:r w:rsidRPr="00C652CA">
        <w:rPr>
          <w:rFonts w:ascii="Arial" w:eastAsia="Arial" w:hAnsi="Arial" w:cs="Arial"/>
          <w:spacing w:val="-2"/>
          <w:sz w:val="18"/>
          <w:szCs w:val="18"/>
          <w:lang w:bidi="ar-SA"/>
        </w:rPr>
        <w:t xml:space="preserve"> licząc od następnego dnia roboczego </w:t>
      </w:r>
      <w:r w:rsidR="005D4A21">
        <w:rPr>
          <w:rFonts w:ascii="Arial" w:eastAsia="Arial" w:hAnsi="Arial" w:cs="Arial"/>
          <w:spacing w:val="-2"/>
          <w:sz w:val="18"/>
          <w:szCs w:val="18"/>
          <w:lang w:bidi="ar-SA"/>
        </w:rPr>
        <w:br/>
      </w:r>
      <w:r w:rsidRPr="00C652CA">
        <w:rPr>
          <w:rFonts w:ascii="Arial" w:eastAsia="Arial" w:hAnsi="Arial" w:cs="Arial"/>
          <w:spacing w:val="-2"/>
          <w:sz w:val="18"/>
          <w:szCs w:val="18"/>
          <w:lang w:bidi="ar-SA"/>
        </w:rPr>
        <w:t>po</w:t>
      </w:r>
      <w:r w:rsidRPr="00C652CA">
        <w:rPr>
          <w:rFonts w:ascii="Arial" w:eastAsia="Arial" w:hAnsi="Arial" w:cs="Arial"/>
          <w:color w:val="801900"/>
          <w:spacing w:val="-2"/>
          <w:sz w:val="18"/>
          <w:szCs w:val="18"/>
          <w:lang w:bidi="ar-SA"/>
        </w:rPr>
        <w:t xml:space="preserve"> </w:t>
      </w:r>
      <w:r w:rsidRPr="00C652CA">
        <w:rPr>
          <w:rFonts w:ascii="Arial" w:eastAsia="Arial" w:hAnsi="Arial" w:cs="Arial"/>
          <w:spacing w:val="-2"/>
          <w:sz w:val="18"/>
          <w:szCs w:val="18"/>
          <w:lang w:bidi="ar-SA"/>
        </w:rPr>
        <w:t xml:space="preserve">zatwierdzeniu przez Zamawiającego kosztorysu naprawy.  </w:t>
      </w:r>
    </w:p>
    <w:p w14:paraId="68196642"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3174EC69" w14:textId="77777777" w:rsidR="00E7346D" w:rsidRDefault="00E7346D" w:rsidP="00C652CA">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15)</w:t>
      </w:r>
      <w:r w:rsidRPr="00C652CA">
        <w:rPr>
          <w:rFonts w:ascii="Arial" w:eastAsia="Calibri" w:hAnsi="Arial" w:cs="Arial"/>
          <w:color w:val="000000"/>
          <w:sz w:val="18"/>
          <w:szCs w:val="18"/>
          <w:lang w:bidi="ar-SA"/>
        </w:rPr>
        <w:tab/>
        <w:t xml:space="preserve">Jeżeli w trakcie wykonywania naprawy zajdą uzasadnione okoliczności techniczne, których nie można było wcześniej przewidzieć, uniemożliwiające ukończenie naprawy w terminie  wskazanym w </w:t>
      </w:r>
      <w:r w:rsidRPr="00C652CA">
        <w:rPr>
          <w:rFonts w:ascii="Arial" w:eastAsia="Calibri" w:hAnsi="Arial" w:cs="Arial"/>
          <w:b/>
          <w:color w:val="000000"/>
          <w:sz w:val="18"/>
          <w:szCs w:val="18"/>
          <w:lang w:bidi="ar-SA"/>
        </w:rPr>
        <w:t>§ 4 ust. 1 pkt 14 umowy</w:t>
      </w:r>
      <w:r w:rsidRPr="00C652CA">
        <w:rPr>
          <w:rFonts w:ascii="Arial" w:eastAsia="Calibri" w:hAnsi="Arial" w:cs="Arial"/>
          <w:color w:val="000000"/>
          <w:sz w:val="18"/>
          <w:szCs w:val="18"/>
          <w:lang w:bidi="ar-SA"/>
        </w:rPr>
        <w:t>, Wykonawca powiadamia o tym fakcie Zamawiającego, a Zamawiający po sprawdzeniu zasadności zgłoszonych okoliczności może przedłużyć termin wykonania usługi o ilość dni konieczną do wykonania naprawy. Powyższe musi zostać szczegółowo odnotowane w zleceniu, którego dotyczy przedłużenie terminu naprawy sprzętu transportowego Zamawiającego.</w:t>
      </w:r>
    </w:p>
    <w:p w14:paraId="6D9E4A57" w14:textId="77777777" w:rsidR="00547C0C" w:rsidRPr="00C652CA" w:rsidRDefault="00547C0C" w:rsidP="00C652CA">
      <w:pPr>
        <w:pStyle w:val="NormalnyWeb"/>
        <w:shd w:val="clear" w:color="auto" w:fill="FFFFFF"/>
        <w:spacing w:before="0" w:after="0" w:line="240" w:lineRule="auto"/>
        <w:rPr>
          <w:rFonts w:ascii="Arial" w:eastAsia="Calibri" w:hAnsi="Arial" w:cs="Arial"/>
          <w:color w:val="000000"/>
          <w:sz w:val="18"/>
          <w:szCs w:val="18"/>
          <w:lang w:bidi="ar-SA"/>
        </w:rPr>
      </w:pPr>
    </w:p>
    <w:p w14:paraId="6C96CF68" w14:textId="77777777" w:rsidR="00E7346D" w:rsidRDefault="00E7346D" w:rsidP="001C286E">
      <w:pPr>
        <w:pStyle w:val="NormalnyWeb"/>
        <w:shd w:val="clear" w:color="auto" w:fill="FFFFFF"/>
        <w:spacing w:before="0" w:after="0" w:line="240" w:lineRule="auto"/>
        <w:rPr>
          <w:rFonts w:ascii="Arial" w:eastAsia="Calibri" w:hAnsi="Arial" w:cs="Arial"/>
          <w:color w:val="000000"/>
          <w:sz w:val="18"/>
          <w:szCs w:val="18"/>
          <w:lang w:bidi="ar-SA"/>
        </w:rPr>
      </w:pPr>
      <w:r w:rsidRPr="00C652CA">
        <w:rPr>
          <w:rFonts w:ascii="Arial" w:eastAsia="Calibri" w:hAnsi="Arial" w:cs="Arial"/>
          <w:color w:val="000000"/>
          <w:sz w:val="18"/>
          <w:szCs w:val="18"/>
          <w:lang w:bidi="ar-SA"/>
        </w:rPr>
        <w:t>16)</w:t>
      </w:r>
      <w:r w:rsidRPr="00C652CA">
        <w:rPr>
          <w:rFonts w:ascii="Arial" w:eastAsia="Calibri" w:hAnsi="Arial" w:cs="Arial"/>
          <w:color w:val="000000"/>
          <w:sz w:val="18"/>
          <w:szCs w:val="18"/>
          <w:lang w:bidi="ar-SA"/>
        </w:rPr>
        <w:tab/>
        <w:t>Zamawiający w przypadku dopuszczenia przedłużenia terminu naprawy nie obciąży Wykonawcy karami umownymi zgodnie z art. 433 pkt 2 ustawy Pzp.</w:t>
      </w:r>
    </w:p>
    <w:p w14:paraId="709FC6E2" w14:textId="77777777" w:rsidR="00547C0C" w:rsidRPr="00C652CA" w:rsidRDefault="00547C0C" w:rsidP="00C652CA">
      <w:pPr>
        <w:pStyle w:val="NormalnyWeb"/>
        <w:shd w:val="clear" w:color="auto" w:fill="FFFFFF"/>
        <w:spacing w:before="0" w:after="0" w:line="240" w:lineRule="auto"/>
        <w:rPr>
          <w:rFonts w:ascii="Arial" w:eastAsia="Arial" w:hAnsi="Arial" w:cs="Arial"/>
          <w:spacing w:val="-2"/>
          <w:sz w:val="18"/>
          <w:szCs w:val="18"/>
          <w:lang w:bidi="ar-SA"/>
        </w:rPr>
      </w:pPr>
    </w:p>
    <w:p w14:paraId="3C9DC0EA" w14:textId="77777777" w:rsidR="00E7346D" w:rsidRDefault="00E7346D" w:rsidP="005D4A21">
      <w:pPr>
        <w:pStyle w:val="NormalnyWeb"/>
        <w:shd w:val="clear" w:color="auto" w:fill="FFFFFF"/>
        <w:spacing w:before="0" w:after="0" w:line="240" w:lineRule="auto"/>
        <w:rPr>
          <w:rFonts w:ascii="Arial" w:hAnsi="Arial" w:cs="Arial"/>
          <w:spacing w:val="-2"/>
          <w:sz w:val="18"/>
          <w:szCs w:val="18"/>
        </w:rPr>
      </w:pPr>
      <w:r w:rsidRPr="00C652CA">
        <w:rPr>
          <w:rFonts w:ascii="Arial" w:hAnsi="Arial" w:cs="Arial"/>
          <w:spacing w:val="-2"/>
          <w:sz w:val="18"/>
          <w:szCs w:val="18"/>
        </w:rPr>
        <w:lastRenderedPageBreak/>
        <w:t xml:space="preserve">17) </w:t>
      </w:r>
      <w:r w:rsidR="00547C0C">
        <w:rPr>
          <w:rFonts w:ascii="Arial" w:hAnsi="Arial" w:cs="Arial"/>
          <w:spacing w:val="-2"/>
          <w:sz w:val="18"/>
          <w:szCs w:val="18"/>
        </w:rPr>
        <w:tab/>
      </w:r>
      <w:r w:rsidRPr="00C652CA">
        <w:rPr>
          <w:rFonts w:ascii="Arial" w:hAnsi="Arial" w:cs="Arial"/>
          <w:sz w:val="18"/>
          <w:szCs w:val="18"/>
        </w:rPr>
        <w:t xml:space="preserve">Wykonawca przystąpi do wykonania usług wyłącznie po zatwierdzeniu kosztorysów naprawy przez </w:t>
      </w:r>
      <w:r w:rsidR="005D4A21">
        <w:rPr>
          <w:rFonts w:ascii="Arial" w:hAnsi="Arial" w:cs="Arial"/>
          <w:sz w:val="18"/>
          <w:szCs w:val="18"/>
        </w:rPr>
        <w:t>K</w:t>
      </w:r>
      <w:r w:rsidRPr="00C652CA">
        <w:rPr>
          <w:rFonts w:ascii="Arial" w:hAnsi="Arial" w:cs="Arial"/>
          <w:sz w:val="18"/>
          <w:szCs w:val="18"/>
        </w:rPr>
        <w:t>ierownictwo Wydziału Transportu KWP w Szczecinie</w:t>
      </w:r>
      <w:r w:rsidRPr="00C652CA">
        <w:rPr>
          <w:rFonts w:ascii="Arial" w:hAnsi="Arial" w:cs="Arial"/>
          <w:spacing w:val="-2"/>
          <w:sz w:val="18"/>
          <w:szCs w:val="18"/>
        </w:rPr>
        <w:t>.</w:t>
      </w:r>
    </w:p>
    <w:p w14:paraId="0AFEB1BE"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67F58C9B" w14:textId="77777777" w:rsidR="00E7346D" w:rsidRDefault="00E7346D" w:rsidP="005D4A21">
      <w:pPr>
        <w:pStyle w:val="NormalnyWeb"/>
        <w:shd w:val="clear" w:color="auto" w:fill="FFFFFF"/>
        <w:spacing w:before="0" w:after="0" w:line="240" w:lineRule="auto"/>
        <w:rPr>
          <w:rFonts w:ascii="Arial" w:hAnsi="Arial" w:cs="Arial"/>
          <w:b/>
          <w:sz w:val="18"/>
          <w:szCs w:val="18"/>
        </w:rPr>
      </w:pPr>
      <w:r w:rsidRPr="00C652CA">
        <w:rPr>
          <w:rFonts w:ascii="Arial" w:hAnsi="Arial" w:cs="Arial"/>
          <w:sz w:val="18"/>
          <w:szCs w:val="18"/>
        </w:rPr>
        <w:t xml:space="preserve">18) </w:t>
      </w:r>
      <w:r w:rsidRPr="00C652CA">
        <w:rPr>
          <w:rFonts w:ascii="Arial" w:hAnsi="Arial" w:cs="Arial"/>
          <w:sz w:val="18"/>
          <w:szCs w:val="18"/>
        </w:rPr>
        <w:tab/>
        <w:t>Wykonawca poinformuje drogą mailową przedstawiciela Zamawiającego o wykonaniu usługi i możliwości odbioru sprzętu transportowego na adres wskazany</w:t>
      </w:r>
      <w:r w:rsidRPr="00C652CA">
        <w:rPr>
          <w:rFonts w:ascii="Arial" w:hAnsi="Arial" w:cs="Arial"/>
          <w:b/>
          <w:sz w:val="18"/>
          <w:szCs w:val="18"/>
        </w:rPr>
        <w:t xml:space="preserve"> w § 4 ust.1 pkt 10).</w:t>
      </w:r>
    </w:p>
    <w:p w14:paraId="521FF431" w14:textId="77777777" w:rsidR="00547C0C" w:rsidRPr="00C652CA" w:rsidRDefault="00547C0C" w:rsidP="00C652CA">
      <w:pPr>
        <w:pStyle w:val="NormalnyWeb"/>
        <w:shd w:val="clear" w:color="auto" w:fill="FFFFFF"/>
        <w:spacing w:before="0" w:after="0" w:line="240" w:lineRule="auto"/>
        <w:rPr>
          <w:rFonts w:ascii="Arial" w:hAnsi="Arial" w:cs="Arial"/>
          <w:b/>
          <w:spacing w:val="-2"/>
          <w:sz w:val="18"/>
          <w:szCs w:val="18"/>
        </w:rPr>
      </w:pPr>
    </w:p>
    <w:p w14:paraId="2EE7EC7F" w14:textId="77777777" w:rsidR="00E7346D" w:rsidRDefault="00E7346D" w:rsidP="00C652CA">
      <w:pPr>
        <w:pStyle w:val="NormalnyWeb"/>
        <w:shd w:val="clear" w:color="auto" w:fill="FFFFFF"/>
        <w:spacing w:before="0" w:after="0" w:line="240" w:lineRule="auto"/>
        <w:rPr>
          <w:rFonts w:ascii="Arial" w:eastAsia="Lucida Sans Unicode" w:hAnsi="Arial" w:cs="Arial"/>
          <w:spacing w:val="-2"/>
          <w:sz w:val="18"/>
          <w:szCs w:val="18"/>
        </w:rPr>
      </w:pPr>
      <w:r w:rsidRPr="00C652CA">
        <w:rPr>
          <w:rFonts w:ascii="Arial" w:hAnsi="Arial" w:cs="Arial"/>
          <w:spacing w:val="-2"/>
          <w:sz w:val="18"/>
          <w:szCs w:val="18"/>
        </w:rPr>
        <w:t xml:space="preserve">19) </w:t>
      </w:r>
      <w:r w:rsidR="00547C0C">
        <w:rPr>
          <w:rFonts w:ascii="Arial" w:hAnsi="Arial" w:cs="Arial"/>
          <w:spacing w:val="-2"/>
          <w:sz w:val="18"/>
          <w:szCs w:val="18"/>
        </w:rPr>
        <w:tab/>
      </w:r>
      <w:r w:rsidRPr="00C652CA">
        <w:rPr>
          <w:rFonts w:ascii="Arial" w:hAnsi="Arial" w:cs="Arial"/>
          <w:spacing w:val="-2"/>
          <w:sz w:val="18"/>
          <w:szCs w:val="18"/>
        </w:rPr>
        <w:t>P</w:t>
      </w:r>
      <w:r w:rsidRPr="00C652CA">
        <w:rPr>
          <w:rFonts w:ascii="Arial" w:hAnsi="Arial" w:cs="Arial"/>
          <w:sz w:val="18"/>
          <w:szCs w:val="18"/>
        </w:rPr>
        <w:t>o wykonanej usłudze Zamawiający odbierze sprzęt transportowy z siedziby Wykonawcy na własny koszt.</w:t>
      </w:r>
      <w:r w:rsidRPr="00C652CA">
        <w:rPr>
          <w:rFonts w:ascii="Arial" w:eastAsia="Calibri" w:hAnsi="Arial" w:cs="Arial"/>
          <w:spacing w:val="-2"/>
          <w:sz w:val="18"/>
          <w:szCs w:val="18"/>
          <w:lang w:bidi="ar-SA"/>
        </w:rPr>
        <w:t xml:space="preserve"> </w:t>
      </w:r>
      <w:r w:rsidRPr="00C652CA">
        <w:rPr>
          <w:rFonts w:ascii="Arial" w:eastAsia="Lucida Sans Unicode" w:hAnsi="Arial" w:cs="Arial"/>
          <w:spacing w:val="-2"/>
          <w:sz w:val="18"/>
          <w:szCs w:val="18"/>
        </w:rPr>
        <w:t xml:space="preserve">Potwierdzeniem bezusterkowego odbioru sprzętu transportowego jest podpisanie przez Zamawiającego </w:t>
      </w:r>
      <w:r w:rsidR="001C286E">
        <w:rPr>
          <w:rFonts w:ascii="Arial" w:eastAsia="Lucida Sans Unicode" w:hAnsi="Arial" w:cs="Arial"/>
          <w:spacing w:val="-2"/>
          <w:sz w:val="18"/>
          <w:szCs w:val="18"/>
        </w:rPr>
        <w:br/>
      </w:r>
      <w:r w:rsidRPr="00C652CA">
        <w:rPr>
          <w:rFonts w:ascii="Arial" w:eastAsia="Lucida Sans Unicode" w:hAnsi="Arial" w:cs="Arial"/>
          <w:spacing w:val="-2"/>
          <w:sz w:val="18"/>
          <w:szCs w:val="18"/>
        </w:rPr>
        <w:t>oraz Wykonawcę w dokumencie zlecenia naprawy części dotyczącej odbio</w:t>
      </w:r>
      <w:r w:rsidR="00D64707">
        <w:rPr>
          <w:rFonts w:ascii="Arial" w:eastAsia="Lucida Sans Unicode" w:hAnsi="Arial" w:cs="Arial"/>
          <w:spacing w:val="-2"/>
          <w:sz w:val="18"/>
          <w:szCs w:val="18"/>
        </w:rPr>
        <w:t>ru sprzęgu transportowego.</w:t>
      </w:r>
    </w:p>
    <w:p w14:paraId="12687ECF"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4DD5874B" w14:textId="77777777" w:rsidR="00E7346D" w:rsidRDefault="00E7346D" w:rsidP="001C286E">
      <w:pPr>
        <w:pStyle w:val="NormalnyWeb"/>
        <w:shd w:val="clear" w:color="auto" w:fill="FFFFFF"/>
        <w:spacing w:before="0" w:after="0" w:line="240" w:lineRule="auto"/>
        <w:rPr>
          <w:rFonts w:ascii="Arial" w:hAnsi="Arial" w:cs="Arial"/>
          <w:sz w:val="18"/>
          <w:szCs w:val="18"/>
        </w:rPr>
      </w:pPr>
      <w:r w:rsidRPr="00C652CA">
        <w:rPr>
          <w:rFonts w:ascii="Arial" w:hAnsi="Arial" w:cs="Arial"/>
          <w:sz w:val="18"/>
          <w:szCs w:val="18"/>
        </w:rPr>
        <w:t>20)</w:t>
      </w:r>
      <w:r w:rsidRPr="00C652CA">
        <w:rPr>
          <w:rFonts w:ascii="Arial" w:hAnsi="Arial" w:cs="Arial"/>
          <w:sz w:val="18"/>
          <w:szCs w:val="18"/>
        </w:rPr>
        <w:tab/>
        <w:t>Zamawiający zastrzega sobie prawo do odmowy przyjęcia wykonanej usługi w przypadku stwierdzenia przy odbiorze przez jego przedstawicieli, że wykonana jest ona nieprawidłowo lub niezgodnie z postanowieniami niniejszej umowy.</w:t>
      </w:r>
    </w:p>
    <w:p w14:paraId="13B415A6" w14:textId="77777777" w:rsidR="00547C0C" w:rsidRPr="00C652CA" w:rsidRDefault="00547C0C" w:rsidP="00C652CA">
      <w:pPr>
        <w:pStyle w:val="NormalnyWeb"/>
        <w:shd w:val="clear" w:color="auto" w:fill="FFFFFF"/>
        <w:spacing w:before="0" w:after="0" w:line="240" w:lineRule="auto"/>
        <w:rPr>
          <w:rFonts w:ascii="Arial" w:hAnsi="Arial" w:cs="Arial"/>
          <w:spacing w:val="-2"/>
          <w:sz w:val="18"/>
          <w:szCs w:val="18"/>
        </w:rPr>
      </w:pPr>
    </w:p>
    <w:p w14:paraId="7EAF4D21" w14:textId="77777777" w:rsidR="00E7346D" w:rsidRDefault="00E7346D" w:rsidP="00C652CA">
      <w:pPr>
        <w:pStyle w:val="NormalnyWeb"/>
        <w:shd w:val="clear" w:color="auto" w:fill="FFFFFF"/>
        <w:spacing w:before="0" w:after="0" w:line="240" w:lineRule="auto"/>
        <w:rPr>
          <w:rFonts w:ascii="Arial" w:hAnsi="Arial" w:cs="Arial"/>
          <w:b/>
          <w:sz w:val="18"/>
          <w:szCs w:val="18"/>
        </w:rPr>
      </w:pPr>
      <w:r w:rsidRPr="00C652CA">
        <w:rPr>
          <w:rFonts w:ascii="Arial" w:hAnsi="Arial" w:cs="Arial"/>
          <w:spacing w:val="-2"/>
          <w:sz w:val="18"/>
          <w:szCs w:val="18"/>
        </w:rPr>
        <w:t>21)</w:t>
      </w:r>
      <w:r w:rsidRPr="00C652CA">
        <w:rPr>
          <w:rFonts w:ascii="Arial" w:hAnsi="Arial" w:cs="Arial"/>
          <w:spacing w:val="-2"/>
          <w:sz w:val="18"/>
          <w:szCs w:val="18"/>
        </w:rPr>
        <w:tab/>
        <w:t>O</w:t>
      </w:r>
      <w:r w:rsidRPr="00C652CA">
        <w:rPr>
          <w:rFonts w:ascii="Arial" w:hAnsi="Arial" w:cs="Arial"/>
          <w:sz w:val="18"/>
          <w:szCs w:val="18"/>
        </w:rPr>
        <w:t>dmowa przyjęcia wykonanej usługi przez Zamawiającego będzie traktowana jako brak realizacji zlecenia  zgodnie z sankcjami przewidzianym w</w:t>
      </w:r>
      <w:r w:rsidRPr="00C652CA">
        <w:rPr>
          <w:rFonts w:ascii="Arial" w:hAnsi="Arial" w:cs="Arial"/>
          <w:color w:val="801900"/>
          <w:sz w:val="18"/>
          <w:szCs w:val="18"/>
        </w:rPr>
        <w:t xml:space="preserve"> </w:t>
      </w:r>
      <w:r w:rsidRPr="00C652CA">
        <w:rPr>
          <w:rFonts w:ascii="Arial" w:hAnsi="Arial" w:cs="Arial"/>
          <w:b/>
          <w:sz w:val="18"/>
          <w:szCs w:val="18"/>
        </w:rPr>
        <w:t xml:space="preserve">§ 9 ust 1 pkt 3). </w:t>
      </w:r>
    </w:p>
    <w:p w14:paraId="262EE44D" w14:textId="77777777" w:rsidR="00547C0C" w:rsidRPr="00C652CA" w:rsidRDefault="00547C0C" w:rsidP="00C652CA">
      <w:pPr>
        <w:pStyle w:val="NormalnyWeb"/>
        <w:shd w:val="clear" w:color="auto" w:fill="FFFFFF"/>
        <w:spacing w:before="0" w:after="0" w:line="240" w:lineRule="auto"/>
        <w:rPr>
          <w:rFonts w:ascii="Arial" w:hAnsi="Arial" w:cs="Arial"/>
          <w:b/>
          <w:sz w:val="18"/>
          <w:szCs w:val="18"/>
        </w:rPr>
      </w:pPr>
    </w:p>
    <w:p w14:paraId="6FF91471" w14:textId="77777777" w:rsidR="00E7346D" w:rsidRPr="00C652CA" w:rsidRDefault="00E7346D" w:rsidP="001C286E">
      <w:pPr>
        <w:pStyle w:val="NormalnyWeb"/>
        <w:shd w:val="clear" w:color="auto" w:fill="FFFFFF"/>
        <w:spacing w:before="0" w:after="0" w:line="240" w:lineRule="auto"/>
        <w:jc w:val="left"/>
        <w:rPr>
          <w:rFonts w:ascii="Arial" w:hAnsi="Arial" w:cs="Arial"/>
          <w:sz w:val="18"/>
          <w:szCs w:val="18"/>
        </w:rPr>
      </w:pPr>
      <w:r w:rsidRPr="00547C0C">
        <w:rPr>
          <w:rFonts w:ascii="Arial" w:hAnsi="Arial" w:cs="Arial"/>
          <w:sz w:val="18"/>
          <w:szCs w:val="18"/>
        </w:rPr>
        <w:t>22)</w:t>
      </w:r>
      <w:r w:rsidR="00B20051">
        <w:rPr>
          <w:rFonts w:ascii="Arial" w:hAnsi="Arial" w:cs="Arial"/>
          <w:sz w:val="18"/>
          <w:szCs w:val="18"/>
        </w:rPr>
        <w:t xml:space="preserve"> </w:t>
      </w:r>
      <w:r w:rsidR="00B20051">
        <w:rPr>
          <w:rFonts w:ascii="Arial" w:hAnsi="Arial" w:cs="Arial"/>
          <w:sz w:val="18"/>
          <w:szCs w:val="18"/>
        </w:rPr>
        <w:tab/>
        <w:t>Odbioru usługi dokonują</w:t>
      </w:r>
      <w:r w:rsidRPr="00C652CA">
        <w:rPr>
          <w:rFonts w:ascii="Arial" w:hAnsi="Arial" w:cs="Arial"/>
          <w:sz w:val="18"/>
          <w:szCs w:val="18"/>
        </w:rPr>
        <w:t xml:space="preserve"> upoważnieni prze</w:t>
      </w:r>
      <w:r w:rsidR="001C286E">
        <w:rPr>
          <w:rFonts w:ascii="Arial" w:hAnsi="Arial" w:cs="Arial"/>
          <w:sz w:val="18"/>
          <w:szCs w:val="18"/>
        </w:rPr>
        <w:t xml:space="preserve">dstawiciele Komendy Powiatowej </w:t>
      </w:r>
      <w:r w:rsidRPr="00C652CA">
        <w:rPr>
          <w:rFonts w:ascii="Arial" w:hAnsi="Arial" w:cs="Arial"/>
          <w:sz w:val="18"/>
          <w:szCs w:val="18"/>
        </w:rPr>
        <w:t xml:space="preserve">Policji </w:t>
      </w:r>
      <w:r w:rsidR="00F3026F">
        <w:rPr>
          <w:rFonts w:ascii="Arial" w:hAnsi="Arial" w:cs="Arial"/>
          <w:sz w:val="18"/>
          <w:szCs w:val="18"/>
        </w:rPr>
        <w:t>w Wałczu</w:t>
      </w:r>
      <w:r w:rsidR="001C286E">
        <w:rPr>
          <w:rFonts w:ascii="Arial" w:hAnsi="Arial" w:cs="Arial"/>
          <w:sz w:val="18"/>
          <w:szCs w:val="18"/>
        </w:rPr>
        <w:t>.</w:t>
      </w:r>
      <w:r w:rsidRPr="00C652CA">
        <w:rPr>
          <w:rFonts w:ascii="Arial" w:hAnsi="Arial" w:cs="Arial"/>
          <w:sz w:val="18"/>
          <w:szCs w:val="18"/>
        </w:rPr>
        <w:br/>
      </w:r>
    </w:p>
    <w:p w14:paraId="41923547"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5</w:t>
      </w:r>
    </w:p>
    <w:p w14:paraId="2112B2F2"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Wykonawcy</w:t>
      </w:r>
    </w:p>
    <w:p w14:paraId="6567B2B2" w14:textId="77777777" w:rsidR="00697FBE" w:rsidRPr="00C652CA" w:rsidRDefault="00697FBE" w:rsidP="00C652CA">
      <w:pPr>
        <w:pStyle w:val="NormalnyWeb"/>
        <w:spacing w:before="0" w:after="0" w:line="240" w:lineRule="auto"/>
        <w:jc w:val="center"/>
        <w:rPr>
          <w:rFonts w:ascii="Arial" w:hAnsi="Arial" w:cs="Arial"/>
          <w:b/>
          <w:bCs/>
          <w:iCs/>
          <w:sz w:val="18"/>
          <w:szCs w:val="18"/>
        </w:rPr>
      </w:pPr>
    </w:p>
    <w:p w14:paraId="563F4D20" w14:textId="77777777" w:rsidR="00697FBE" w:rsidRPr="00547C0C" w:rsidRDefault="00697FBE" w:rsidP="00E838FD">
      <w:pPr>
        <w:numPr>
          <w:ilvl w:val="0"/>
          <w:numId w:val="6"/>
        </w:numPr>
        <w:shd w:val="clear" w:color="auto" w:fill="FFFFFF"/>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eastAsia="Lucida Sans Unicode" w:hAnsi="Arial" w:cs="Arial"/>
          <w:spacing w:val="-2"/>
          <w:sz w:val="18"/>
          <w:szCs w:val="18"/>
          <w:lang w:eastAsia="ar-SA"/>
        </w:rPr>
        <w:t xml:space="preserve">Obowiązkiem Wykonawcy jest naprawa sprzętu transportowego poprzez przywrócenie jego </w:t>
      </w:r>
      <w:r w:rsidR="001B7A8A" w:rsidRPr="00C652CA">
        <w:rPr>
          <w:rStyle w:val="Domylnaczcionkaakapitu1"/>
          <w:rFonts w:ascii="Arial" w:eastAsia="Lucida Sans Unicode" w:hAnsi="Arial" w:cs="Arial"/>
          <w:spacing w:val="-2"/>
          <w:sz w:val="18"/>
          <w:szCs w:val="18"/>
          <w:lang w:eastAsia="ar-SA"/>
        </w:rPr>
        <w:t xml:space="preserve">do </w:t>
      </w:r>
      <w:r w:rsidRPr="00C652CA">
        <w:rPr>
          <w:rStyle w:val="Domylnaczcionkaakapitu1"/>
          <w:rFonts w:ascii="Arial" w:eastAsia="Lucida Sans Unicode" w:hAnsi="Arial" w:cs="Arial"/>
          <w:spacing w:val="-2"/>
          <w:sz w:val="18"/>
          <w:szCs w:val="18"/>
          <w:lang w:eastAsia="ar-SA"/>
        </w:rPr>
        <w:t xml:space="preserve">pełnej sprawności technicznej, zgodnie z technologią naprawy oraz instrukcją obsługi producenta sprzętu transportowego, z zachowaniem jego pierwotnych parametrów techniczno-użytkowych oraz naprawy i/lub wymiany zamontowanych w jednostkach elementów oznakowania dźwiękowego i świetlnego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 xml:space="preserve">z obowiązującym prawem dotyczącym pojazdów uprzywilejowanych), </w:t>
      </w:r>
      <w:r w:rsidR="001B7A8A" w:rsidRPr="00C652CA">
        <w:rPr>
          <w:rStyle w:val="Domylnaczcionkaakapitu1"/>
          <w:rFonts w:ascii="Arial" w:eastAsia="Lucida Sans Unicode" w:hAnsi="Arial" w:cs="Arial"/>
          <w:spacing w:val="-2"/>
          <w:sz w:val="18"/>
          <w:szCs w:val="18"/>
          <w:lang w:eastAsia="ar-SA"/>
        </w:rPr>
        <w:t xml:space="preserve">a </w:t>
      </w:r>
      <w:r w:rsidR="005D4A21">
        <w:rPr>
          <w:rStyle w:val="Domylnaczcionkaakapitu1"/>
          <w:rFonts w:ascii="Arial" w:eastAsia="Lucida Sans Unicode" w:hAnsi="Arial" w:cs="Arial"/>
          <w:spacing w:val="-2"/>
          <w:sz w:val="18"/>
          <w:szCs w:val="18"/>
          <w:lang w:eastAsia="ar-SA"/>
        </w:rPr>
        <w:t>naprawę</w:t>
      </w:r>
      <w:r w:rsidR="001B7A8A" w:rsidRPr="00C652CA">
        <w:rPr>
          <w:rStyle w:val="Domylnaczcionkaakapitu1"/>
          <w:rFonts w:ascii="Arial" w:eastAsia="Lucida Sans Unicode" w:hAnsi="Arial" w:cs="Arial"/>
          <w:spacing w:val="-2"/>
          <w:sz w:val="18"/>
          <w:szCs w:val="18"/>
          <w:lang w:eastAsia="ar-SA"/>
        </w:rPr>
        <w:t xml:space="preserve"> wykonywać</w:t>
      </w:r>
      <w:r w:rsidRPr="00C652CA">
        <w:rPr>
          <w:rStyle w:val="Domylnaczcionkaakapitu1"/>
          <w:rFonts w:ascii="Arial" w:eastAsia="Lucida Sans Unicode" w:hAnsi="Arial" w:cs="Arial"/>
          <w:spacing w:val="-2"/>
          <w:sz w:val="18"/>
          <w:szCs w:val="18"/>
          <w:lang w:eastAsia="ar-SA"/>
        </w:rPr>
        <w:t xml:space="preserve"> zgodnie </w:t>
      </w:r>
      <w:r w:rsidR="005D4A21">
        <w:rPr>
          <w:rStyle w:val="Domylnaczcionkaakapitu1"/>
          <w:rFonts w:ascii="Arial" w:eastAsia="Lucida Sans Unicode" w:hAnsi="Arial" w:cs="Arial"/>
          <w:spacing w:val="-2"/>
          <w:sz w:val="18"/>
          <w:szCs w:val="18"/>
          <w:lang w:eastAsia="ar-SA"/>
        </w:rPr>
        <w:br/>
      </w:r>
      <w:r w:rsidRPr="00C652CA">
        <w:rPr>
          <w:rStyle w:val="Domylnaczcionkaakapitu1"/>
          <w:rFonts w:ascii="Arial" w:eastAsia="Lucida Sans Unicode" w:hAnsi="Arial" w:cs="Arial"/>
          <w:spacing w:val="-2"/>
          <w:sz w:val="18"/>
          <w:szCs w:val="18"/>
          <w:lang w:eastAsia="ar-SA"/>
        </w:rPr>
        <w:t>z zaleceniami producenta sprzętu transportowego.</w:t>
      </w:r>
    </w:p>
    <w:p w14:paraId="557EA522" w14:textId="77777777" w:rsidR="00547C0C" w:rsidRPr="00C652CA" w:rsidRDefault="00547C0C" w:rsidP="00547C0C">
      <w:pPr>
        <w:shd w:val="clear" w:color="auto" w:fill="FFFFFF"/>
        <w:suppressAutoHyphens w:val="0"/>
        <w:spacing w:after="0" w:line="240" w:lineRule="auto"/>
        <w:ind w:left="567" w:firstLine="0"/>
        <w:rPr>
          <w:rStyle w:val="Domylnaczcionkaakapitu1"/>
          <w:rFonts w:ascii="Arial" w:hAnsi="Arial" w:cs="Arial"/>
          <w:sz w:val="18"/>
          <w:szCs w:val="18"/>
        </w:rPr>
      </w:pPr>
    </w:p>
    <w:p w14:paraId="7691E164" w14:textId="77777777" w:rsidR="00697FBE" w:rsidRDefault="00697FBE" w:rsidP="00E45F78">
      <w:pPr>
        <w:pStyle w:val="NormalnyWeb"/>
        <w:numPr>
          <w:ilvl w:val="0"/>
          <w:numId w:val="6"/>
        </w:numPr>
        <w:spacing w:before="0" w:after="0" w:line="240" w:lineRule="auto"/>
        <w:ind w:left="567" w:hanging="567"/>
        <w:rPr>
          <w:rFonts w:ascii="Arial" w:hAnsi="Arial" w:cs="Arial"/>
          <w:color w:val="000000"/>
          <w:sz w:val="18"/>
          <w:szCs w:val="18"/>
        </w:rPr>
      </w:pPr>
      <w:r w:rsidRPr="00C652CA">
        <w:rPr>
          <w:rFonts w:ascii="Arial" w:hAnsi="Arial" w:cs="Arial"/>
          <w:sz w:val="18"/>
          <w:szCs w:val="18"/>
        </w:rPr>
        <w:t>Wykonawca zobowiązuje się wykonywać usługę z należytą starannością, przy przestrzeganiu obowiązujących przepisów bezpieczeństwa i higieny pracy, przepisów przeciwpożarowych oraz zaleceń producentów sprzętu transportowego</w:t>
      </w:r>
      <w:r w:rsidRPr="00C652CA">
        <w:rPr>
          <w:rFonts w:ascii="Arial" w:hAnsi="Arial" w:cs="Arial"/>
          <w:color w:val="000000"/>
          <w:sz w:val="18"/>
          <w:szCs w:val="18"/>
        </w:rPr>
        <w:t>.</w:t>
      </w:r>
    </w:p>
    <w:p w14:paraId="5580A393" w14:textId="77777777" w:rsidR="00547C0C" w:rsidRPr="00C652CA" w:rsidRDefault="00547C0C" w:rsidP="00547C0C">
      <w:pPr>
        <w:pStyle w:val="NormalnyWeb"/>
        <w:spacing w:before="0" w:after="0" w:line="240" w:lineRule="auto"/>
        <w:ind w:firstLine="0"/>
        <w:rPr>
          <w:rFonts w:ascii="Arial" w:hAnsi="Arial" w:cs="Arial"/>
          <w:color w:val="000000"/>
          <w:sz w:val="18"/>
          <w:szCs w:val="18"/>
        </w:rPr>
      </w:pPr>
    </w:p>
    <w:p w14:paraId="43102E1F" w14:textId="77777777" w:rsidR="00697FBE" w:rsidRPr="00C769F4" w:rsidRDefault="00697FBE" w:rsidP="00E838FD">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Wykonawca oświadcza, że </w:t>
      </w:r>
      <w:r w:rsidRPr="00C652CA">
        <w:rPr>
          <w:rFonts w:ascii="Arial" w:hAnsi="Arial" w:cs="Arial"/>
          <w:sz w:val="18"/>
          <w:szCs w:val="18"/>
        </w:rPr>
        <w:t>posiada w</w:t>
      </w:r>
      <w:r w:rsidR="007D68BA" w:rsidRPr="00C652CA">
        <w:rPr>
          <w:rFonts w:ascii="Arial" w:hAnsi="Arial" w:cs="Arial"/>
          <w:sz w:val="18"/>
          <w:szCs w:val="18"/>
        </w:rPr>
        <w:t>ymagane uprawnienia do wykonywania</w:t>
      </w:r>
      <w:r w:rsidRPr="00C652CA">
        <w:rPr>
          <w:rFonts w:ascii="Arial" w:hAnsi="Arial" w:cs="Arial"/>
          <w:sz w:val="18"/>
          <w:szCs w:val="18"/>
        </w:rPr>
        <w:t xml:space="preserve"> prac określonych w umowie, dysponuje odpowiednim potencjałem technicznym, a także odpowiednią wiedzą oraz doświadczeniem w tym zakresie i zobowiązuje się do wykonania usługi zgodnie ze sztuką i wiedzą techniczną.</w:t>
      </w:r>
    </w:p>
    <w:p w14:paraId="5EC62E6E" w14:textId="77777777" w:rsidR="00C769F4" w:rsidRPr="00C652CA" w:rsidRDefault="00C769F4" w:rsidP="00C769F4">
      <w:pPr>
        <w:pStyle w:val="Tekstpodstawowy"/>
        <w:suppressAutoHyphens w:val="0"/>
        <w:spacing w:after="0" w:line="240" w:lineRule="auto"/>
        <w:ind w:left="567" w:firstLine="0"/>
        <w:rPr>
          <w:rFonts w:ascii="Arial" w:hAnsi="Arial" w:cs="Arial"/>
          <w:color w:val="000000"/>
          <w:sz w:val="18"/>
          <w:szCs w:val="18"/>
        </w:rPr>
      </w:pPr>
    </w:p>
    <w:p w14:paraId="73F023A0" w14:textId="77777777" w:rsidR="00697FBE" w:rsidRPr="00547C0C" w:rsidRDefault="00697FBE" w:rsidP="00E45F78">
      <w:pPr>
        <w:pStyle w:val="Tekstpodstawowy"/>
        <w:numPr>
          <w:ilvl w:val="0"/>
          <w:numId w:val="6"/>
        </w:numPr>
        <w:suppressAutoHyphens w:val="0"/>
        <w:spacing w:after="0" w:line="240" w:lineRule="auto"/>
        <w:ind w:left="567" w:hanging="567"/>
        <w:rPr>
          <w:rFonts w:ascii="Arial" w:hAnsi="Arial" w:cs="Arial"/>
          <w:b/>
          <w:color w:val="000000"/>
          <w:sz w:val="18"/>
          <w:szCs w:val="18"/>
        </w:rPr>
      </w:pPr>
      <w:r w:rsidRPr="00C652CA">
        <w:rPr>
          <w:rFonts w:ascii="Arial" w:hAnsi="Arial" w:cs="Arial"/>
          <w:sz w:val="18"/>
          <w:szCs w:val="18"/>
        </w:rPr>
        <w:t>Wykonawca oświadcza, że osoby wykonujące usługę w jego imieniu posiadają niezbędną wiedzę, umiejętności i doświadczenie.</w:t>
      </w:r>
    </w:p>
    <w:p w14:paraId="5E93A004" w14:textId="77777777" w:rsidR="00547C0C" w:rsidRPr="00C652CA" w:rsidRDefault="00547C0C" w:rsidP="00547C0C">
      <w:pPr>
        <w:pStyle w:val="Tekstpodstawowy"/>
        <w:suppressAutoHyphens w:val="0"/>
        <w:spacing w:after="0" w:line="240" w:lineRule="auto"/>
        <w:ind w:left="567" w:firstLine="0"/>
        <w:rPr>
          <w:rFonts w:ascii="Arial" w:hAnsi="Arial" w:cs="Arial"/>
          <w:b/>
          <w:color w:val="000000"/>
          <w:sz w:val="18"/>
          <w:szCs w:val="18"/>
        </w:rPr>
      </w:pPr>
    </w:p>
    <w:p w14:paraId="606EB30F"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color w:val="000000"/>
          <w:sz w:val="18"/>
          <w:szCs w:val="18"/>
        </w:rPr>
      </w:pPr>
      <w:r w:rsidRPr="00C652CA">
        <w:rPr>
          <w:rFonts w:ascii="Arial" w:hAnsi="Arial" w:cs="Arial"/>
          <w:color w:val="000000"/>
          <w:sz w:val="18"/>
          <w:szCs w:val="18"/>
        </w:rPr>
        <w:t xml:space="preserve">Obowiązkiem Wykonawcy jest udostępnienie </w:t>
      </w:r>
      <w:r w:rsidR="001B7A8A" w:rsidRPr="00C652CA">
        <w:rPr>
          <w:rFonts w:ascii="Arial" w:hAnsi="Arial" w:cs="Arial"/>
          <w:color w:val="000000"/>
          <w:sz w:val="18"/>
          <w:szCs w:val="18"/>
        </w:rPr>
        <w:t xml:space="preserve">swojego </w:t>
      </w:r>
      <w:r w:rsidRPr="00C652CA">
        <w:rPr>
          <w:rFonts w:ascii="Arial" w:hAnsi="Arial" w:cs="Arial"/>
          <w:color w:val="000000"/>
          <w:sz w:val="18"/>
          <w:szCs w:val="18"/>
        </w:rPr>
        <w:t>cennika detalicznego – każdorazowo na żądanie Zamawiającego.</w:t>
      </w:r>
    </w:p>
    <w:p w14:paraId="11D83F16" w14:textId="77777777" w:rsidR="00547C0C" w:rsidRPr="00C652CA" w:rsidRDefault="00547C0C" w:rsidP="00547C0C">
      <w:pPr>
        <w:pStyle w:val="Tekstpodstawowy"/>
        <w:suppressAutoHyphens w:val="0"/>
        <w:spacing w:after="0" w:line="240" w:lineRule="auto"/>
        <w:ind w:left="567" w:firstLine="0"/>
        <w:rPr>
          <w:rFonts w:ascii="Arial" w:hAnsi="Arial" w:cs="Arial"/>
          <w:color w:val="000000"/>
          <w:sz w:val="18"/>
          <w:szCs w:val="18"/>
        </w:rPr>
      </w:pPr>
    </w:p>
    <w:p w14:paraId="2FF8F367"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Wykonawca zobowiązuje się do niezmienności cen wynikających z</w:t>
      </w:r>
      <w:r w:rsidRPr="00C652CA">
        <w:rPr>
          <w:rFonts w:ascii="Arial" w:hAnsi="Arial" w:cs="Arial"/>
          <w:b/>
          <w:sz w:val="18"/>
          <w:szCs w:val="18"/>
        </w:rPr>
        <w:t xml:space="preserve"> </w:t>
      </w:r>
      <w:r w:rsidRPr="00C652CA">
        <w:rPr>
          <w:rFonts w:ascii="Arial" w:hAnsi="Arial" w:cs="Arial"/>
          <w:sz w:val="18"/>
          <w:szCs w:val="18"/>
        </w:rPr>
        <w:t>formularza ofertowego</w:t>
      </w:r>
      <w:r w:rsidRPr="00C652CA">
        <w:rPr>
          <w:rFonts w:ascii="Arial" w:hAnsi="Arial" w:cs="Arial"/>
          <w:b/>
          <w:sz w:val="18"/>
          <w:szCs w:val="18"/>
        </w:rPr>
        <w:t xml:space="preserve"> </w:t>
      </w:r>
      <w:r w:rsidRPr="00C652CA">
        <w:rPr>
          <w:rFonts w:ascii="Arial" w:hAnsi="Arial" w:cs="Arial"/>
          <w:sz w:val="18"/>
          <w:szCs w:val="18"/>
        </w:rPr>
        <w:t>załącznik</w:t>
      </w:r>
      <w:r w:rsidRPr="00C652CA">
        <w:rPr>
          <w:rFonts w:ascii="Arial" w:hAnsi="Arial" w:cs="Arial"/>
          <w:b/>
          <w:sz w:val="18"/>
          <w:szCs w:val="18"/>
        </w:rPr>
        <w:t xml:space="preserve"> </w:t>
      </w:r>
      <w:r w:rsidR="001C6CB0">
        <w:rPr>
          <w:rFonts w:ascii="Arial" w:hAnsi="Arial" w:cs="Arial"/>
          <w:b/>
          <w:sz w:val="18"/>
          <w:szCs w:val="18"/>
        </w:rPr>
        <w:br/>
      </w:r>
      <w:r w:rsidRPr="00C652CA">
        <w:rPr>
          <w:rFonts w:ascii="Arial" w:hAnsi="Arial" w:cs="Arial"/>
          <w:b/>
          <w:sz w:val="18"/>
          <w:szCs w:val="18"/>
        </w:rPr>
        <w:t xml:space="preserve">nr </w:t>
      </w:r>
      <w:r w:rsidR="003E5F16">
        <w:rPr>
          <w:rFonts w:ascii="Arial" w:hAnsi="Arial" w:cs="Arial"/>
          <w:b/>
          <w:sz w:val="18"/>
          <w:szCs w:val="18"/>
        </w:rPr>
        <w:t>3</w:t>
      </w:r>
      <w:r w:rsidRPr="00C652CA">
        <w:rPr>
          <w:rFonts w:ascii="Arial" w:hAnsi="Arial" w:cs="Arial"/>
          <w:sz w:val="18"/>
          <w:szCs w:val="18"/>
        </w:rPr>
        <w:t xml:space="preserve"> </w:t>
      </w:r>
      <w:r w:rsidRPr="00C652CA">
        <w:rPr>
          <w:rFonts w:ascii="Arial" w:hAnsi="Arial" w:cs="Arial"/>
          <w:b/>
          <w:sz w:val="18"/>
          <w:szCs w:val="18"/>
        </w:rPr>
        <w:t>do umowy</w:t>
      </w:r>
      <w:r w:rsidRPr="00C652CA">
        <w:rPr>
          <w:rFonts w:ascii="Arial" w:hAnsi="Arial" w:cs="Arial"/>
          <w:sz w:val="18"/>
          <w:szCs w:val="18"/>
        </w:rPr>
        <w:t xml:space="preserve"> przez cały okres trwania umowy oraz każdorazowo do stoso</w:t>
      </w:r>
      <w:r w:rsidR="00414714">
        <w:rPr>
          <w:rFonts w:ascii="Arial" w:hAnsi="Arial" w:cs="Arial"/>
          <w:sz w:val="18"/>
          <w:szCs w:val="18"/>
        </w:rPr>
        <w:t>wania rabatu na części zamienne</w:t>
      </w:r>
      <w:r w:rsidR="00624E78" w:rsidRPr="00C652CA">
        <w:rPr>
          <w:rFonts w:ascii="Arial" w:hAnsi="Arial" w:cs="Arial"/>
          <w:sz w:val="18"/>
          <w:szCs w:val="18"/>
        </w:rPr>
        <w:t xml:space="preserve"> </w:t>
      </w:r>
      <w:r w:rsidRPr="00C652CA">
        <w:rPr>
          <w:rFonts w:ascii="Arial" w:hAnsi="Arial" w:cs="Arial"/>
          <w:sz w:val="18"/>
          <w:szCs w:val="18"/>
        </w:rPr>
        <w:t>zgodnie ze stawką zaoferowaną w formularzu ofertowym.</w:t>
      </w:r>
    </w:p>
    <w:p w14:paraId="7C9E8A09"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69227061" w14:textId="77777777" w:rsidR="00697FBE" w:rsidRDefault="00697FBE" w:rsidP="00D64707">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 świadczenie usług napraw bi</w:t>
      </w:r>
      <w:r w:rsidR="00E838FD">
        <w:rPr>
          <w:rFonts w:ascii="Arial" w:hAnsi="Arial" w:cs="Arial"/>
          <w:sz w:val="18"/>
          <w:szCs w:val="18"/>
        </w:rPr>
        <w:t xml:space="preserve">eżących </w:t>
      </w:r>
      <w:r w:rsidR="00D64707">
        <w:rPr>
          <w:rFonts w:ascii="Arial" w:hAnsi="Arial" w:cs="Arial"/>
          <w:sz w:val="18"/>
          <w:szCs w:val="18"/>
        </w:rPr>
        <w:t>i/lub wymiana ogumienia w sprzęcie transportowym użytkowanym</w:t>
      </w:r>
      <w:r w:rsidRPr="00C652CA">
        <w:rPr>
          <w:rFonts w:ascii="Arial" w:hAnsi="Arial" w:cs="Arial"/>
          <w:sz w:val="18"/>
          <w:szCs w:val="18"/>
        </w:rPr>
        <w:t xml:space="preserve"> przez Zamawiającego będzie wykonywane co najmniej przez 5 dni roboczych </w:t>
      </w:r>
      <w:r w:rsidR="00D64707">
        <w:rPr>
          <w:rFonts w:ascii="Arial" w:hAnsi="Arial" w:cs="Arial"/>
          <w:sz w:val="18"/>
          <w:szCs w:val="18"/>
        </w:rPr>
        <w:br/>
      </w:r>
      <w:r w:rsidRPr="00C652CA">
        <w:rPr>
          <w:rFonts w:ascii="Arial" w:hAnsi="Arial" w:cs="Arial"/>
          <w:sz w:val="18"/>
          <w:szCs w:val="18"/>
        </w:rPr>
        <w:t>w tygodniu oraz minimum 8 godzin w ciągu dnia.</w:t>
      </w:r>
    </w:p>
    <w:p w14:paraId="693E35D8" w14:textId="77777777" w:rsidR="00547C0C" w:rsidRPr="00C652CA" w:rsidRDefault="00547C0C" w:rsidP="00547C0C">
      <w:pPr>
        <w:pStyle w:val="NormalnyWeb"/>
        <w:spacing w:before="0" w:after="0" w:line="240" w:lineRule="auto"/>
        <w:ind w:firstLine="0"/>
        <w:rPr>
          <w:rFonts w:ascii="Arial" w:hAnsi="Arial" w:cs="Arial"/>
          <w:sz w:val="18"/>
          <w:szCs w:val="18"/>
        </w:rPr>
      </w:pPr>
    </w:p>
    <w:p w14:paraId="12A47BEF"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zobowiązuje się do świadczenia usług napraw</w:t>
      </w:r>
      <w:r w:rsidR="00D64707">
        <w:rPr>
          <w:rFonts w:ascii="Arial" w:hAnsi="Arial" w:cs="Arial"/>
          <w:sz w:val="18"/>
          <w:szCs w:val="18"/>
        </w:rPr>
        <w:t xml:space="preserve"> i wymiany ogumienia</w:t>
      </w:r>
      <w:r w:rsidRPr="00C652CA">
        <w:rPr>
          <w:rFonts w:ascii="Arial" w:hAnsi="Arial" w:cs="Arial"/>
          <w:sz w:val="18"/>
          <w:szCs w:val="18"/>
        </w:rPr>
        <w:t xml:space="preserve"> poza kolejnością na rzecz sprzętu transportowego KWP, a w przypadku zajętych stanowisk naprawczych, sprzęt transportowy Policji powinien być naprawiany jako pierwszy po zwolnieniu stanowiska.</w:t>
      </w:r>
    </w:p>
    <w:p w14:paraId="4B3338D8" w14:textId="77777777" w:rsidR="00547C0C" w:rsidRPr="00C652CA" w:rsidRDefault="00547C0C" w:rsidP="00547C0C">
      <w:pPr>
        <w:pStyle w:val="NormalnyWeb"/>
        <w:spacing w:before="0" w:after="0" w:line="240" w:lineRule="auto"/>
        <w:ind w:firstLine="0"/>
        <w:rPr>
          <w:rFonts w:ascii="Arial" w:hAnsi="Arial" w:cs="Arial"/>
          <w:sz w:val="18"/>
          <w:szCs w:val="18"/>
        </w:rPr>
      </w:pPr>
    </w:p>
    <w:p w14:paraId="07189914"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 przypadku, gdy na skutek wadliwego wykonania usługi Zamawiający utraci gwarancję na dany  element sprzętu transportowego bądź sprzęt transportowy zostanie uszkodzony – Wykonawca zobowiązuje się do pokrycia wszelkich kosztów związanych z późniejszymi naprawami sprzętu transportowego, które Zamawiający zmuszony był dokonać na skutek utraty gwarancji i/lub uszkodzenia spowodowanego działaniami Wykonawcy.</w:t>
      </w:r>
    </w:p>
    <w:p w14:paraId="55B5493D" w14:textId="77777777" w:rsidR="00547C0C" w:rsidRPr="00C652CA" w:rsidRDefault="00547C0C" w:rsidP="00547C0C">
      <w:pPr>
        <w:pStyle w:val="NormalnyWeb"/>
        <w:spacing w:before="0" w:after="0" w:line="240" w:lineRule="auto"/>
        <w:ind w:firstLine="0"/>
        <w:rPr>
          <w:rFonts w:ascii="Arial" w:hAnsi="Arial" w:cs="Arial"/>
          <w:sz w:val="18"/>
          <w:szCs w:val="18"/>
        </w:rPr>
      </w:pPr>
    </w:p>
    <w:p w14:paraId="26C7931C" w14:textId="77777777" w:rsidR="00697FBE" w:rsidRDefault="00697FBE" w:rsidP="005D4A21">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oraz osoby działające w jego imieniu mają całkowity zakaz poruszania się sprzętem transportowym policji poza terenem </w:t>
      </w:r>
      <w:r w:rsidR="001B7A8A" w:rsidRPr="00C652CA">
        <w:rPr>
          <w:rFonts w:ascii="Arial" w:hAnsi="Arial" w:cs="Arial"/>
          <w:sz w:val="18"/>
          <w:szCs w:val="18"/>
        </w:rPr>
        <w:t>warsztatu</w:t>
      </w:r>
      <w:r w:rsidRPr="00C652CA">
        <w:rPr>
          <w:rFonts w:ascii="Arial" w:hAnsi="Arial" w:cs="Arial"/>
          <w:sz w:val="18"/>
          <w:szCs w:val="18"/>
        </w:rPr>
        <w:t xml:space="preserve">, w którym realizowana jest umowa. W przypadku, gdy zakres usługi obejmował będzie wykonanie jazdy próbnej, poza miejscem wskazanym w </w:t>
      </w:r>
      <w:r w:rsidRPr="00C652CA">
        <w:rPr>
          <w:rFonts w:ascii="Arial" w:hAnsi="Arial" w:cs="Arial"/>
          <w:b/>
          <w:bCs/>
          <w:sz w:val="18"/>
          <w:szCs w:val="18"/>
        </w:rPr>
        <w:t>§</w:t>
      </w:r>
      <w:r w:rsidR="001B7A8A" w:rsidRPr="00C652CA">
        <w:rPr>
          <w:rFonts w:ascii="Arial" w:hAnsi="Arial" w:cs="Arial"/>
          <w:b/>
          <w:bCs/>
          <w:sz w:val="18"/>
          <w:szCs w:val="18"/>
        </w:rPr>
        <w:t xml:space="preserve"> </w:t>
      </w:r>
      <w:r w:rsidRPr="00C652CA">
        <w:rPr>
          <w:rFonts w:ascii="Arial" w:hAnsi="Arial" w:cs="Arial"/>
          <w:b/>
          <w:bCs/>
          <w:sz w:val="18"/>
          <w:szCs w:val="18"/>
        </w:rPr>
        <w:t>3</w:t>
      </w:r>
      <w:r w:rsidR="0053361D">
        <w:rPr>
          <w:rFonts w:ascii="Arial" w:hAnsi="Arial" w:cs="Arial"/>
          <w:b/>
          <w:bCs/>
          <w:sz w:val="18"/>
          <w:szCs w:val="18"/>
        </w:rPr>
        <w:t xml:space="preserve"> ust.1</w:t>
      </w:r>
      <w:r w:rsidR="001B7A8A" w:rsidRPr="00C652CA">
        <w:rPr>
          <w:rFonts w:ascii="Arial" w:hAnsi="Arial" w:cs="Arial"/>
          <w:b/>
          <w:bCs/>
          <w:sz w:val="18"/>
          <w:szCs w:val="18"/>
        </w:rPr>
        <w:t xml:space="preserve"> umowy</w:t>
      </w:r>
      <w:r w:rsidRPr="00C652CA">
        <w:rPr>
          <w:rFonts w:ascii="Arial" w:hAnsi="Arial" w:cs="Arial"/>
          <w:bCs/>
          <w:sz w:val="18"/>
          <w:szCs w:val="18"/>
        </w:rPr>
        <w:t>, jazda próbna odbędzie się za zgodą i w obecności  przedstawiciela Zamawiającego</w:t>
      </w:r>
      <w:r w:rsidRPr="00C652CA">
        <w:rPr>
          <w:rFonts w:ascii="Arial" w:hAnsi="Arial" w:cs="Arial"/>
          <w:sz w:val="18"/>
          <w:szCs w:val="18"/>
        </w:rPr>
        <w:t>. W sytuacji gdy Wykonawca realizuje wykonanie nap</w:t>
      </w:r>
      <w:r w:rsidR="00E41509">
        <w:rPr>
          <w:rFonts w:ascii="Arial" w:hAnsi="Arial" w:cs="Arial"/>
          <w:sz w:val="18"/>
          <w:szCs w:val="18"/>
        </w:rPr>
        <w:t xml:space="preserve">rawy przy udziale podwykonawcy, </w:t>
      </w:r>
      <w:r w:rsidRPr="00C652CA">
        <w:rPr>
          <w:rFonts w:ascii="Arial" w:hAnsi="Arial" w:cs="Arial"/>
          <w:sz w:val="18"/>
          <w:szCs w:val="18"/>
        </w:rPr>
        <w:t xml:space="preserve">transport </w:t>
      </w:r>
      <w:r w:rsidR="007D7908" w:rsidRPr="00C652CA">
        <w:rPr>
          <w:rFonts w:ascii="Arial" w:hAnsi="Arial" w:cs="Arial"/>
          <w:sz w:val="18"/>
          <w:szCs w:val="18"/>
        </w:rPr>
        <w:t xml:space="preserve">sprzętu transportowego </w:t>
      </w:r>
      <w:r w:rsidRPr="00C652CA">
        <w:rPr>
          <w:rFonts w:ascii="Arial" w:hAnsi="Arial" w:cs="Arial"/>
          <w:sz w:val="18"/>
          <w:szCs w:val="18"/>
        </w:rPr>
        <w:t>musi być wykonany przy użyciu lawety na koszt Wykonawcy.</w:t>
      </w:r>
    </w:p>
    <w:p w14:paraId="51636CDE" w14:textId="77777777" w:rsidR="00547C0C" w:rsidRPr="00C652CA" w:rsidRDefault="00547C0C" w:rsidP="00547C0C">
      <w:pPr>
        <w:pStyle w:val="NormalnyWeb"/>
        <w:spacing w:before="0" w:after="0" w:line="240" w:lineRule="auto"/>
        <w:ind w:firstLine="0"/>
        <w:rPr>
          <w:rFonts w:ascii="Arial" w:hAnsi="Arial" w:cs="Arial"/>
          <w:sz w:val="18"/>
          <w:szCs w:val="18"/>
        </w:rPr>
      </w:pPr>
    </w:p>
    <w:p w14:paraId="6E54565D" w14:textId="77777777" w:rsidR="00697FBE"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Wykonawca każdorazowo po wymianie olejów, filtrów</w:t>
      </w:r>
      <w:r w:rsidR="0053361D">
        <w:rPr>
          <w:rFonts w:ascii="Arial" w:hAnsi="Arial" w:cs="Arial"/>
          <w:sz w:val="18"/>
          <w:szCs w:val="18"/>
        </w:rPr>
        <w:t>, paska rozrządu itd.</w:t>
      </w:r>
      <w:r w:rsidRPr="00C652CA">
        <w:rPr>
          <w:rFonts w:ascii="Arial" w:hAnsi="Arial" w:cs="Arial"/>
          <w:sz w:val="18"/>
          <w:szCs w:val="18"/>
        </w:rPr>
        <w:t xml:space="preserve"> oraz innych istotnych podzespołów </w:t>
      </w:r>
      <w:r w:rsidR="00E838FD">
        <w:rPr>
          <w:rFonts w:ascii="Arial" w:hAnsi="Arial" w:cs="Arial"/>
          <w:sz w:val="18"/>
          <w:szCs w:val="18"/>
        </w:rPr>
        <w:br/>
      </w:r>
      <w:r w:rsidRPr="00C652CA">
        <w:rPr>
          <w:rFonts w:ascii="Arial" w:hAnsi="Arial" w:cs="Arial"/>
          <w:sz w:val="18"/>
          <w:szCs w:val="18"/>
        </w:rPr>
        <w:t>w sil</w:t>
      </w:r>
      <w:r w:rsidR="0053361D">
        <w:rPr>
          <w:rFonts w:ascii="Arial" w:hAnsi="Arial" w:cs="Arial"/>
          <w:sz w:val="18"/>
          <w:szCs w:val="18"/>
        </w:rPr>
        <w:t>niku</w:t>
      </w:r>
      <w:r w:rsidRPr="00C652CA">
        <w:rPr>
          <w:rFonts w:ascii="Arial" w:hAnsi="Arial" w:cs="Arial"/>
          <w:sz w:val="18"/>
          <w:szCs w:val="18"/>
        </w:rPr>
        <w:t>, umieści w widocznym miejscu w komorze silnika etykietę zawierającą informację o dacie</w:t>
      </w:r>
      <w:r w:rsidR="00E838FD">
        <w:rPr>
          <w:rFonts w:ascii="Arial" w:hAnsi="Arial" w:cs="Arial"/>
          <w:sz w:val="18"/>
          <w:szCs w:val="18"/>
        </w:rPr>
        <w:t xml:space="preserve"> </w:t>
      </w:r>
      <w:r w:rsidRPr="00C652CA">
        <w:rPr>
          <w:rFonts w:ascii="Arial" w:hAnsi="Arial" w:cs="Arial"/>
          <w:sz w:val="18"/>
          <w:szCs w:val="18"/>
        </w:rPr>
        <w:t>wykonywanych prac, zastosowanych materiałach (parametry i marka oleju) oraz p</w:t>
      </w:r>
      <w:r w:rsidR="00624E78" w:rsidRPr="00C652CA">
        <w:rPr>
          <w:rFonts w:ascii="Arial" w:hAnsi="Arial" w:cs="Arial"/>
          <w:sz w:val="18"/>
          <w:szCs w:val="18"/>
        </w:rPr>
        <w:t xml:space="preserve">rzebiegu sprzętu </w:t>
      </w:r>
      <w:r w:rsidR="00E838FD">
        <w:rPr>
          <w:rFonts w:ascii="Arial" w:hAnsi="Arial" w:cs="Arial"/>
          <w:sz w:val="18"/>
          <w:szCs w:val="18"/>
        </w:rPr>
        <w:t>t</w:t>
      </w:r>
      <w:r w:rsidR="00624E78" w:rsidRPr="00C652CA">
        <w:rPr>
          <w:rFonts w:ascii="Arial" w:hAnsi="Arial" w:cs="Arial"/>
          <w:sz w:val="18"/>
          <w:szCs w:val="18"/>
        </w:rPr>
        <w:t>ransportowego w chwili wymiany.</w:t>
      </w:r>
    </w:p>
    <w:p w14:paraId="34822632"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0000221C" w14:textId="77777777" w:rsidR="001B7A8A" w:rsidRDefault="00697FBE" w:rsidP="00E838FD">
      <w:pPr>
        <w:pStyle w:val="NormalnyWeb"/>
        <w:numPr>
          <w:ilvl w:val="0"/>
          <w:numId w:val="6"/>
        </w:numPr>
        <w:shd w:val="clear" w:color="auto" w:fill="FFFFFF"/>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gwarantuje, że będzie dysponował przez cały okres trwania umowy warsztatem wyposażonym </w:t>
      </w:r>
      <w:r w:rsidR="00E838FD">
        <w:rPr>
          <w:rFonts w:ascii="Arial" w:hAnsi="Arial" w:cs="Arial"/>
          <w:sz w:val="18"/>
          <w:szCs w:val="18"/>
        </w:rPr>
        <w:br/>
      </w:r>
      <w:r w:rsidRPr="00C652CA">
        <w:rPr>
          <w:rFonts w:ascii="Arial" w:hAnsi="Arial" w:cs="Arial"/>
          <w:sz w:val="18"/>
          <w:szCs w:val="18"/>
        </w:rPr>
        <w:t>w urządzenia kontrolne i diagnostyczne, dostosowane do sprzętu transportowego wskazanego w załączniku</w:t>
      </w:r>
      <w:r w:rsidR="0053361D">
        <w:rPr>
          <w:rFonts w:ascii="Arial" w:hAnsi="Arial" w:cs="Arial"/>
          <w:b/>
          <w:sz w:val="18"/>
          <w:szCs w:val="18"/>
        </w:rPr>
        <w:t xml:space="preserve"> nr 2 </w:t>
      </w:r>
      <w:r w:rsidRPr="00C652CA">
        <w:rPr>
          <w:rFonts w:ascii="Arial" w:hAnsi="Arial" w:cs="Arial"/>
          <w:b/>
          <w:sz w:val="18"/>
          <w:szCs w:val="18"/>
        </w:rPr>
        <w:t>do umowy</w:t>
      </w:r>
      <w:r w:rsidRPr="00C652CA">
        <w:rPr>
          <w:rFonts w:ascii="Arial" w:hAnsi="Arial" w:cs="Arial"/>
          <w:sz w:val="18"/>
          <w:szCs w:val="18"/>
        </w:rPr>
        <w:t xml:space="preserve"> i umożliwiające przeprowadzenie usługi zgodnie z zaleceniami producenta sprzętu transportowego.</w:t>
      </w:r>
    </w:p>
    <w:p w14:paraId="20294CC3" w14:textId="77777777" w:rsidR="00547C0C" w:rsidRPr="00C652CA" w:rsidRDefault="00547C0C" w:rsidP="00547C0C">
      <w:pPr>
        <w:pStyle w:val="NormalnyWeb"/>
        <w:shd w:val="clear" w:color="auto" w:fill="FFFFFF"/>
        <w:spacing w:before="0" w:after="0" w:line="240" w:lineRule="auto"/>
        <w:ind w:firstLine="0"/>
        <w:rPr>
          <w:rFonts w:ascii="Arial" w:hAnsi="Arial" w:cs="Arial"/>
          <w:sz w:val="18"/>
          <w:szCs w:val="18"/>
        </w:rPr>
      </w:pPr>
    </w:p>
    <w:p w14:paraId="6B729E58"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oświadcza, że</w:t>
      </w:r>
      <w:r w:rsidR="00E41509">
        <w:rPr>
          <w:rFonts w:ascii="Arial" w:hAnsi="Arial" w:cs="Arial"/>
          <w:sz w:val="18"/>
          <w:szCs w:val="18"/>
        </w:rPr>
        <w:t xml:space="preserve"> w przypadku kosztorysowania napraw w programie </w:t>
      </w:r>
      <w:r w:rsidR="00665FA8">
        <w:rPr>
          <w:rFonts w:ascii="Arial" w:hAnsi="Arial" w:cs="Arial"/>
          <w:sz w:val="18"/>
          <w:szCs w:val="18"/>
        </w:rPr>
        <w:t>dedykowanemu do kosztorysowania</w:t>
      </w:r>
      <w:r w:rsidR="00E41509">
        <w:rPr>
          <w:rFonts w:ascii="Arial" w:hAnsi="Arial" w:cs="Arial"/>
          <w:sz w:val="18"/>
          <w:szCs w:val="18"/>
        </w:rPr>
        <w:t>,</w:t>
      </w:r>
      <w:r w:rsidRPr="00C652CA">
        <w:rPr>
          <w:rFonts w:ascii="Arial" w:hAnsi="Arial" w:cs="Arial"/>
          <w:sz w:val="18"/>
          <w:szCs w:val="18"/>
        </w:rPr>
        <w:t xml:space="preserve"> dysponuje sprzętem komputerowym z legalnym, aktualnym oprogramowaniem dotyczącym koszto</w:t>
      </w:r>
      <w:r w:rsidR="007D7908" w:rsidRPr="00C652CA">
        <w:rPr>
          <w:rFonts w:ascii="Arial" w:hAnsi="Arial" w:cs="Arial"/>
          <w:sz w:val="18"/>
          <w:szCs w:val="18"/>
        </w:rPr>
        <w:t>rysowania usług napraw pojazdów samochodowych.</w:t>
      </w:r>
    </w:p>
    <w:p w14:paraId="273184DD" w14:textId="77777777" w:rsidR="00547C0C" w:rsidRPr="00C652CA" w:rsidRDefault="00547C0C" w:rsidP="00547C0C">
      <w:pPr>
        <w:pStyle w:val="NormalnyWeb"/>
        <w:spacing w:before="0" w:after="0" w:line="240" w:lineRule="auto"/>
        <w:ind w:firstLine="0"/>
        <w:rPr>
          <w:rFonts w:ascii="Arial" w:hAnsi="Arial" w:cs="Arial"/>
          <w:sz w:val="18"/>
          <w:szCs w:val="18"/>
        </w:rPr>
      </w:pPr>
    </w:p>
    <w:p w14:paraId="31C2E588" w14:textId="77777777" w:rsidR="00697FBE" w:rsidRDefault="00697FBE" w:rsidP="00E45F78">
      <w:pPr>
        <w:pStyle w:val="Tekstpodstawowy"/>
        <w:numPr>
          <w:ilvl w:val="0"/>
          <w:numId w:val="6"/>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Wykonawca ponosi pełną odpowiedzialność za przekazany do naprawy sprzęt transportowy od momentu jego przyjęcia do naprawy do momentu odbioru przez Zamawiającego po wykonanej usłudze. </w:t>
      </w:r>
    </w:p>
    <w:p w14:paraId="1CEC64AE" w14:textId="77777777" w:rsidR="00547C0C" w:rsidRPr="00C652CA" w:rsidRDefault="00547C0C" w:rsidP="00547C0C">
      <w:pPr>
        <w:pStyle w:val="Tekstpodstawowy"/>
        <w:suppressAutoHyphens w:val="0"/>
        <w:spacing w:after="0" w:line="240" w:lineRule="auto"/>
        <w:ind w:left="567" w:firstLine="0"/>
        <w:rPr>
          <w:rFonts w:ascii="Arial" w:hAnsi="Arial" w:cs="Arial"/>
          <w:sz w:val="18"/>
          <w:szCs w:val="18"/>
        </w:rPr>
      </w:pPr>
    </w:p>
    <w:p w14:paraId="33DF2B9F" w14:textId="77777777" w:rsidR="00697FBE" w:rsidRDefault="00697FBE" w:rsidP="00E45F78">
      <w:pPr>
        <w:pStyle w:val="NormalnyWeb"/>
        <w:numPr>
          <w:ilvl w:val="0"/>
          <w:numId w:val="6"/>
        </w:numPr>
        <w:spacing w:before="0" w:after="0" w:line="240" w:lineRule="auto"/>
        <w:ind w:left="567" w:hanging="567"/>
        <w:rPr>
          <w:rFonts w:ascii="Arial" w:hAnsi="Arial" w:cs="Arial"/>
          <w:sz w:val="18"/>
          <w:szCs w:val="18"/>
        </w:rPr>
      </w:pPr>
      <w:r w:rsidRPr="00C652CA">
        <w:rPr>
          <w:rFonts w:ascii="Arial" w:hAnsi="Arial" w:cs="Arial"/>
          <w:sz w:val="18"/>
          <w:szCs w:val="18"/>
        </w:rPr>
        <w:t>Wykonawca odpowiada za czynności własne oraz osób, z których pomocą będzie wykonywał zobowiązanie wynikające z umowy lub którym wykonanie tych zobowiązań powierzy.</w:t>
      </w:r>
    </w:p>
    <w:p w14:paraId="13994662" w14:textId="77777777" w:rsidR="00547C0C" w:rsidRPr="00C652CA" w:rsidRDefault="00547C0C" w:rsidP="00547C0C">
      <w:pPr>
        <w:pStyle w:val="NormalnyWeb"/>
        <w:spacing w:before="0" w:after="0" w:line="240" w:lineRule="auto"/>
        <w:ind w:firstLine="0"/>
        <w:rPr>
          <w:rFonts w:ascii="Arial" w:hAnsi="Arial" w:cs="Arial"/>
          <w:sz w:val="18"/>
          <w:szCs w:val="18"/>
        </w:rPr>
      </w:pPr>
    </w:p>
    <w:p w14:paraId="7A2DEC59" w14:textId="77777777" w:rsidR="00697FBE" w:rsidRPr="00151C5D" w:rsidRDefault="00697FBE" w:rsidP="00E45F78">
      <w:pPr>
        <w:pStyle w:val="NormalnyWeb"/>
        <w:numPr>
          <w:ilvl w:val="0"/>
          <w:numId w:val="6"/>
        </w:numPr>
        <w:spacing w:before="0" w:after="0" w:line="240" w:lineRule="auto"/>
        <w:ind w:left="567" w:hanging="567"/>
        <w:rPr>
          <w:rFonts w:ascii="Arial" w:eastAsia="Arial" w:hAnsi="Arial" w:cs="Arial"/>
          <w:spacing w:val="-2"/>
          <w:sz w:val="18"/>
          <w:szCs w:val="18"/>
          <w:lang w:bidi="ar-SA"/>
        </w:rPr>
      </w:pPr>
      <w:r w:rsidRPr="00C652CA">
        <w:rPr>
          <w:rFonts w:ascii="Arial" w:hAnsi="Arial" w:cs="Arial"/>
          <w:sz w:val="18"/>
          <w:szCs w:val="18"/>
        </w:rPr>
        <w:t>W przypadku realizacji umowy z udziałem podwykonawców, Wykonawca odpowiadać będzie wobec Zamawiającego za wszelkie działania lub zaniechania swoich podwykonawców jak za swoje działania lub zaniechania.</w:t>
      </w:r>
    </w:p>
    <w:p w14:paraId="4ED10EDD" w14:textId="77777777" w:rsidR="00151C5D" w:rsidRPr="00C652CA" w:rsidRDefault="00151C5D" w:rsidP="00151C5D">
      <w:pPr>
        <w:pStyle w:val="NormalnyWeb"/>
        <w:spacing w:before="0" w:after="0" w:line="240" w:lineRule="auto"/>
        <w:ind w:firstLine="0"/>
        <w:rPr>
          <w:rFonts w:ascii="Arial" w:eastAsia="Arial" w:hAnsi="Arial" w:cs="Arial"/>
          <w:spacing w:val="-2"/>
          <w:sz w:val="18"/>
          <w:szCs w:val="18"/>
          <w:lang w:bidi="ar-SA"/>
        </w:rPr>
      </w:pPr>
    </w:p>
    <w:p w14:paraId="453409EE" w14:textId="77777777" w:rsidR="00501454" w:rsidRDefault="00501454" w:rsidP="00E45F78">
      <w:pPr>
        <w:numPr>
          <w:ilvl w:val="0"/>
          <w:numId w:val="6"/>
        </w:numPr>
        <w:suppressAutoHyphens w:val="0"/>
        <w:spacing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 xml:space="preserve">Wykonawca nie będzie mógł zwolnić się od odpowiedzialności względem Zamawiającego z powodu,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 xml:space="preserve">że niewykonanie lub nienależyte wykonanie umowy przez niego było następstwem niewykonania </w:t>
      </w:r>
      <w:r w:rsidR="002A3FC4" w:rsidRPr="00C652CA">
        <w:rPr>
          <w:rStyle w:val="Domylnaczcionkaakapitu1"/>
          <w:rFonts w:ascii="Arial" w:hAnsi="Arial" w:cs="Arial"/>
          <w:sz w:val="18"/>
          <w:szCs w:val="18"/>
        </w:rPr>
        <w:br/>
      </w:r>
      <w:r w:rsidRPr="00C652CA">
        <w:rPr>
          <w:rStyle w:val="Domylnaczcionkaakapitu1"/>
          <w:rFonts w:ascii="Arial" w:hAnsi="Arial" w:cs="Arial"/>
          <w:sz w:val="18"/>
          <w:szCs w:val="18"/>
        </w:rPr>
        <w:t>lub nienależytego wykonania zobowiązań wobec Wykonawcy przez jego podwykonawców.</w:t>
      </w:r>
    </w:p>
    <w:p w14:paraId="786DBA89" w14:textId="77777777" w:rsidR="00151C5D" w:rsidRPr="00C652CA" w:rsidRDefault="00151C5D" w:rsidP="00151C5D">
      <w:pPr>
        <w:suppressAutoHyphens w:val="0"/>
        <w:spacing w:after="0" w:line="240" w:lineRule="auto"/>
        <w:ind w:left="567" w:firstLine="0"/>
        <w:rPr>
          <w:rStyle w:val="Domylnaczcionkaakapitu1"/>
          <w:rFonts w:ascii="Arial" w:hAnsi="Arial" w:cs="Arial"/>
          <w:sz w:val="18"/>
          <w:szCs w:val="18"/>
        </w:rPr>
      </w:pPr>
    </w:p>
    <w:p w14:paraId="249A1A20" w14:textId="77777777" w:rsidR="00697FBE" w:rsidRPr="00151C5D" w:rsidRDefault="00697FBE" w:rsidP="00E838FD">
      <w:pPr>
        <w:pStyle w:val="NormalnyWeb"/>
        <w:numPr>
          <w:ilvl w:val="0"/>
          <w:numId w:val="6"/>
        </w:numPr>
        <w:spacing w:before="0" w:after="0" w:line="240" w:lineRule="auto"/>
        <w:ind w:left="567" w:hanging="567"/>
        <w:rPr>
          <w:rFonts w:ascii="Arial" w:eastAsia="Arial" w:hAnsi="Arial" w:cs="Arial"/>
          <w:sz w:val="18"/>
          <w:szCs w:val="18"/>
        </w:rPr>
      </w:pPr>
      <w:r w:rsidRPr="00C652CA">
        <w:rPr>
          <w:rFonts w:ascii="Arial" w:eastAsia="Arial" w:hAnsi="Arial" w:cs="Arial"/>
          <w:spacing w:val="-2"/>
          <w:sz w:val="18"/>
          <w:szCs w:val="18"/>
          <w:lang w:bidi="ar-SA"/>
        </w:rPr>
        <w:t xml:space="preserve">Wykonawca zobowiązany jest do posiadania przez cały okres obowiązywania umowy aktualnej, opłaconej polisy potwierdzającej ubezpieczenie Wykonawcy od  wszelkich  zdarzeń,  za  które  z  uwagi  na  swoją  działalność związaną z przedmiotem umowy ponosi odpowiedzialność cywilną która obejmuje kradzież, utratę, uszkodzenie </w:t>
      </w:r>
      <w:r w:rsidR="00E838FD">
        <w:rPr>
          <w:rFonts w:ascii="Arial" w:eastAsia="Arial" w:hAnsi="Arial" w:cs="Arial"/>
          <w:spacing w:val="-2"/>
          <w:sz w:val="18"/>
          <w:szCs w:val="18"/>
          <w:lang w:bidi="ar-SA"/>
        </w:rPr>
        <w:br/>
      </w:r>
      <w:r w:rsidRPr="00C652CA">
        <w:rPr>
          <w:rFonts w:ascii="Arial" w:eastAsia="Arial" w:hAnsi="Arial" w:cs="Arial"/>
          <w:spacing w:val="-2"/>
          <w:sz w:val="18"/>
          <w:szCs w:val="18"/>
          <w:lang w:bidi="ar-SA"/>
        </w:rPr>
        <w:t>lub zniszczenie pojazdów powierzonych do naprawy w ramach umowy.</w:t>
      </w:r>
      <w:r w:rsidR="00624E78" w:rsidRPr="00C652CA">
        <w:rPr>
          <w:rFonts w:ascii="Arial" w:eastAsia="Arial" w:hAnsi="Arial" w:cs="Arial"/>
          <w:spacing w:val="-2"/>
          <w:sz w:val="18"/>
          <w:szCs w:val="18"/>
          <w:lang w:bidi="ar-SA"/>
        </w:rPr>
        <w:t xml:space="preserve"> Jeżeli polisa obejmuje okres krótszy </w:t>
      </w:r>
      <w:r w:rsidR="00E838FD">
        <w:rPr>
          <w:rFonts w:ascii="Arial" w:eastAsia="Arial" w:hAnsi="Arial" w:cs="Arial"/>
          <w:spacing w:val="-2"/>
          <w:sz w:val="18"/>
          <w:szCs w:val="18"/>
          <w:lang w:bidi="ar-SA"/>
        </w:rPr>
        <w:br/>
      </w:r>
      <w:r w:rsidR="00624E78" w:rsidRPr="00C652CA">
        <w:rPr>
          <w:rFonts w:ascii="Arial" w:eastAsia="Arial" w:hAnsi="Arial" w:cs="Arial"/>
          <w:spacing w:val="-2"/>
          <w:sz w:val="18"/>
          <w:szCs w:val="18"/>
          <w:lang w:bidi="ar-SA"/>
        </w:rPr>
        <w:t>niż ok</w:t>
      </w:r>
      <w:r w:rsidR="007352BE" w:rsidRPr="00C652CA">
        <w:rPr>
          <w:rFonts w:ascii="Arial" w:eastAsia="Arial" w:hAnsi="Arial" w:cs="Arial"/>
          <w:spacing w:val="-2"/>
          <w:sz w:val="18"/>
          <w:szCs w:val="18"/>
          <w:lang w:bidi="ar-SA"/>
        </w:rPr>
        <w:t>res realizacji niniejszej umowy</w:t>
      </w:r>
      <w:r w:rsidR="00E838FD">
        <w:rPr>
          <w:rFonts w:ascii="Arial" w:eastAsia="Arial" w:hAnsi="Arial" w:cs="Arial"/>
          <w:spacing w:val="-2"/>
          <w:sz w:val="18"/>
          <w:szCs w:val="18"/>
          <w:lang w:bidi="ar-SA"/>
        </w:rPr>
        <w:t>,</w:t>
      </w:r>
      <w:r w:rsidR="00624E78" w:rsidRPr="00C652CA">
        <w:rPr>
          <w:rFonts w:ascii="Arial" w:eastAsia="Arial" w:hAnsi="Arial" w:cs="Arial"/>
          <w:spacing w:val="-2"/>
          <w:sz w:val="18"/>
          <w:szCs w:val="18"/>
          <w:lang w:bidi="ar-SA"/>
        </w:rPr>
        <w:t xml:space="preserve"> Zamawiający dopuszcza uaktualnienie polisy w trakcie realizacji zamówienia.</w:t>
      </w:r>
    </w:p>
    <w:p w14:paraId="46E8F6F2" w14:textId="77777777" w:rsidR="00151C5D" w:rsidRPr="00C652CA" w:rsidRDefault="00151C5D" w:rsidP="00151C5D">
      <w:pPr>
        <w:pStyle w:val="NormalnyWeb"/>
        <w:spacing w:before="0" w:after="0" w:line="240" w:lineRule="auto"/>
        <w:ind w:firstLine="0"/>
        <w:rPr>
          <w:rFonts w:ascii="Arial" w:eastAsia="Arial" w:hAnsi="Arial" w:cs="Arial"/>
          <w:sz w:val="18"/>
          <w:szCs w:val="18"/>
        </w:rPr>
      </w:pPr>
    </w:p>
    <w:p w14:paraId="72567A07" w14:textId="77777777" w:rsidR="00697FBE" w:rsidRPr="00C652CA" w:rsidRDefault="00697FBE" w:rsidP="00E45F78">
      <w:pPr>
        <w:pStyle w:val="NormalnyWeb"/>
        <w:numPr>
          <w:ilvl w:val="0"/>
          <w:numId w:val="6"/>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Wykonawca przez cały okres trwania umowy będzie dysponował osobami posiadającymi kwalifikacje </w:t>
      </w:r>
      <w:r w:rsidR="002A3FC4" w:rsidRPr="00C652CA">
        <w:rPr>
          <w:rFonts w:ascii="Arial" w:hAnsi="Arial" w:cs="Arial"/>
          <w:sz w:val="18"/>
          <w:szCs w:val="18"/>
        </w:rPr>
        <w:br/>
      </w:r>
      <w:r w:rsidRPr="00C652CA">
        <w:rPr>
          <w:rFonts w:ascii="Arial" w:hAnsi="Arial" w:cs="Arial"/>
          <w:sz w:val="18"/>
          <w:szCs w:val="18"/>
        </w:rPr>
        <w:t>do wykonania usług objętych przedmiotem zamówienia zgodnie z wykazem załącznik</w:t>
      </w:r>
      <w:r w:rsidR="00665FA8">
        <w:rPr>
          <w:rFonts w:ascii="Arial" w:hAnsi="Arial" w:cs="Arial"/>
          <w:b/>
          <w:sz w:val="18"/>
          <w:szCs w:val="18"/>
        </w:rPr>
        <w:t xml:space="preserve"> nr 8</w:t>
      </w:r>
      <w:r w:rsidRPr="00C652CA">
        <w:rPr>
          <w:rFonts w:ascii="Arial" w:hAnsi="Arial" w:cs="Arial"/>
          <w:b/>
          <w:sz w:val="18"/>
          <w:szCs w:val="18"/>
        </w:rPr>
        <w:t xml:space="preserve"> do umowy,</w:t>
      </w:r>
      <w:r w:rsidRPr="00C652CA">
        <w:rPr>
          <w:rFonts w:ascii="Arial" w:hAnsi="Arial" w:cs="Arial"/>
          <w:sz w:val="18"/>
          <w:szCs w:val="18"/>
        </w:rPr>
        <w:t xml:space="preserve"> minimum:</w:t>
      </w:r>
    </w:p>
    <w:p w14:paraId="7A944FC2" w14:textId="77777777" w:rsidR="00697FBE" w:rsidRPr="00C652CA" w:rsidRDefault="005B36F6" w:rsidP="004D45D9">
      <w:pPr>
        <w:pStyle w:val="NormalnyWeb"/>
        <w:spacing w:before="0" w:after="0" w:line="240" w:lineRule="auto"/>
        <w:ind w:firstLine="0"/>
        <w:rPr>
          <w:rFonts w:ascii="Arial" w:hAnsi="Arial" w:cs="Arial"/>
          <w:sz w:val="18"/>
          <w:szCs w:val="18"/>
        </w:rPr>
      </w:pPr>
      <w:r>
        <w:rPr>
          <w:rFonts w:ascii="Arial" w:hAnsi="Arial" w:cs="Arial"/>
          <w:sz w:val="18"/>
          <w:szCs w:val="18"/>
        </w:rPr>
        <w:t>- 1</w:t>
      </w:r>
      <w:r w:rsidR="00697FBE" w:rsidRPr="00C652CA">
        <w:rPr>
          <w:rFonts w:ascii="Arial" w:hAnsi="Arial" w:cs="Arial"/>
          <w:sz w:val="18"/>
          <w:szCs w:val="18"/>
        </w:rPr>
        <w:t xml:space="preserve"> </w:t>
      </w:r>
      <w:r>
        <w:rPr>
          <w:rFonts w:ascii="Arial" w:hAnsi="Arial" w:cs="Arial"/>
          <w:sz w:val="18"/>
          <w:szCs w:val="18"/>
        </w:rPr>
        <w:t>osoba posiadająca</w:t>
      </w:r>
      <w:r w:rsidR="00697FBE" w:rsidRPr="00C652CA">
        <w:rPr>
          <w:rFonts w:ascii="Arial" w:hAnsi="Arial" w:cs="Arial"/>
          <w:sz w:val="18"/>
          <w:szCs w:val="18"/>
        </w:rPr>
        <w:t xml:space="preserve"> kwalifikacje mechanika samochodowego,</w:t>
      </w:r>
    </w:p>
    <w:p w14:paraId="26C4B100" w14:textId="77777777" w:rsidR="00697FBE" w:rsidRPr="00C652CA" w:rsidRDefault="005B36F6" w:rsidP="004D45D9">
      <w:pPr>
        <w:pStyle w:val="NormalnyWeb"/>
        <w:spacing w:before="0" w:after="0" w:line="240" w:lineRule="auto"/>
        <w:ind w:firstLine="0"/>
        <w:rPr>
          <w:rFonts w:ascii="Arial" w:hAnsi="Arial" w:cs="Arial"/>
          <w:b/>
          <w:sz w:val="18"/>
          <w:szCs w:val="18"/>
        </w:rPr>
      </w:pPr>
      <w:r>
        <w:rPr>
          <w:rFonts w:ascii="Arial" w:hAnsi="Arial" w:cs="Arial"/>
          <w:sz w:val="18"/>
          <w:szCs w:val="18"/>
        </w:rPr>
        <w:t>- 1 osoba</w:t>
      </w:r>
      <w:r w:rsidR="00697FBE" w:rsidRPr="00C652CA">
        <w:rPr>
          <w:rFonts w:ascii="Arial" w:hAnsi="Arial" w:cs="Arial"/>
          <w:sz w:val="18"/>
          <w:szCs w:val="18"/>
        </w:rPr>
        <w:t xml:space="preserve"> posiadająca kwalifikacje elektryka samochodowego ( elektromechanika).</w:t>
      </w:r>
    </w:p>
    <w:p w14:paraId="62C719A6" w14:textId="77777777" w:rsidR="00697FBE" w:rsidRPr="00C652CA" w:rsidRDefault="00697FBE" w:rsidP="00C652CA">
      <w:pPr>
        <w:pStyle w:val="NormalnyWeb"/>
        <w:spacing w:before="0" w:after="0" w:line="240" w:lineRule="auto"/>
        <w:rPr>
          <w:rFonts w:ascii="Arial" w:hAnsi="Arial" w:cs="Arial"/>
          <w:sz w:val="18"/>
          <w:szCs w:val="18"/>
        </w:rPr>
      </w:pPr>
    </w:p>
    <w:p w14:paraId="0B2FEE8B"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sz w:val="18"/>
          <w:szCs w:val="18"/>
        </w:rPr>
        <w:t>§ 6</w:t>
      </w:r>
    </w:p>
    <w:p w14:paraId="48DEF9ED" w14:textId="77777777" w:rsidR="00697FBE" w:rsidRPr="00C652CA" w:rsidRDefault="00697FBE" w:rsidP="00C652CA">
      <w:pPr>
        <w:pStyle w:val="NormalnyWeb"/>
        <w:spacing w:before="0" w:after="0" w:line="240" w:lineRule="auto"/>
        <w:jc w:val="center"/>
        <w:rPr>
          <w:rFonts w:ascii="Arial" w:hAnsi="Arial" w:cs="Arial"/>
          <w:b/>
          <w:bCs/>
          <w:iCs/>
          <w:sz w:val="18"/>
          <w:szCs w:val="18"/>
        </w:rPr>
      </w:pPr>
      <w:r w:rsidRPr="00C652CA">
        <w:rPr>
          <w:rFonts w:ascii="Arial" w:hAnsi="Arial" w:cs="Arial"/>
          <w:b/>
          <w:bCs/>
          <w:iCs/>
          <w:sz w:val="18"/>
          <w:szCs w:val="18"/>
        </w:rPr>
        <w:t>Prawa i obowiązki Zamawiającego</w:t>
      </w:r>
    </w:p>
    <w:p w14:paraId="2D26D21D" w14:textId="77777777" w:rsidR="00697FBE" w:rsidRPr="00C652CA" w:rsidRDefault="00697FBE" w:rsidP="00C652CA">
      <w:pPr>
        <w:pStyle w:val="NormalnyWeb"/>
        <w:spacing w:before="0" w:after="0" w:line="240" w:lineRule="auto"/>
        <w:rPr>
          <w:rFonts w:ascii="Arial" w:hAnsi="Arial" w:cs="Arial"/>
          <w:b/>
          <w:bCs/>
          <w:iCs/>
          <w:sz w:val="18"/>
          <w:szCs w:val="18"/>
        </w:rPr>
      </w:pPr>
    </w:p>
    <w:p w14:paraId="45577448"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Zamawiający przyjmując ilość roboczogodzin wskazaną w załączniku </w:t>
      </w:r>
      <w:r w:rsidR="00C271C2">
        <w:rPr>
          <w:rFonts w:ascii="Arial" w:hAnsi="Arial" w:cs="Arial"/>
          <w:b/>
          <w:bCs/>
          <w:iCs/>
          <w:sz w:val="18"/>
          <w:szCs w:val="18"/>
        </w:rPr>
        <w:t>nr 3</w:t>
      </w:r>
      <w:r w:rsidRPr="00C652CA">
        <w:rPr>
          <w:rFonts w:ascii="Arial" w:hAnsi="Arial" w:cs="Arial"/>
          <w:b/>
          <w:bCs/>
          <w:iCs/>
          <w:sz w:val="18"/>
          <w:szCs w:val="18"/>
        </w:rPr>
        <w:t xml:space="preserve"> do umowy</w:t>
      </w:r>
      <w:r w:rsidRPr="00C652CA">
        <w:rPr>
          <w:rFonts w:ascii="Arial" w:hAnsi="Arial" w:cs="Arial"/>
          <w:bCs/>
          <w:iCs/>
          <w:sz w:val="18"/>
          <w:szCs w:val="18"/>
        </w:rPr>
        <w:t xml:space="preserve"> określił </w:t>
      </w:r>
      <w:r w:rsidRPr="00C652CA">
        <w:rPr>
          <w:rFonts w:ascii="Arial" w:hAnsi="Arial" w:cs="Arial"/>
          <w:bCs/>
          <w:iCs/>
          <w:sz w:val="18"/>
          <w:szCs w:val="18"/>
        </w:rPr>
        <w:br/>
        <w:t xml:space="preserve">na podstawie szacunkowych potrzeb. Wskazane w formularzu ilości nie stanowią zobowiązania </w:t>
      </w:r>
      <w:r w:rsidRPr="00C652CA">
        <w:rPr>
          <w:rFonts w:ascii="Arial" w:hAnsi="Arial" w:cs="Arial"/>
          <w:bCs/>
          <w:iCs/>
          <w:sz w:val="18"/>
          <w:szCs w:val="18"/>
        </w:rPr>
        <w:br/>
        <w:t>dla Zamawiającego do jego pełnej realizacji, ani też podstawy do dochodzenia przez Wykonawcę roszczeń odszkodowawczych z tytułu niezrealizowania całości przedmiotu zamówienia.</w:t>
      </w:r>
    </w:p>
    <w:p w14:paraId="4714CE8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04436810"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 xml:space="preserve">Faktyczna wielkość zamówień składanych w ramach umowy wynikać będzie z bieżących rzeczywistych potrzeb Zamawiającego w tym zakresie, w ramach kwoty o której mowa </w:t>
      </w:r>
      <w:r w:rsidRPr="00C652CA">
        <w:rPr>
          <w:rFonts w:ascii="Arial" w:hAnsi="Arial" w:cs="Arial"/>
          <w:b/>
          <w:bCs/>
          <w:iCs/>
          <w:sz w:val="18"/>
          <w:szCs w:val="18"/>
        </w:rPr>
        <w:t>w §</w:t>
      </w:r>
      <w:r w:rsidR="001D5FDB">
        <w:rPr>
          <w:rFonts w:ascii="Arial" w:hAnsi="Arial" w:cs="Arial"/>
          <w:b/>
          <w:bCs/>
          <w:iCs/>
          <w:sz w:val="18"/>
          <w:szCs w:val="18"/>
        </w:rPr>
        <w:t xml:space="preserve"> </w:t>
      </w:r>
      <w:r w:rsidRPr="00C652CA">
        <w:rPr>
          <w:rFonts w:ascii="Arial" w:hAnsi="Arial" w:cs="Arial"/>
          <w:b/>
          <w:bCs/>
          <w:iCs/>
          <w:sz w:val="18"/>
          <w:szCs w:val="18"/>
        </w:rPr>
        <w:t xml:space="preserve">8 ust. </w:t>
      </w:r>
      <w:r w:rsidR="00665FA8">
        <w:rPr>
          <w:rFonts w:ascii="Arial" w:hAnsi="Arial" w:cs="Arial"/>
          <w:b/>
          <w:bCs/>
          <w:iCs/>
          <w:sz w:val="18"/>
          <w:szCs w:val="18"/>
        </w:rPr>
        <w:t>1</w:t>
      </w:r>
      <w:r w:rsidRPr="00C652CA">
        <w:rPr>
          <w:rFonts w:ascii="Arial" w:hAnsi="Arial" w:cs="Arial"/>
          <w:bCs/>
          <w:iCs/>
          <w:sz w:val="18"/>
          <w:szCs w:val="18"/>
        </w:rPr>
        <w:t>.</w:t>
      </w:r>
    </w:p>
    <w:p w14:paraId="28FBD394"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5FF09D38" w14:textId="77777777" w:rsidR="00517141" w:rsidRDefault="00517141" w:rsidP="005D4A21">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dostarczania części zamiennych wskazanych w kosztorysach, jeśli jest to dla niego korzystniejsze ekonomicznie, organiz</w:t>
      </w:r>
      <w:r w:rsidR="005D4A21">
        <w:rPr>
          <w:rFonts w:ascii="Arial" w:hAnsi="Arial" w:cs="Arial"/>
          <w:bCs/>
          <w:iCs/>
          <w:sz w:val="18"/>
          <w:szCs w:val="18"/>
        </w:rPr>
        <w:t>acyjnie jak również w</w:t>
      </w:r>
      <w:r w:rsidRPr="00C652CA">
        <w:rPr>
          <w:rFonts w:ascii="Arial" w:hAnsi="Arial" w:cs="Arial"/>
          <w:bCs/>
          <w:iCs/>
          <w:sz w:val="18"/>
          <w:szCs w:val="18"/>
        </w:rPr>
        <w:t xml:space="preserve"> przypadku wykorzystania kwot zabezpieczonych na części zamienne, a nie wykorzystaniu kwoty na roboczogodziny w celu maksymalnego wykorzystania środków finansowych przeznaczonych na realizację tego zadania.</w:t>
      </w:r>
    </w:p>
    <w:p w14:paraId="2CCC5FFC"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378B1CF1"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bCs/>
          <w:iCs/>
          <w:sz w:val="18"/>
          <w:szCs w:val="18"/>
        </w:rPr>
        <w:t xml:space="preserve">Zamawiający pomimo wykonania czynności wstępnych przez Wykonawcę, </w:t>
      </w:r>
      <w:r w:rsidRPr="00C652CA">
        <w:rPr>
          <w:rFonts w:ascii="Arial" w:hAnsi="Arial" w:cs="Arial"/>
          <w:sz w:val="18"/>
          <w:szCs w:val="18"/>
        </w:rPr>
        <w:t>związanych z wyceną kosztów naprawy, zastrzega sobie prawo rezygnacji z naprawy, bez ponoszenia kosztów za przeprowadzone wstępne ustalenia i parkowanie sprzętu transportowego. Ostateczną decyzję o naprawie podejmuje Zamawiający.</w:t>
      </w:r>
    </w:p>
    <w:p w14:paraId="6EE20D95" w14:textId="77777777" w:rsidR="00151C5D" w:rsidRPr="00C652CA" w:rsidRDefault="00151C5D" w:rsidP="00151C5D">
      <w:pPr>
        <w:pStyle w:val="NormalnyWeb"/>
        <w:spacing w:before="0" w:after="0" w:line="240" w:lineRule="auto"/>
        <w:ind w:firstLine="0"/>
        <w:rPr>
          <w:rFonts w:ascii="Arial" w:hAnsi="Arial" w:cs="Arial"/>
          <w:sz w:val="18"/>
          <w:szCs w:val="18"/>
        </w:rPr>
      </w:pPr>
    </w:p>
    <w:p w14:paraId="71300AA2" w14:textId="77777777" w:rsidR="00517141" w:rsidRDefault="00517141" w:rsidP="00E45F78">
      <w:pPr>
        <w:pStyle w:val="NormalnyWeb"/>
        <w:numPr>
          <w:ilvl w:val="0"/>
          <w:numId w:val="10"/>
        </w:numPr>
        <w:spacing w:before="0" w:after="0" w:line="240" w:lineRule="auto"/>
        <w:ind w:left="567" w:hanging="567"/>
        <w:rPr>
          <w:rFonts w:ascii="Arial" w:hAnsi="Arial" w:cs="Arial"/>
          <w:bCs/>
          <w:iCs/>
          <w:sz w:val="18"/>
          <w:szCs w:val="18"/>
        </w:rPr>
      </w:pPr>
      <w:r w:rsidRPr="00C652CA">
        <w:rPr>
          <w:rFonts w:ascii="Arial" w:hAnsi="Arial" w:cs="Arial"/>
          <w:bCs/>
          <w:iCs/>
          <w:sz w:val="18"/>
          <w:szCs w:val="18"/>
        </w:rPr>
        <w:t>Zamawiający zastrzega sobie prawo kontroli stanu zaawansowania świadczenia usługi na każdym jej etapie.</w:t>
      </w:r>
    </w:p>
    <w:p w14:paraId="5B14CC48" w14:textId="77777777" w:rsidR="00151C5D" w:rsidRPr="00C652CA" w:rsidRDefault="00151C5D" w:rsidP="00151C5D">
      <w:pPr>
        <w:pStyle w:val="NormalnyWeb"/>
        <w:spacing w:before="0" w:after="0" w:line="240" w:lineRule="auto"/>
        <w:ind w:firstLine="0"/>
        <w:rPr>
          <w:rFonts w:ascii="Arial" w:hAnsi="Arial" w:cs="Arial"/>
          <w:bCs/>
          <w:iCs/>
          <w:sz w:val="18"/>
          <w:szCs w:val="18"/>
        </w:rPr>
      </w:pPr>
    </w:p>
    <w:p w14:paraId="47EDC17E" w14:textId="77777777" w:rsidR="00517141" w:rsidRDefault="00517141" w:rsidP="00E45F78">
      <w:pPr>
        <w:pStyle w:val="NormalnyWeb"/>
        <w:numPr>
          <w:ilvl w:val="0"/>
          <w:numId w:val="10"/>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Zamawiający zastrzega sobie prawo do składania reklamacji w przedmiocie zamówienia poprzez protokół zgłoszenia reklamacji, którego wzór stanowi </w:t>
      </w:r>
      <w:r w:rsidR="005D4A21">
        <w:rPr>
          <w:rFonts w:ascii="Arial" w:hAnsi="Arial" w:cs="Arial"/>
          <w:b/>
          <w:sz w:val="18"/>
          <w:szCs w:val="18"/>
        </w:rPr>
        <w:t>załącznik nr 7</w:t>
      </w:r>
      <w:r w:rsidRPr="00C652CA">
        <w:rPr>
          <w:rFonts w:ascii="Arial" w:hAnsi="Arial" w:cs="Arial"/>
          <w:b/>
          <w:sz w:val="18"/>
          <w:szCs w:val="18"/>
        </w:rPr>
        <w:t xml:space="preserve"> do umowy.</w:t>
      </w:r>
    </w:p>
    <w:p w14:paraId="0724E8BA"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2E00D4E7" w14:textId="77777777" w:rsidR="00517141" w:rsidRDefault="00517141" w:rsidP="005D4A21">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dopuszcza w trakcie trwania umowy zmianę zgłoszonego w ofercie programu informatycznego do przeprowadzania kalkulacji kosztorysów w przypadku wygaśnięcia licencji i niemożliwości jej przedłużenia, </w:t>
      </w:r>
      <w:r w:rsidR="005D4A21">
        <w:rPr>
          <w:rFonts w:ascii="Arial" w:hAnsi="Arial" w:cs="Arial"/>
          <w:sz w:val="18"/>
          <w:szCs w:val="18"/>
        </w:rPr>
        <w:br/>
      </w:r>
      <w:r w:rsidRPr="00C652CA">
        <w:rPr>
          <w:rFonts w:ascii="Arial" w:hAnsi="Arial" w:cs="Arial"/>
          <w:sz w:val="18"/>
          <w:szCs w:val="18"/>
        </w:rPr>
        <w:t>z przyczyn niezależnych od  Wykonawcy. Wykonawca o powyższym fakcie powiadamia Zamawiającego pisemnie oraz wskazuje program w którym będzie dokonywał kosztorysowania usług.</w:t>
      </w:r>
    </w:p>
    <w:p w14:paraId="70F477A2" w14:textId="77777777" w:rsidR="00151C5D" w:rsidRPr="00C652CA" w:rsidRDefault="00151C5D" w:rsidP="00151C5D">
      <w:pPr>
        <w:pStyle w:val="NormalnyWeb"/>
        <w:spacing w:before="0" w:after="0" w:line="240" w:lineRule="auto"/>
        <w:ind w:firstLine="0"/>
        <w:rPr>
          <w:rFonts w:ascii="Arial" w:hAnsi="Arial" w:cs="Arial"/>
          <w:sz w:val="18"/>
          <w:szCs w:val="18"/>
        </w:rPr>
      </w:pPr>
    </w:p>
    <w:p w14:paraId="6D9E7A42" w14:textId="77777777" w:rsidR="00517141" w:rsidRPr="00C652CA"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Zamawiający zastrzega sobie prawo do kontroli użytych części zamienny</w:t>
      </w:r>
      <w:r w:rsidR="001D5FDB">
        <w:rPr>
          <w:rFonts w:ascii="Arial" w:hAnsi="Arial" w:cs="Arial"/>
          <w:sz w:val="18"/>
          <w:szCs w:val="18"/>
        </w:rPr>
        <w:t>ch</w:t>
      </w:r>
      <w:r w:rsidRPr="00C652CA">
        <w:rPr>
          <w:rFonts w:ascii="Arial" w:hAnsi="Arial" w:cs="Arial"/>
          <w:sz w:val="18"/>
          <w:szCs w:val="18"/>
        </w:rPr>
        <w:t xml:space="preserve"> do naprawy sprzętu transportowego na zasadach wskazanych poniżej:</w:t>
      </w:r>
    </w:p>
    <w:p w14:paraId="73C53248" w14:textId="77777777" w:rsidR="00517141" w:rsidRPr="00C652CA" w:rsidRDefault="00517141" w:rsidP="00C652CA">
      <w:pPr>
        <w:pStyle w:val="NormalnyWeb"/>
        <w:spacing w:before="0" w:after="0" w:line="240" w:lineRule="auto"/>
        <w:rPr>
          <w:rFonts w:ascii="Arial" w:hAnsi="Arial" w:cs="Arial"/>
          <w:sz w:val="18"/>
          <w:szCs w:val="18"/>
        </w:rPr>
      </w:pPr>
    </w:p>
    <w:p w14:paraId="6F26DB2E"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a/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zamienników </w:t>
      </w:r>
      <w:r w:rsidR="007F6EAD">
        <w:rPr>
          <w:rFonts w:eastAsia="Lucida Sans Unicode"/>
          <w:color w:val="000000"/>
          <w:spacing w:val="-2"/>
          <w:sz w:val="18"/>
          <w:szCs w:val="18"/>
          <w:u w:val="single"/>
          <w:lang w:bidi="ar-SA"/>
        </w:rPr>
        <w:t xml:space="preserve">oryginalnych części zamiennych </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oferowaną w oficjalnym cenniku dystrybutorów</w:t>
      </w:r>
      <w:r w:rsidR="007F6EAD">
        <w:rPr>
          <w:rFonts w:eastAsia="Lucida Sans Unicode"/>
          <w:color w:val="000000"/>
          <w:spacing w:val="-2"/>
          <w:sz w:val="18"/>
          <w:szCs w:val="18"/>
          <w:lang w:bidi="ar-SA"/>
        </w:rPr>
        <w:t xml:space="preserve"> i hurtowni</w:t>
      </w:r>
      <w:r w:rsidRPr="00C652CA">
        <w:rPr>
          <w:rFonts w:eastAsia="Lucida Sans Unicode"/>
          <w:color w:val="000000"/>
          <w:spacing w:val="-2"/>
          <w:sz w:val="18"/>
          <w:szCs w:val="18"/>
          <w:lang w:bidi="ar-SA"/>
        </w:rPr>
        <w:t xml:space="preserve"> części zamiennych takich jak  Inter-Cars, Profi</w:t>
      </w:r>
      <w:r w:rsidR="007F6EAD">
        <w:rPr>
          <w:rFonts w:eastAsia="Lucida Sans Unicode"/>
          <w:color w:val="000000"/>
          <w:spacing w:val="-2"/>
          <w:sz w:val="18"/>
          <w:szCs w:val="18"/>
          <w:lang w:bidi="ar-SA"/>
        </w:rPr>
        <w:t xml:space="preserve"> Auto, </w:t>
      </w:r>
      <w:r w:rsidR="007F6EAD">
        <w:rPr>
          <w:rFonts w:eastAsia="Lucida Sans Unicode"/>
          <w:color w:val="000000"/>
          <w:spacing w:val="-2"/>
          <w:sz w:val="18"/>
          <w:szCs w:val="18"/>
          <w:lang w:bidi="ar-SA"/>
        </w:rPr>
        <w:lastRenderedPageBreak/>
        <w:t>Auto Partner, Group Auto Polska</w:t>
      </w:r>
      <w:r w:rsidRPr="00C652CA">
        <w:rPr>
          <w:rFonts w:eastAsia="Lucida Sans Unicode"/>
          <w:color w:val="000000"/>
          <w:spacing w:val="-2"/>
          <w:sz w:val="18"/>
          <w:szCs w:val="18"/>
          <w:lang w:bidi="ar-SA"/>
        </w:rPr>
        <w:t xml:space="preserve">, </w:t>
      </w:r>
      <w:r w:rsidR="005D4A21">
        <w:rPr>
          <w:rFonts w:eastAsia="Lucida Sans Unicode"/>
          <w:color w:val="000000"/>
          <w:spacing w:val="-2"/>
          <w:sz w:val="18"/>
          <w:szCs w:val="18"/>
          <w:lang w:bidi="ar-SA"/>
        </w:rPr>
        <w:t xml:space="preserve"> HM Gordon</w:t>
      </w:r>
      <w:r w:rsidR="007F6EAD">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 xml:space="preserve"> na zamawiany odpowiednik części. </w:t>
      </w:r>
    </w:p>
    <w:p w14:paraId="40B36A9F" w14:textId="77777777" w:rsidR="00517141" w:rsidRPr="00C652CA" w:rsidRDefault="00517141" w:rsidP="005D4A21">
      <w:pPr>
        <w:pStyle w:val="Standard"/>
        <w:shd w:val="clear" w:color="auto" w:fill="FFFFFF"/>
        <w:tabs>
          <w:tab w:val="left" w:pos="-7655"/>
        </w:tabs>
        <w:spacing w:after="0" w:line="240" w:lineRule="auto"/>
        <w:rPr>
          <w:rFonts w:eastAsia="Lucida Sans Unicode"/>
          <w:b/>
          <w:color w:val="000000"/>
          <w:spacing w:val="-2"/>
          <w:sz w:val="18"/>
          <w:szCs w:val="18"/>
          <w:lang w:bidi="ar-SA"/>
        </w:rPr>
      </w:pPr>
      <w:r w:rsidRPr="00C652CA">
        <w:rPr>
          <w:rFonts w:eastAsia="Lucida Sans Unicode"/>
          <w:color w:val="000000"/>
          <w:spacing w:val="-2"/>
          <w:sz w:val="18"/>
          <w:szCs w:val="18"/>
          <w:lang w:bidi="ar-SA"/>
        </w:rPr>
        <w:t xml:space="preserve">       </w:t>
      </w:r>
      <w:r w:rsidRPr="00C652CA">
        <w:rPr>
          <w:rFonts w:eastAsia="Lucida Sans Unicode"/>
          <w:color w:val="000000"/>
          <w:spacing w:val="-2"/>
          <w:sz w:val="18"/>
          <w:szCs w:val="18"/>
          <w:lang w:bidi="ar-SA"/>
        </w:rPr>
        <w:tab/>
        <w:t>Poprzez określenie zamienników części oryginalnych Zamawiający rozumie części zamienne spełniające następujące wymagania</w:t>
      </w:r>
      <w:r w:rsidR="007F6EAD">
        <w:rPr>
          <w:rFonts w:eastAsia="Lucida Sans Unicode"/>
          <w:color w:val="000000"/>
          <w:spacing w:val="-2"/>
          <w:sz w:val="18"/>
          <w:szCs w:val="18"/>
          <w:lang w:bidi="ar-SA"/>
        </w:rPr>
        <w:t xml:space="preserve"> tj.</w:t>
      </w:r>
      <w:r w:rsidRPr="00C652CA">
        <w:rPr>
          <w:rFonts w:eastAsia="Lucida Sans Unicode"/>
          <w:color w:val="000000"/>
          <w:spacing w:val="-2"/>
          <w:sz w:val="18"/>
          <w:szCs w:val="18"/>
          <w:lang w:bidi="ar-SA"/>
        </w:rPr>
        <w:t xml:space="preserve"> mają taką samą jakość </w:t>
      </w:r>
      <w:r w:rsidR="007F6EAD">
        <w:rPr>
          <w:rFonts w:eastAsia="Lucida Sans Unicode"/>
          <w:color w:val="000000"/>
          <w:spacing w:val="-2"/>
          <w:sz w:val="18"/>
          <w:szCs w:val="18"/>
          <w:lang w:bidi="ar-SA"/>
        </w:rPr>
        <w:t xml:space="preserve">i/lub </w:t>
      </w:r>
      <w:r w:rsidRPr="00C652CA">
        <w:rPr>
          <w:rFonts w:eastAsia="Lucida Sans Unicode"/>
          <w:color w:val="000000"/>
          <w:spacing w:val="-2"/>
          <w:sz w:val="18"/>
          <w:szCs w:val="18"/>
          <w:lang w:bidi="ar-SA"/>
        </w:rPr>
        <w:t xml:space="preserve">odpowiadają jakościowo elementom stosowanym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fabrycznego montażu danego pojazdu przez jego producenta, są produkowane zgodnie ze specyfikacjami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i normami produkcji, jakie producent pojazdu określił dla części stosowanych na linii montażowej lub </w:t>
      </w:r>
      <w:r w:rsidR="005D4A21">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w autoryzowanych serwisach, a producent danej części potwierdzi spełnienie przez daną część zamienną wyżej wymienionych warunków. Zamawiający wymaga montażu części w pojazdach o następujących oznaczeniach </w:t>
      </w:r>
      <w:r w:rsidR="00BE10F9">
        <w:rPr>
          <w:rFonts w:eastAsia="Lucida Sans Unicode"/>
          <w:color w:val="000000"/>
          <w:spacing w:val="-2"/>
          <w:sz w:val="18"/>
          <w:szCs w:val="18"/>
          <w:lang w:bidi="ar-SA"/>
        </w:rPr>
        <w:br/>
      </w:r>
      <w:r w:rsidR="00151C5D">
        <w:rPr>
          <w:rFonts w:eastAsia="Lucida Sans Unicode"/>
          <w:b/>
          <w:color w:val="000000"/>
          <w:spacing w:val="-2"/>
          <w:sz w:val="18"/>
          <w:szCs w:val="18"/>
          <w:lang w:bidi="ar-SA"/>
        </w:rPr>
        <w:t>tj. PC, PT, PJ.</w:t>
      </w:r>
    </w:p>
    <w:p w14:paraId="3E0E39CB" w14:textId="77777777" w:rsidR="00517141" w:rsidRPr="00C652CA" w:rsidRDefault="00517141" w:rsidP="00C652CA">
      <w:pPr>
        <w:pStyle w:val="Standard"/>
        <w:shd w:val="clear" w:color="auto" w:fill="FFFFFF"/>
        <w:tabs>
          <w:tab w:val="left" w:pos="-7655"/>
        </w:tabs>
        <w:spacing w:after="0" w:line="240" w:lineRule="auto"/>
        <w:rPr>
          <w:rFonts w:eastAsia="Lucida Sans Unicode"/>
          <w:color w:val="000000"/>
          <w:spacing w:val="-2"/>
          <w:sz w:val="18"/>
          <w:szCs w:val="18"/>
          <w:lang w:bidi="ar-SA"/>
        </w:rPr>
      </w:pPr>
    </w:p>
    <w:p w14:paraId="42CBE707" w14:textId="77777777" w:rsidR="00517141" w:rsidRPr="00C652CA" w:rsidRDefault="00517141" w:rsidP="007F6EAD">
      <w:pPr>
        <w:pStyle w:val="Standard"/>
        <w:shd w:val="clear" w:color="auto" w:fill="FFFFFF"/>
        <w:spacing w:after="0" w:line="240" w:lineRule="auto"/>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b/ </w:t>
      </w:r>
      <w:r w:rsidRPr="00C652CA">
        <w:rPr>
          <w:rFonts w:eastAsia="Lucida Sans Unicode"/>
          <w:color w:val="000000"/>
          <w:spacing w:val="-2"/>
          <w:sz w:val="18"/>
          <w:szCs w:val="18"/>
          <w:lang w:bidi="ar-SA"/>
        </w:rPr>
        <w:tab/>
      </w:r>
      <w:r w:rsidRPr="00C652CA">
        <w:rPr>
          <w:rFonts w:eastAsia="Lucida Sans Unicode"/>
          <w:color w:val="000000"/>
          <w:spacing w:val="-2"/>
          <w:sz w:val="18"/>
          <w:szCs w:val="18"/>
          <w:u w:val="single"/>
          <w:lang w:bidi="ar-SA"/>
        </w:rPr>
        <w:t xml:space="preserve">przez detaliczny koszt oryginalnych </w:t>
      </w:r>
      <w:r w:rsidR="007F6EAD">
        <w:rPr>
          <w:rFonts w:eastAsia="Lucida Sans Unicode"/>
          <w:color w:val="000000"/>
          <w:spacing w:val="-2"/>
          <w:sz w:val="18"/>
          <w:szCs w:val="18"/>
          <w:u w:val="single"/>
          <w:lang w:bidi="ar-SA"/>
        </w:rPr>
        <w:t>części zamiennych</w:t>
      </w:r>
      <w:r w:rsidRPr="00C652CA">
        <w:rPr>
          <w:rFonts w:eastAsia="Lucida Sans Unicode"/>
          <w:color w:val="000000"/>
          <w:spacing w:val="-2"/>
          <w:sz w:val="18"/>
          <w:szCs w:val="18"/>
          <w:u w:val="single"/>
          <w:lang w:bidi="ar-SA"/>
        </w:rPr>
        <w:t xml:space="preserve">  -</w:t>
      </w:r>
      <w:r w:rsidRPr="00C652CA">
        <w:rPr>
          <w:rFonts w:eastAsia="Lucida Sans Unicode"/>
          <w:color w:val="000000"/>
          <w:spacing w:val="-2"/>
          <w:sz w:val="18"/>
          <w:szCs w:val="18"/>
          <w:lang w:bidi="ar-SA"/>
        </w:rPr>
        <w:t xml:space="preserve"> Zamawiający rozumie minimalną cenę importera oferowaną w oficjalnym cenniku detalicznym (dystrybutora lub producenta). Poprzez określenie oryginalnych części zamiennych Zamawiający rozumie części oferowane pod marką producenta pojazdu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o oznaczeniach </w:t>
      </w:r>
      <w:r w:rsidR="004D45D9" w:rsidRPr="004D45D9">
        <w:rPr>
          <w:rFonts w:eastAsia="Lucida Sans Unicode"/>
          <w:b/>
          <w:color w:val="000000"/>
          <w:spacing w:val="-2"/>
          <w:sz w:val="18"/>
          <w:szCs w:val="18"/>
          <w:lang w:bidi="ar-SA"/>
        </w:rPr>
        <w:t>Q, OE,</w:t>
      </w:r>
      <w:r w:rsidR="004D45D9">
        <w:rPr>
          <w:rFonts w:eastAsia="Lucida Sans Unicode"/>
          <w:color w:val="000000"/>
          <w:spacing w:val="-2"/>
          <w:sz w:val="18"/>
          <w:szCs w:val="18"/>
          <w:lang w:bidi="ar-SA"/>
        </w:rPr>
        <w:t xml:space="preserve"> </w:t>
      </w:r>
      <w:r w:rsidRPr="00C652CA">
        <w:rPr>
          <w:rFonts w:eastAsia="Lucida Sans Unicode"/>
          <w:b/>
          <w:color w:val="000000"/>
          <w:spacing w:val="-2"/>
          <w:sz w:val="18"/>
          <w:szCs w:val="18"/>
          <w:lang w:bidi="ar-SA"/>
        </w:rPr>
        <w:t>OEM, OES</w:t>
      </w:r>
      <w:r w:rsidRPr="00C652CA">
        <w:rPr>
          <w:rFonts w:eastAsia="Lucida Sans Unicode"/>
          <w:color w:val="000000"/>
          <w:spacing w:val="-2"/>
          <w:sz w:val="18"/>
          <w:szCs w:val="18"/>
          <w:lang w:bidi="ar-SA"/>
        </w:rPr>
        <w:t xml:space="preserve"> zgodnie z cennikiem obowiązującym u generalnego importera. </w:t>
      </w:r>
    </w:p>
    <w:p w14:paraId="236ADFEC" w14:textId="77777777" w:rsidR="00517141" w:rsidRPr="00C652CA" w:rsidRDefault="00517141" w:rsidP="00C652CA">
      <w:pPr>
        <w:pStyle w:val="Standard"/>
        <w:shd w:val="clear" w:color="auto" w:fill="FFFFFF"/>
        <w:spacing w:after="0" w:line="240" w:lineRule="auto"/>
        <w:rPr>
          <w:rFonts w:eastAsia="Lucida Sans Unicode"/>
          <w:color w:val="000000"/>
          <w:spacing w:val="-2"/>
          <w:sz w:val="18"/>
          <w:szCs w:val="18"/>
          <w:lang w:bidi="ar-SA"/>
        </w:rPr>
      </w:pPr>
    </w:p>
    <w:p w14:paraId="561D152F"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 xml:space="preserve">Zamawiający zastrzega sobie prawo na podstawie </w:t>
      </w:r>
      <w:r w:rsidRPr="00C652CA">
        <w:rPr>
          <w:rFonts w:eastAsia="Lucida Sans Unicode"/>
          <w:b/>
          <w:color w:val="000000"/>
          <w:spacing w:val="-2"/>
          <w:sz w:val="18"/>
          <w:szCs w:val="18"/>
          <w:lang w:bidi="ar-SA"/>
        </w:rPr>
        <w:t>§</w:t>
      </w:r>
      <w:r w:rsidR="001D5FDB">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6 ust.</w:t>
      </w:r>
      <w:r w:rsidR="007F6EAD">
        <w:rPr>
          <w:rFonts w:eastAsia="Lucida Sans Unicode"/>
          <w:b/>
          <w:color w:val="000000"/>
          <w:spacing w:val="-2"/>
          <w:sz w:val="18"/>
          <w:szCs w:val="18"/>
          <w:lang w:bidi="ar-SA"/>
        </w:rPr>
        <w:t xml:space="preserve"> </w:t>
      </w:r>
      <w:r w:rsidRPr="00C652CA">
        <w:rPr>
          <w:rFonts w:eastAsia="Lucida Sans Unicode"/>
          <w:b/>
          <w:color w:val="000000"/>
          <w:spacing w:val="-2"/>
          <w:sz w:val="18"/>
          <w:szCs w:val="18"/>
          <w:lang w:bidi="ar-SA"/>
        </w:rPr>
        <w:t xml:space="preserve">8 lit. a/, b/ </w:t>
      </w:r>
      <w:r w:rsidRPr="00C652CA">
        <w:rPr>
          <w:rFonts w:eastAsia="Lucida Sans Unicode"/>
          <w:color w:val="000000"/>
          <w:spacing w:val="-2"/>
          <w:sz w:val="18"/>
          <w:szCs w:val="18"/>
          <w:lang w:bidi="ar-SA"/>
        </w:rPr>
        <w:t xml:space="preserve"> do kontroli cen wskazanych </w:t>
      </w:r>
      <w:r w:rsidRPr="00C652CA">
        <w:rPr>
          <w:rFonts w:eastAsia="Lucida Sans Unicode"/>
          <w:color w:val="000000"/>
          <w:spacing w:val="-2"/>
          <w:sz w:val="18"/>
          <w:szCs w:val="18"/>
          <w:lang w:bidi="ar-SA"/>
        </w:rPr>
        <w:br/>
        <w:t>w  kosztorysach. W przypadku zaistnienia udokumentowanej różnicy cen na niekorzyść Zamawiającego – Wykonawca niezwłocznie wystawi korektę faktury opiewającą na wskazaną przez Zamawiającego kwotę.</w:t>
      </w:r>
    </w:p>
    <w:p w14:paraId="34C28B9C"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672A9DA"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Stosowanie zawyżonych cen przez Wykonawcę jest niedozwolone.</w:t>
      </w:r>
    </w:p>
    <w:p w14:paraId="17EAE34B"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291E7895" w14:textId="77777777" w:rsidR="00517141" w:rsidRDefault="00517141" w:rsidP="00FD4E2C">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każdym przypadku udokumentowania przez Zamawiającego zawyżania cen częś</w:t>
      </w:r>
      <w:r w:rsidR="007F6EAD">
        <w:rPr>
          <w:rFonts w:eastAsia="Lucida Sans Unicode"/>
          <w:color w:val="000000"/>
          <w:spacing w:val="-2"/>
          <w:sz w:val="18"/>
          <w:szCs w:val="18"/>
          <w:lang w:bidi="ar-SA"/>
        </w:rPr>
        <w:t>ci zamiennych</w:t>
      </w:r>
      <w:r w:rsidRPr="00C652CA">
        <w:rPr>
          <w:rFonts w:eastAsia="Lucida Sans Unicode"/>
          <w:color w:val="000000"/>
          <w:spacing w:val="-2"/>
          <w:sz w:val="18"/>
          <w:szCs w:val="18"/>
          <w:lang w:bidi="ar-SA"/>
        </w:rPr>
        <w:t xml:space="preserve"> przez Wykonawcę,  Zamawiający powiadomi pisemnie Wykonawcę o powyższym fakcie i wezwie Wykonawcę </w:t>
      </w:r>
      <w:r w:rsidR="00FD4E2C">
        <w:rPr>
          <w:rFonts w:eastAsia="Lucida Sans Unicode"/>
          <w:color w:val="000000"/>
          <w:spacing w:val="-2"/>
          <w:sz w:val="18"/>
          <w:szCs w:val="18"/>
          <w:lang w:bidi="ar-SA"/>
        </w:rPr>
        <w:br/>
      </w:r>
      <w:r w:rsidRPr="00C652CA">
        <w:rPr>
          <w:rFonts w:eastAsia="Lucida Sans Unicode"/>
          <w:color w:val="000000"/>
          <w:spacing w:val="-2"/>
          <w:sz w:val="18"/>
          <w:szCs w:val="18"/>
          <w:lang w:bidi="ar-SA"/>
        </w:rPr>
        <w:t xml:space="preserve">do zaprzestania powyższych praktyk. </w:t>
      </w:r>
    </w:p>
    <w:p w14:paraId="1104B8C9"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7D31A386" w14:textId="77777777" w:rsidR="00517141" w:rsidRDefault="00517141" w:rsidP="00E45F78">
      <w:pPr>
        <w:pStyle w:val="Standard"/>
        <w:numPr>
          <w:ilvl w:val="0"/>
          <w:numId w:val="10"/>
        </w:numPr>
        <w:shd w:val="clear" w:color="auto" w:fill="FFFFFF"/>
        <w:spacing w:after="0" w:line="240" w:lineRule="auto"/>
        <w:ind w:left="567" w:hanging="567"/>
        <w:rPr>
          <w:rFonts w:eastAsia="Lucida Sans Unicode"/>
          <w:color w:val="000000"/>
          <w:spacing w:val="-2"/>
          <w:sz w:val="18"/>
          <w:szCs w:val="18"/>
          <w:lang w:bidi="ar-SA"/>
        </w:rPr>
      </w:pPr>
      <w:r w:rsidRPr="00C652CA">
        <w:rPr>
          <w:rFonts w:eastAsia="Lucida Sans Unicode"/>
          <w:color w:val="000000"/>
          <w:spacing w:val="-2"/>
          <w:sz w:val="18"/>
          <w:szCs w:val="18"/>
          <w:lang w:bidi="ar-SA"/>
        </w:rPr>
        <w:t>W przypadku niezaprzestania praktyk zawyżania cen części zamiennyc</w:t>
      </w:r>
      <w:r w:rsidR="00FD4E2C">
        <w:rPr>
          <w:rFonts w:eastAsia="Lucida Sans Unicode"/>
          <w:color w:val="000000"/>
          <w:spacing w:val="-2"/>
          <w:sz w:val="18"/>
          <w:szCs w:val="18"/>
          <w:lang w:bidi="ar-SA"/>
        </w:rPr>
        <w:t xml:space="preserve">h </w:t>
      </w:r>
      <w:r w:rsidRPr="00C652CA">
        <w:rPr>
          <w:rFonts w:eastAsia="Lucida Sans Unicode"/>
          <w:color w:val="000000"/>
          <w:spacing w:val="-2"/>
          <w:sz w:val="18"/>
          <w:szCs w:val="18"/>
          <w:lang w:bidi="ar-SA"/>
        </w:rPr>
        <w:t>pomimo trzykrotnego pisemnego wezwania Wykonawcy do zaprzestania ich stosowania, Zamawiającemu przysługuje prawo do wypowiedzenia umowy ze skutkiem natychmiastowym. W takim wypadku Wykonawcy nie przysługują żadne roszczenia odszkodowawcze z tego tytułu. Wykonawca może żądać wynagrodzenia wyłącznie za usługi faktycznie wykonane do dnia wypowiedzenia umowy.</w:t>
      </w:r>
    </w:p>
    <w:p w14:paraId="745B47D5" w14:textId="77777777" w:rsidR="00151C5D" w:rsidRPr="00C652CA" w:rsidRDefault="00151C5D" w:rsidP="00151C5D">
      <w:pPr>
        <w:pStyle w:val="Standard"/>
        <w:shd w:val="clear" w:color="auto" w:fill="FFFFFF"/>
        <w:spacing w:after="0" w:line="240" w:lineRule="auto"/>
        <w:ind w:firstLine="0"/>
        <w:rPr>
          <w:rFonts w:eastAsia="Lucida Sans Unicode"/>
          <w:color w:val="000000"/>
          <w:spacing w:val="-2"/>
          <w:sz w:val="18"/>
          <w:szCs w:val="18"/>
          <w:lang w:bidi="ar-SA"/>
        </w:rPr>
      </w:pPr>
    </w:p>
    <w:p w14:paraId="6CDFB5D4" w14:textId="77777777" w:rsidR="00517141" w:rsidRDefault="00517141" w:rsidP="00E45F78">
      <w:pPr>
        <w:pStyle w:val="Standard"/>
        <w:numPr>
          <w:ilvl w:val="0"/>
          <w:numId w:val="10"/>
        </w:numPr>
        <w:shd w:val="clear" w:color="auto" w:fill="FFFFFF"/>
        <w:spacing w:after="0" w:line="240" w:lineRule="auto"/>
        <w:ind w:left="567" w:hanging="567"/>
        <w:rPr>
          <w:sz w:val="18"/>
          <w:szCs w:val="18"/>
        </w:rPr>
      </w:pPr>
      <w:r w:rsidRPr="00C652CA">
        <w:rPr>
          <w:sz w:val="18"/>
          <w:szCs w:val="18"/>
        </w:rPr>
        <w:t xml:space="preserve">Zamawiający dopuszcza możliwość powierzenia wykonania części usług podwykonawcy – warsztatowi wyspecjalizowanemu w danym obszarze usług przy czym Wykonawca będzie zobowiązany udzielać </w:t>
      </w:r>
      <w:r w:rsidR="001C6CB0">
        <w:rPr>
          <w:sz w:val="18"/>
          <w:szCs w:val="18"/>
        </w:rPr>
        <w:br/>
      </w:r>
      <w:r w:rsidRPr="00C652CA">
        <w:rPr>
          <w:sz w:val="18"/>
          <w:szCs w:val="18"/>
        </w:rPr>
        <w:t>na żądanie Zamawiającego wszelkich informacji dotyczących podwykonawcy zwłaszcza miejsca naprawy pojazdu.</w:t>
      </w:r>
    </w:p>
    <w:p w14:paraId="5D4F852B" w14:textId="77777777" w:rsidR="00151C5D" w:rsidRPr="00C652CA" w:rsidRDefault="00151C5D" w:rsidP="00151C5D">
      <w:pPr>
        <w:pStyle w:val="Standard"/>
        <w:shd w:val="clear" w:color="auto" w:fill="FFFFFF"/>
        <w:spacing w:after="0" w:line="240" w:lineRule="auto"/>
        <w:ind w:firstLine="0"/>
        <w:rPr>
          <w:sz w:val="18"/>
          <w:szCs w:val="18"/>
        </w:rPr>
      </w:pPr>
    </w:p>
    <w:p w14:paraId="4EB4A5E7" w14:textId="77777777" w:rsidR="00517141" w:rsidRDefault="00517141" w:rsidP="00E45F78">
      <w:pPr>
        <w:pStyle w:val="NormalnyWeb"/>
        <w:numPr>
          <w:ilvl w:val="0"/>
          <w:numId w:val="10"/>
        </w:numPr>
        <w:spacing w:before="0" w:after="0" w:line="240" w:lineRule="auto"/>
        <w:ind w:left="567" w:hanging="567"/>
        <w:rPr>
          <w:rFonts w:ascii="Arial" w:hAnsi="Arial" w:cs="Arial"/>
          <w:sz w:val="18"/>
          <w:szCs w:val="18"/>
        </w:rPr>
      </w:pPr>
      <w:r w:rsidRPr="00C652CA">
        <w:rPr>
          <w:rFonts w:ascii="Arial" w:hAnsi="Arial" w:cs="Arial"/>
          <w:sz w:val="18"/>
          <w:szCs w:val="18"/>
        </w:rPr>
        <w:t xml:space="preserve">Zamawiający zobowiązuje się do: </w:t>
      </w:r>
    </w:p>
    <w:p w14:paraId="034D5C3F" w14:textId="77777777" w:rsidR="00151C5D" w:rsidRPr="00C652CA" w:rsidRDefault="00151C5D" w:rsidP="00151C5D">
      <w:pPr>
        <w:pStyle w:val="NormalnyWeb"/>
        <w:spacing w:before="0" w:after="0" w:line="240" w:lineRule="auto"/>
        <w:ind w:firstLine="0"/>
        <w:rPr>
          <w:rFonts w:ascii="Arial" w:hAnsi="Arial" w:cs="Arial"/>
          <w:sz w:val="18"/>
          <w:szCs w:val="18"/>
        </w:rPr>
      </w:pPr>
    </w:p>
    <w:p w14:paraId="49D8A1BF" w14:textId="77777777" w:rsid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C652CA">
        <w:rPr>
          <w:rFonts w:ascii="Arial" w:hAnsi="Arial" w:cs="Arial"/>
          <w:sz w:val="18"/>
          <w:szCs w:val="18"/>
        </w:rPr>
        <w:t xml:space="preserve">terminowej zapłaty za wykonanie przedmiotu umowy, </w:t>
      </w:r>
    </w:p>
    <w:p w14:paraId="16C1F375" w14:textId="77777777" w:rsidR="00517141" w:rsidRPr="00151C5D" w:rsidRDefault="00517141" w:rsidP="00E45F78">
      <w:pPr>
        <w:pStyle w:val="NormalnyWeb"/>
        <w:numPr>
          <w:ilvl w:val="0"/>
          <w:numId w:val="11"/>
        </w:numPr>
        <w:tabs>
          <w:tab w:val="left" w:pos="-7797"/>
        </w:tabs>
        <w:spacing w:before="0" w:after="0" w:line="240" w:lineRule="auto"/>
        <w:rPr>
          <w:rFonts w:ascii="Arial" w:hAnsi="Arial" w:cs="Arial"/>
          <w:sz w:val="18"/>
          <w:szCs w:val="18"/>
        </w:rPr>
      </w:pPr>
      <w:r w:rsidRPr="00151C5D">
        <w:rPr>
          <w:rFonts w:ascii="Arial" w:hAnsi="Arial" w:cs="Arial"/>
          <w:sz w:val="18"/>
          <w:szCs w:val="18"/>
        </w:rPr>
        <w:t xml:space="preserve">uczestnictwa w rozmowach, które okażą się niezbędne dla właściwego wykonania umowy. </w:t>
      </w:r>
    </w:p>
    <w:p w14:paraId="29A59C88" w14:textId="77777777" w:rsidR="00517141" w:rsidRPr="00C652CA" w:rsidRDefault="00517141" w:rsidP="00C652CA">
      <w:pPr>
        <w:spacing w:after="0" w:line="240" w:lineRule="auto"/>
        <w:ind w:left="567" w:hanging="567"/>
        <w:rPr>
          <w:rFonts w:ascii="Arial" w:hAnsi="Arial" w:cs="Arial"/>
          <w:sz w:val="18"/>
          <w:szCs w:val="18"/>
        </w:rPr>
      </w:pPr>
    </w:p>
    <w:p w14:paraId="5172DCC1"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7</w:t>
      </w:r>
    </w:p>
    <w:p w14:paraId="3E8BBFAA"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Gwarancja i reklamacja na wykonaną usługę</w:t>
      </w:r>
    </w:p>
    <w:p w14:paraId="1244B7A6" w14:textId="77777777" w:rsidR="00697FBE" w:rsidRPr="00C652CA" w:rsidRDefault="00697FBE" w:rsidP="00C652CA">
      <w:pPr>
        <w:spacing w:after="0" w:line="240" w:lineRule="auto"/>
        <w:ind w:left="567" w:hanging="567"/>
        <w:rPr>
          <w:rFonts w:ascii="Arial" w:hAnsi="Arial" w:cs="Arial"/>
          <w:b/>
          <w:sz w:val="18"/>
          <w:szCs w:val="18"/>
        </w:rPr>
      </w:pPr>
    </w:p>
    <w:p w14:paraId="71461B7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udziela </w:t>
      </w:r>
      <w:r w:rsidRPr="00C652CA">
        <w:rPr>
          <w:rFonts w:ascii="Arial" w:hAnsi="Arial" w:cs="Arial"/>
          <w:b/>
          <w:sz w:val="18"/>
          <w:szCs w:val="18"/>
        </w:rPr>
        <w:t xml:space="preserve">……….… </w:t>
      </w:r>
      <w:r w:rsidRPr="00C652CA">
        <w:rPr>
          <w:rFonts w:ascii="Arial" w:hAnsi="Arial" w:cs="Arial"/>
          <w:sz w:val="18"/>
          <w:szCs w:val="18"/>
        </w:rPr>
        <w:t>miesięcznej gwarancji na wykonane przez siebie kompleksowe usługi naprawy licząc od daty bezusterkowego odbioru przez Zamawiającego sprzętu transportowego.</w:t>
      </w:r>
    </w:p>
    <w:p w14:paraId="2997AA79" w14:textId="77777777" w:rsidR="00151C5D" w:rsidRPr="00C652CA" w:rsidRDefault="00151C5D" w:rsidP="00151C5D">
      <w:pPr>
        <w:pStyle w:val="NormalnyWeb"/>
        <w:spacing w:before="0" w:after="0" w:line="240" w:lineRule="auto"/>
        <w:ind w:firstLine="0"/>
        <w:rPr>
          <w:rFonts w:ascii="Arial" w:hAnsi="Arial" w:cs="Arial"/>
          <w:sz w:val="18"/>
          <w:szCs w:val="18"/>
        </w:rPr>
      </w:pPr>
    </w:p>
    <w:p w14:paraId="3A73B781"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Wykonawca udziela gwarancji na pełny zakres usług łącznie z pracami wykonanymi przez podwykonawców.</w:t>
      </w:r>
    </w:p>
    <w:p w14:paraId="045397A6" w14:textId="77777777" w:rsidR="00151C5D" w:rsidRPr="00C652CA" w:rsidRDefault="00151C5D" w:rsidP="00151C5D">
      <w:pPr>
        <w:pStyle w:val="NormalnyWeb"/>
        <w:spacing w:before="0" w:after="0" w:line="240" w:lineRule="auto"/>
        <w:ind w:firstLine="0"/>
        <w:rPr>
          <w:rFonts w:ascii="Arial" w:hAnsi="Arial" w:cs="Arial"/>
          <w:sz w:val="18"/>
          <w:szCs w:val="18"/>
        </w:rPr>
      </w:pPr>
    </w:p>
    <w:p w14:paraId="15ED6F3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Wszelkie kosz</w:t>
      </w:r>
      <w:r w:rsidR="00C11CB7" w:rsidRPr="00C652CA">
        <w:rPr>
          <w:rFonts w:ascii="Arial" w:hAnsi="Arial" w:cs="Arial"/>
          <w:sz w:val="18"/>
          <w:szCs w:val="18"/>
        </w:rPr>
        <w:t xml:space="preserve">ty związane z reklamacją środka </w:t>
      </w:r>
      <w:r w:rsidRPr="00C652CA">
        <w:rPr>
          <w:rFonts w:ascii="Arial" w:hAnsi="Arial" w:cs="Arial"/>
          <w:sz w:val="18"/>
          <w:szCs w:val="18"/>
        </w:rPr>
        <w:t>transportowego będącego w okresie gwarancji udzielonej przez Wykonawcę włącznie z kosztami transportu ponosi Wykonawca.</w:t>
      </w:r>
    </w:p>
    <w:p w14:paraId="50D0FF8D" w14:textId="77777777" w:rsidR="00151C5D" w:rsidRPr="00C652CA" w:rsidRDefault="00151C5D" w:rsidP="00151C5D">
      <w:pPr>
        <w:pStyle w:val="NormalnyWeb"/>
        <w:spacing w:before="0" w:after="0" w:line="240" w:lineRule="auto"/>
        <w:ind w:firstLine="0"/>
        <w:rPr>
          <w:rFonts w:ascii="Arial" w:hAnsi="Arial" w:cs="Arial"/>
          <w:sz w:val="18"/>
          <w:szCs w:val="18"/>
        </w:rPr>
      </w:pPr>
    </w:p>
    <w:p w14:paraId="7CE8AB3F"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Podstawą do składania reklamacji będzie wypełniony protokół zgłoszenia reklamacji zgodnie </w:t>
      </w:r>
      <w:r w:rsidRPr="00C652CA">
        <w:rPr>
          <w:rFonts w:ascii="Arial" w:hAnsi="Arial" w:cs="Arial"/>
          <w:sz w:val="18"/>
          <w:szCs w:val="18"/>
        </w:rPr>
        <w:br/>
        <w:t xml:space="preserve">z </w:t>
      </w:r>
      <w:r w:rsidR="00FC4B90" w:rsidRPr="00C652CA">
        <w:rPr>
          <w:rFonts w:ascii="Arial" w:hAnsi="Arial" w:cs="Arial"/>
          <w:sz w:val="18"/>
          <w:szCs w:val="18"/>
        </w:rPr>
        <w:t>załącznikiem</w:t>
      </w:r>
      <w:r w:rsidR="00BE10F9">
        <w:rPr>
          <w:rFonts w:ascii="Arial" w:hAnsi="Arial" w:cs="Arial"/>
          <w:b/>
          <w:sz w:val="18"/>
          <w:szCs w:val="18"/>
        </w:rPr>
        <w:t xml:space="preserve"> nr 7</w:t>
      </w:r>
      <w:r w:rsidR="00FC4B90" w:rsidRPr="00C652CA">
        <w:rPr>
          <w:rFonts w:ascii="Arial" w:hAnsi="Arial" w:cs="Arial"/>
          <w:b/>
          <w:sz w:val="18"/>
          <w:szCs w:val="18"/>
        </w:rPr>
        <w:t xml:space="preserve"> do umowy</w:t>
      </w:r>
      <w:r w:rsidRPr="00C652CA">
        <w:rPr>
          <w:rFonts w:ascii="Arial" w:hAnsi="Arial" w:cs="Arial"/>
          <w:b/>
          <w:sz w:val="18"/>
          <w:szCs w:val="18"/>
        </w:rPr>
        <w:t xml:space="preserve">, </w:t>
      </w:r>
      <w:r w:rsidRPr="00C652CA">
        <w:rPr>
          <w:rFonts w:ascii="Arial" w:hAnsi="Arial" w:cs="Arial"/>
          <w:sz w:val="18"/>
          <w:szCs w:val="18"/>
        </w:rPr>
        <w:t xml:space="preserve"> Zamawiający w protokole zgłoszenia reklamacji powoła się na  numer</w:t>
      </w:r>
      <w:r w:rsidR="00C11CB7" w:rsidRPr="00C652CA">
        <w:rPr>
          <w:rFonts w:ascii="Arial" w:hAnsi="Arial" w:cs="Arial"/>
          <w:sz w:val="18"/>
          <w:szCs w:val="18"/>
        </w:rPr>
        <w:t xml:space="preserve">  faktury VAT i datę</w:t>
      </w:r>
      <w:r w:rsidRPr="00C652CA">
        <w:rPr>
          <w:rFonts w:ascii="Arial" w:hAnsi="Arial" w:cs="Arial"/>
          <w:sz w:val="18"/>
          <w:szCs w:val="18"/>
        </w:rPr>
        <w:t xml:space="preserve"> jej wystawienia za wykonaną usługę naprawy.</w:t>
      </w:r>
    </w:p>
    <w:p w14:paraId="04FE86BA" w14:textId="77777777" w:rsidR="00151C5D" w:rsidRPr="00C652CA" w:rsidRDefault="00151C5D" w:rsidP="00151C5D">
      <w:pPr>
        <w:pStyle w:val="NormalnyWeb"/>
        <w:spacing w:before="0" w:after="0" w:line="240" w:lineRule="auto"/>
        <w:ind w:firstLine="0"/>
        <w:rPr>
          <w:rFonts w:ascii="Arial" w:hAnsi="Arial" w:cs="Arial"/>
          <w:sz w:val="18"/>
          <w:szCs w:val="18"/>
        </w:rPr>
      </w:pPr>
    </w:p>
    <w:p w14:paraId="33834458"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Gdy naprawa w ramach gwarancji związana będzie z koniecznością dostarczenia sprzętu transportowego </w:t>
      </w:r>
      <w:r w:rsidR="00BE10F9">
        <w:rPr>
          <w:rFonts w:ascii="Arial" w:hAnsi="Arial" w:cs="Arial"/>
          <w:sz w:val="18"/>
          <w:szCs w:val="18"/>
        </w:rPr>
        <w:br/>
      </w:r>
      <w:r w:rsidRPr="00C652CA">
        <w:rPr>
          <w:rFonts w:ascii="Arial" w:hAnsi="Arial" w:cs="Arial"/>
          <w:sz w:val="18"/>
          <w:szCs w:val="18"/>
        </w:rPr>
        <w:t>do warsztatu Wykonawcy, dostarczenie odbędzie się siłami Wykonawcy i na jego koszt.</w:t>
      </w:r>
    </w:p>
    <w:p w14:paraId="4DE1B557" w14:textId="77777777" w:rsidR="00151C5D" w:rsidRPr="00C652CA" w:rsidRDefault="00151C5D" w:rsidP="00151C5D">
      <w:pPr>
        <w:pStyle w:val="NormalnyWeb"/>
        <w:spacing w:before="0" w:after="0" w:line="240" w:lineRule="auto"/>
        <w:ind w:firstLine="0"/>
        <w:rPr>
          <w:rFonts w:ascii="Arial" w:hAnsi="Arial" w:cs="Arial"/>
          <w:sz w:val="18"/>
          <w:szCs w:val="18"/>
        </w:rPr>
      </w:pPr>
    </w:p>
    <w:p w14:paraId="66F6AE7C"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zobowiązuje się w terminie nie przekraczającym </w:t>
      </w:r>
      <w:r w:rsidRPr="00C652CA">
        <w:rPr>
          <w:rFonts w:ascii="Arial" w:hAnsi="Arial" w:cs="Arial"/>
          <w:b/>
          <w:sz w:val="18"/>
          <w:szCs w:val="18"/>
        </w:rPr>
        <w:t>2-ch dni</w:t>
      </w:r>
      <w:r w:rsidRPr="00C652CA">
        <w:rPr>
          <w:rFonts w:ascii="Arial" w:hAnsi="Arial" w:cs="Arial"/>
          <w:sz w:val="18"/>
          <w:szCs w:val="18"/>
        </w:rPr>
        <w:t xml:space="preserve"> roboczych rozpatrzyć przesłaną </w:t>
      </w:r>
      <w:r w:rsidR="00BE10F9">
        <w:rPr>
          <w:rFonts w:ascii="Arial" w:hAnsi="Arial" w:cs="Arial"/>
          <w:sz w:val="18"/>
          <w:szCs w:val="18"/>
        </w:rPr>
        <w:br/>
      </w:r>
      <w:r w:rsidRPr="00C652CA">
        <w:rPr>
          <w:rFonts w:ascii="Arial" w:hAnsi="Arial" w:cs="Arial"/>
          <w:sz w:val="18"/>
          <w:szCs w:val="18"/>
        </w:rPr>
        <w:t>na adres e-mail  reklamację oraz przesłać w for</w:t>
      </w:r>
      <w:r w:rsidR="00C11CB7" w:rsidRPr="00C652CA">
        <w:rPr>
          <w:rFonts w:ascii="Arial" w:hAnsi="Arial" w:cs="Arial"/>
          <w:sz w:val="18"/>
          <w:szCs w:val="18"/>
        </w:rPr>
        <w:t>mie elektronicznej</w:t>
      </w:r>
      <w:r w:rsidRPr="00C652CA">
        <w:rPr>
          <w:rFonts w:ascii="Arial" w:hAnsi="Arial" w:cs="Arial"/>
          <w:sz w:val="18"/>
          <w:szCs w:val="18"/>
        </w:rPr>
        <w:t xml:space="preserve"> jej wynik.</w:t>
      </w:r>
    </w:p>
    <w:p w14:paraId="2090A9C2" w14:textId="77777777" w:rsidR="00151C5D" w:rsidRPr="00C652CA" w:rsidRDefault="00151C5D" w:rsidP="00151C5D">
      <w:pPr>
        <w:pStyle w:val="NormalnyWeb"/>
        <w:spacing w:before="0" w:after="0" w:line="240" w:lineRule="auto"/>
        <w:ind w:firstLine="0"/>
        <w:rPr>
          <w:rFonts w:ascii="Arial" w:hAnsi="Arial" w:cs="Arial"/>
          <w:sz w:val="18"/>
          <w:szCs w:val="18"/>
        </w:rPr>
      </w:pPr>
    </w:p>
    <w:p w14:paraId="68CD41BA"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Brak rozpatrzenia reklamacji przez Wykonawcę w terminie określonym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 6</w:t>
      </w:r>
      <w:r w:rsidRPr="00C652CA">
        <w:rPr>
          <w:rFonts w:ascii="Arial" w:hAnsi="Arial" w:cs="Arial"/>
          <w:sz w:val="18"/>
          <w:szCs w:val="18"/>
        </w:rPr>
        <w:t xml:space="preserve"> oznacza uznanie reklamacji.</w:t>
      </w:r>
    </w:p>
    <w:p w14:paraId="255F7D00" w14:textId="77777777" w:rsidR="00151C5D" w:rsidRPr="00C652CA" w:rsidRDefault="00151C5D" w:rsidP="00151C5D">
      <w:pPr>
        <w:pStyle w:val="NormalnyWeb"/>
        <w:spacing w:before="0" w:after="0" w:line="240" w:lineRule="auto"/>
        <w:ind w:firstLine="0"/>
        <w:rPr>
          <w:rFonts w:ascii="Arial" w:hAnsi="Arial" w:cs="Arial"/>
          <w:sz w:val="18"/>
          <w:szCs w:val="18"/>
        </w:rPr>
      </w:pPr>
    </w:p>
    <w:p w14:paraId="5B4B2936"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uznania reklamacji Wykonawca ma obowiązek do usunięcia zgłaszanych usterek </w:t>
      </w:r>
      <w:r w:rsidRPr="00C652CA">
        <w:rPr>
          <w:rFonts w:ascii="Arial" w:hAnsi="Arial" w:cs="Arial"/>
          <w:sz w:val="18"/>
          <w:szCs w:val="18"/>
        </w:rPr>
        <w:br/>
        <w:t xml:space="preserve">w nieprzekraczającym terminie </w:t>
      </w:r>
      <w:r w:rsidRPr="00C652CA">
        <w:rPr>
          <w:rFonts w:ascii="Arial" w:hAnsi="Arial" w:cs="Arial"/>
          <w:b/>
          <w:sz w:val="18"/>
          <w:szCs w:val="18"/>
        </w:rPr>
        <w:t>3 dni roboczych</w:t>
      </w:r>
      <w:r w:rsidRPr="00C652CA">
        <w:rPr>
          <w:rFonts w:ascii="Arial" w:hAnsi="Arial" w:cs="Arial"/>
          <w:sz w:val="18"/>
          <w:szCs w:val="18"/>
        </w:rPr>
        <w:t>.</w:t>
      </w:r>
    </w:p>
    <w:p w14:paraId="6D78F001" w14:textId="77777777" w:rsidR="00151C5D" w:rsidRPr="00C652CA" w:rsidRDefault="00151C5D" w:rsidP="00151C5D">
      <w:pPr>
        <w:pStyle w:val="NormalnyWeb"/>
        <w:spacing w:before="0" w:after="0" w:line="240" w:lineRule="auto"/>
        <w:ind w:firstLine="0"/>
        <w:rPr>
          <w:rFonts w:ascii="Arial" w:hAnsi="Arial" w:cs="Arial"/>
          <w:sz w:val="18"/>
          <w:szCs w:val="18"/>
        </w:rPr>
      </w:pPr>
    </w:p>
    <w:p w14:paraId="539C4C13"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W przypadku wadliwego wykonania usług</w:t>
      </w:r>
      <w:r w:rsidR="00FC4B90" w:rsidRPr="00C652CA">
        <w:rPr>
          <w:rFonts w:ascii="Arial" w:hAnsi="Arial" w:cs="Arial"/>
          <w:sz w:val="18"/>
          <w:szCs w:val="18"/>
        </w:rPr>
        <w:t>i, dojdzie do awarii sprzętu</w:t>
      </w:r>
      <w:r w:rsidRPr="00C652CA">
        <w:rPr>
          <w:rFonts w:ascii="Arial" w:hAnsi="Arial" w:cs="Arial"/>
          <w:sz w:val="18"/>
          <w:szCs w:val="18"/>
        </w:rPr>
        <w:t xml:space="preserve"> transportowego, Wykonawca zobowiązuje się na własny koszt i ryzyko do usunięcia szkody poprzez jej naprawę </w:t>
      </w:r>
      <w:r w:rsidRPr="00C652CA">
        <w:rPr>
          <w:rFonts w:ascii="Arial" w:hAnsi="Arial" w:cs="Arial"/>
          <w:sz w:val="18"/>
          <w:szCs w:val="18"/>
        </w:rPr>
        <w:br/>
        <w:t xml:space="preserve">w nieprzekraczającym terminie </w:t>
      </w:r>
      <w:r w:rsidRPr="00C652CA">
        <w:rPr>
          <w:rFonts w:ascii="Arial" w:hAnsi="Arial" w:cs="Arial"/>
          <w:b/>
          <w:sz w:val="18"/>
          <w:szCs w:val="18"/>
        </w:rPr>
        <w:t xml:space="preserve">3 dni roboczych </w:t>
      </w:r>
      <w:r w:rsidRPr="00C652CA">
        <w:rPr>
          <w:rFonts w:ascii="Arial" w:hAnsi="Arial" w:cs="Arial"/>
          <w:sz w:val="18"/>
          <w:szCs w:val="18"/>
        </w:rPr>
        <w:t>po zgłoszeniu tego faktu przez Zamawiającego.</w:t>
      </w:r>
    </w:p>
    <w:p w14:paraId="2E1F5C88" w14:textId="77777777" w:rsidR="00151C5D" w:rsidRPr="00C652CA" w:rsidRDefault="00151C5D" w:rsidP="00151C5D">
      <w:pPr>
        <w:pStyle w:val="NormalnyWeb"/>
        <w:spacing w:before="0" w:after="0" w:line="240" w:lineRule="auto"/>
        <w:ind w:firstLine="0"/>
        <w:rPr>
          <w:rFonts w:ascii="Arial" w:hAnsi="Arial" w:cs="Arial"/>
          <w:sz w:val="18"/>
          <w:szCs w:val="18"/>
        </w:rPr>
      </w:pPr>
    </w:p>
    <w:p w14:paraId="042D88E7"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lastRenderedPageBreak/>
        <w:t>W przypadku uznania reklamacji Zamawiającemu przysługuje przedłużenie okresu gwara</w:t>
      </w:r>
      <w:r w:rsidR="00FC4B90" w:rsidRPr="00C652CA">
        <w:rPr>
          <w:rFonts w:ascii="Arial" w:hAnsi="Arial" w:cs="Arial"/>
          <w:sz w:val="18"/>
          <w:szCs w:val="18"/>
        </w:rPr>
        <w:t>ncji o czas niesprawności sprzętu transportowego.</w:t>
      </w:r>
    </w:p>
    <w:p w14:paraId="61E9C1EF" w14:textId="77777777" w:rsidR="00151C5D" w:rsidRPr="00C652CA" w:rsidRDefault="00151C5D" w:rsidP="00151C5D">
      <w:pPr>
        <w:pStyle w:val="NormalnyWeb"/>
        <w:spacing w:before="0" w:after="0" w:line="240" w:lineRule="auto"/>
        <w:ind w:firstLine="0"/>
        <w:rPr>
          <w:rFonts w:ascii="Arial" w:hAnsi="Arial" w:cs="Arial"/>
          <w:sz w:val="18"/>
          <w:szCs w:val="18"/>
        </w:rPr>
      </w:pPr>
    </w:p>
    <w:p w14:paraId="5FC1DA9E" w14:textId="77777777" w:rsidR="00697FBE" w:rsidRDefault="00697FBE" w:rsidP="00E45F78">
      <w:pPr>
        <w:pStyle w:val="NormalnyWeb"/>
        <w:numPr>
          <w:ilvl w:val="0"/>
          <w:numId w:val="7"/>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odmowy dobrowolnego usunięcia </w:t>
      </w:r>
      <w:r w:rsidR="00FC4B90" w:rsidRPr="00C652CA">
        <w:rPr>
          <w:rFonts w:ascii="Arial" w:hAnsi="Arial" w:cs="Arial"/>
          <w:sz w:val="18"/>
          <w:szCs w:val="18"/>
        </w:rPr>
        <w:t xml:space="preserve">reklamowanej </w:t>
      </w:r>
      <w:r w:rsidRPr="00C652CA">
        <w:rPr>
          <w:rFonts w:ascii="Arial" w:hAnsi="Arial" w:cs="Arial"/>
          <w:sz w:val="18"/>
          <w:szCs w:val="18"/>
        </w:rPr>
        <w:t xml:space="preserve">usterki, Zamawiający ma prawo powołać niezależnego biegłego rzeczoznawcę do określenia przyczyny i rozmiaru uszkodzeń. W przypadku stwierdzenia winy ze strony Wykonawcy, koszt ekspertyzy poniesie Wykonawca i jest zobowiązany </w:t>
      </w:r>
      <w:r w:rsidR="00BE10F9">
        <w:rPr>
          <w:rFonts w:ascii="Arial" w:hAnsi="Arial" w:cs="Arial"/>
          <w:sz w:val="18"/>
          <w:szCs w:val="18"/>
        </w:rPr>
        <w:br/>
      </w:r>
      <w:r w:rsidRPr="00C652CA">
        <w:rPr>
          <w:rFonts w:ascii="Arial" w:hAnsi="Arial" w:cs="Arial"/>
          <w:sz w:val="18"/>
          <w:szCs w:val="18"/>
        </w:rPr>
        <w:t xml:space="preserve">do usunięcia tej usterki w terminie </w:t>
      </w:r>
      <w:r w:rsidRPr="00C652CA">
        <w:rPr>
          <w:rFonts w:ascii="Arial" w:hAnsi="Arial" w:cs="Arial"/>
          <w:b/>
          <w:sz w:val="18"/>
          <w:szCs w:val="18"/>
        </w:rPr>
        <w:t>3 dni roboczych</w:t>
      </w:r>
      <w:r w:rsidRPr="00C652CA">
        <w:rPr>
          <w:rFonts w:ascii="Arial" w:hAnsi="Arial" w:cs="Arial"/>
          <w:sz w:val="18"/>
          <w:szCs w:val="18"/>
        </w:rPr>
        <w:t xml:space="preserve"> od dnia przekazania treści ekspertyzy do Jego wiadomości.</w:t>
      </w:r>
    </w:p>
    <w:p w14:paraId="2AECD5B6" w14:textId="77777777" w:rsidR="00151C5D" w:rsidRPr="00C652CA" w:rsidRDefault="00151C5D" w:rsidP="00151C5D">
      <w:pPr>
        <w:pStyle w:val="NormalnyWeb"/>
        <w:spacing w:before="0" w:after="0" w:line="240" w:lineRule="auto"/>
        <w:ind w:firstLine="0"/>
        <w:rPr>
          <w:rFonts w:ascii="Arial" w:hAnsi="Arial" w:cs="Arial"/>
          <w:sz w:val="18"/>
          <w:szCs w:val="18"/>
        </w:rPr>
      </w:pPr>
    </w:p>
    <w:p w14:paraId="5ACF79B0"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przypadku nie zachowania terminów określonych 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7 ust.</w:t>
      </w:r>
      <w:r w:rsidR="00AD3F6D" w:rsidRPr="00C652CA">
        <w:rPr>
          <w:rFonts w:ascii="Arial" w:hAnsi="Arial" w:cs="Arial"/>
          <w:b/>
          <w:sz w:val="18"/>
          <w:szCs w:val="18"/>
        </w:rPr>
        <w:t xml:space="preserve"> </w:t>
      </w:r>
      <w:r w:rsidRPr="00C652CA">
        <w:rPr>
          <w:rFonts w:ascii="Arial" w:hAnsi="Arial" w:cs="Arial"/>
          <w:b/>
          <w:sz w:val="18"/>
          <w:szCs w:val="18"/>
        </w:rPr>
        <w:t>8, 9 i 11</w:t>
      </w:r>
      <w:r w:rsidRPr="00C652CA">
        <w:rPr>
          <w:rFonts w:ascii="Arial" w:hAnsi="Arial" w:cs="Arial"/>
          <w:sz w:val="18"/>
          <w:szCs w:val="18"/>
        </w:rPr>
        <w:t xml:space="preserve">, Zamawiający ma prawo </w:t>
      </w:r>
      <w:r w:rsidR="002A3FC4" w:rsidRPr="00C652CA">
        <w:rPr>
          <w:rFonts w:ascii="Arial" w:hAnsi="Arial" w:cs="Arial"/>
          <w:sz w:val="18"/>
          <w:szCs w:val="18"/>
        </w:rPr>
        <w:br/>
      </w:r>
      <w:r w:rsidRPr="00C652CA">
        <w:rPr>
          <w:rFonts w:ascii="Arial" w:hAnsi="Arial" w:cs="Arial"/>
          <w:sz w:val="18"/>
          <w:szCs w:val="18"/>
        </w:rPr>
        <w:t>do usunięcia usterki reklamacyjnej na koszt i ryzyko Wykonawcy</w:t>
      </w:r>
      <w:r w:rsidR="00D67F2D" w:rsidRPr="00C652CA">
        <w:rPr>
          <w:rFonts w:ascii="Arial" w:hAnsi="Arial" w:cs="Arial"/>
          <w:sz w:val="18"/>
          <w:szCs w:val="18"/>
        </w:rPr>
        <w:t xml:space="preserve"> w innym warsztacie samochodowym</w:t>
      </w:r>
      <w:r w:rsidRPr="00C652CA">
        <w:rPr>
          <w:rFonts w:ascii="Arial" w:hAnsi="Arial" w:cs="Arial"/>
          <w:sz w:val="18"/>
          <w:szCs w:val="18"/>
        </w:rPr>
        <w:t xml:space="preserve"> </w:t>
      </w:r>
      <w:r w:rsidR="002A3FC4" w:rsidRPr="00C652CA">
        <w:rPr>
          <w:rFonts w:ascii="Arial" w:hAnsi="Arial" w:cs="Arial"/>
          <w:sz w:val="18"/>
          <w:szCs w:val="18"/>
        </w:rPr>
        <w:br/>
      </w:r>
      <w:r w:rsidRPr="00C652CA">
        <w:rPr>
          <w:rFonts w:ascii="Arial" w:hAnsi="Arial" w:cs="Arial"/>
          <w:sz w:val="18"/>
          <w:szCs w:val="18"/>
        </w:rPr>
        <w:t xml:space="preserve">z jednoczesnym zastosowaniem kar umownych określonych </w:t>
      </w:r>
      <w:r w:rsidR="00D67F2D" w:rsidRPr="00C652CA">
        <w:rPr>
          <w:rFonts w:ascii="Arial" w:hAnsi="Arial" w:cs="Arial"/>
          <w:sz w:val="18"/>
          <w:szCs w:val="18"/>
        </w:rPr>
        <w:t xml:space="preserve">w </w:t>
      </w:r>
      <w:r w:rsidRPr="00C652CA">
        <w:rPr>
          <w:rFonts w:ascii="Arial" w:hAnsi="Arial" w:cs="Arial"/>
          <w:b/>
          <w:sz w:val="18"/>
          <w:szCs w:val="18"/>
        </w:rPr>
        <w:t>§</w:t>
      </w:r>
      <w:r w:rsidR="009E0DF1">
        <w:rPr>
          <w:rFonts w:ascii="Arial" w:hAnsi="Arial" w:cs="Arial"/>
          <w:b/>
          <w:sz w:val="18"/>
          <w:szCs w:val="18"/>
        </w:rPr>
        <w:t xml:space="preserve"> </w:t>
      </w:r>
      <w:r w:rsidRPr="00C652CA">
        <w:rPr>
          <w:rFonts w:ascii="Arial" w:hAnsi="Arial" w:cs="Arial"/>
          <w:b/>
          <w:sz w:val="18"/>
          <w:szCs w:val="18"/>
        </w:rPr>
        <w:t>9 ust.</w:t>
      </w:r>
      <w:r w:rsidR="00C433F2">
        <w:rPr>
          <w:rFonts w:ascii="Arial" w:hAnsi="Arial" w:cs="Arial"/>
          <w:b/>
          <w:sz w:val="18"/>
          <w:szCs w:val="18"/>
        </w:rPr>
        <w:t xml:space="preserve"> </w:t>
      </w:r>
      <w:r w:rsidRPr="00C652CA">
        <w:rPr>
          <w:rFonts w:ascii="Arial" w:hAnsi="Arial" w:cs="Arial"/>
          <w:b/>
          <w:sz w:val="18"/>
          <w:szCs w:val="18"/>
        </w:rPr>
        <w:t>1</w:t>
      </w:r>
      <w:r w:rsidR="00D67F2D" w:rsidRPr="00C652CA">
        <w:rPr>
          <w:rFonts w:ascii="Arial" w:hAnsi="Arial" w:cs="Arial"/>
          <w:sz w:val="18"/>
          <w:szCs w:val="18"/>
        </w:rPr>
        <w:t>. Jeżeli kary umowne nie pokryją rzeczywistych kosztów usunięcia usterki reklamowanej, Zamawiający ma prawo do dochodzenia roszczeń od Wykonawcy na pokrycie kosztó</w:t>
      </w:r>
      <w:r w:rsidR="003E3970" w:rsidRPr="00C652CA">
        <w:rPr>
          <w:rFonts w:ascii="Arial" w:hAnsi="Arial" w:cs="Arial"/>
          <w:sz w:val="18"/>
          <w:szCs w:val="18"/>
        </w:rPr>
        <w:t xml:space="preserve">w naprawy w pełnym jej zakresie zgodnie </w:t>
      </w:r>
      <w:r w:rsidR="003E3970" w:rsidRPr="00C652CA">
        <w:rPr>
          <w:rFonts w:ascii="Arial" w:hAnsi="Arial" w:cs="Arial"/>
          <w:b/>
          <w:sz w:val="18"/>
          <w:szCs w:val="18"/>
        </w:rPr>
        <w:t>z art. 471 Kodeksu cywilnego.</w:t>
      </w:r>
    </w:p>
    <w:p w14:paraId="647C3538"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0C128ED9" w14:textId="77777777" w:rsidR="00697FBE" w:rsidRPr="00151C5D"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Części wykorzystane do naprawy pojazdów objęte są rękojmią i gwarancją jakości.</w:t>
      </w:r>
    </w:p>
    <w:p w14:paraId="3EFEC4B8" w14:textId="77777777" w:rsidR="00151C5D" w:rsidRPr="00C652CA" w:rsidRDefault="00151C5D" w:rsidP="00151C5D">
      <w:pPr>
        <w:pStyle w:val="NormalnyWeb"/>
        <w:spacing w:before="0" w:after="0" w:line="240" w:lineRule="auto"/>
        <w:ind w:firstLine="0"/>
        <w:rPr>
          <w:rFonts w:ascii="Arial" w:hAnsi="Arial" w:cs="Arial"/>
          <w:b/>
          <w:sz w:val="18"/>
          <w:szCs w:val="18"/>
        </w:rPr>
      </w:pPr>
    </w:p>
    <w:p w14:paraId="4ECD8EED" w14:textId="77777777" w:rsidR="00697FBE" w:rsidRDefault="00697FBE" w:rsidP="00E45F78">
      <w:pPr>
        <w:pStyle w:val="NormalnyWeb"/>
        <w:numPr>
          <w:ilvl w:val="0"/>
          <w:numId w:val="7"/>
        </w:numPr>
        <w:spacing w:before="0" w:after="0" w:line="240" w:lineRule="auto"/>
        <w:ind w:left="567" w:hanging="567"/>
        <w:rPr>
          <w:rFonts w:ascii="Arial" w:hAnsi="Arial" w:cs="Arial"/>
          <w:b/>
          <w:sz w:val="18"/>
          <w:szCs w:val="18"/>
        </w:rPr>
      </w:pPr>
      <w:r w:rsidRPr="00C652CA">
        <w:rPr>
          <w:rFonts w:ascii="Arial" w:hAnsi="Arial" w:cs="Arial"/>
          <w:sz w:val="18"/>
          <w:szCs w:val="18"/>
        </w:rPr>
        <w:t xml:space="preserve">W razie nie wydania przez Wykonawcę odrębnego dokumentu gwarancyjnego niniejszą umowę poczytuje się za dokument gwarancyjny o którym mowa </w:t>
      </w:r>
      <w:r w:rsidRPr="00C652CA">
        <w:rPr>
          <w:rFonts w:ascii="Arial" w:hAnsi="Arial" w:cs="Arial"/>
          <w:b/>
          <w:sz w:val="18"/>
          <w:szCs w:val="18"/>
        </w:rPr>
        <w:t>w art.</w:t>
      </w:r>
      <w:r w:rsidR="009E0DF1">
        <w:rPr>
          <w:rFonts w:ascii="Arial" w:hAnsi="Arial" w:cs="Arial"/>
          <w:b/>
          <w:sz w:val="18"/>
          <w:szCs w:val="18"/>
        </w:rPr>
        <w:t xml:space="preserve"> </w:t>
      </w:r>
      <w:r w:rsidRPr="00C652CA">
        <w:rPr>
          <w:rFonts w:ascii="Arial" w:hAnsi="Arial" w:cs="Arial"/>
          <w:b/>
          <w:sz w:val="18"/>
          <w:szCs w:val="18"/>
        </w:rPr>
        <w:t>577 Kodeksu cywilnego.</w:t>
      </w:r>
    </w:p>
    <w:p w14:paraId="3EF0E9E6" w14:textId="77777777" w:rsidR="00A825A8" w:rsidRPr="00A825A8" w:rsidRDefault="00A825A8" w:rsidP="00A825A8">
      <w:pPr>
        <w:pStyle w:val="NormalnyWeb"/>
        <w:spacing w:before="0" w:after="0" w:line="240" w:lineRule="auto"/>
        <w:ind w:firstLine="0"/>
        <w:rPr>
          <w:rFonts w:ascii="Arial" w:hAnsi="Arial" w:cs="Arial"/>
          <w:b/>
          <w:sz w:val="18"/>
          <w:szCs w:val="18"/>
        </w:rPr>
      </w:pPr>
    </w:p>
    <w:p w14:paraId="3B49E131" w14:textId="77777777" w:rsidR="00697FBE" w:rsidRPr="00A825A8" w:rsidRDefault="00A825A8" w:rsidP="00A825A8">
      <w:pPr>
        <w:pStyle w:val="NormalnyWeb"/>
        <w:spacing w:before="0" w:after="0" w:line="240" w:lineRule="auto"/>
        <w:rPr>
          <w:rFonts w:ascii="Arial" w:hAnsi="Arial" w:cs="Arial"/>
          <w:color w:val="800000"/>
          <w:sz w:val="18"/>
          <w:szCs w:val="18"/>
        </w:rPr>
      </w:pPr>
      <w:r>
        <w:rPr>
          <w:rFonts w:ascii="Arial" w:hAnsi="Arial" w:cs="Arial"/>
          <w:sz w:val="18"/>
          <w:szCs w:val="18"/>
        </w:rPr>
        <w:t>15.</w:t>
      </w:r>
      <w:r>
        <w:rPr>
          <w:rFonts w:ascii="Arial" w:hAnsi="Arial" w:cs="Arial"/>
          <w:sz w:val="18"/>
          <w:szCs w:val="18"/>
        </w:rPr>
        <w:tab/>
      </w:r>
      <w:r w:rsidRPr="00A825A8">
        <w:rPr>
          <w:rFonts w:ascii="Arial" w:hAnsi="Arial" w:cs="Arial"/>
          <w:sz w:val="18"/>
          <w:szCs w:val="18"/>
        </w:rPr>
        <w:t>W przypadku dostarczenia części zamiennych przez Zamawiającego do naprawy pojazdu, gwarancją objęta zostaje tylko usługa naprawy.</w:t>
      </w:r>
    </w:p>
    <w:p w14:paraId="1C50D6F7" w14:textId="77777777" w:rsidR="00A825A8" w:rsidRPr="00C652CA" w:rsidRDefault="00A825A8" w:rsidP="00C652CA">
      <w:pPr>
        <w:pStyle w:val="NormalnyWeb"/>
        <w:spacing w:before="0" w:after="0" w:line="240" w:lineRule="auto"/>
        <w:rPr>
          <w:rFonts w:ascii="Arial" w:hAnsi="Arial" w:cs="Arial"/>
          <w:color w:val="800000"/>
          <w:sz w:val="18"/>
          <w:szCs w:val="18"/>
        </w:rPr>
      </w:pPr>
    </w:p>
    <w:p w14:paraId="6453841D"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8</w:t>
      </w:r>
    </w:p>
    <w:p w14:paraId="73004A30" w14:textId="77777777" w:rsidR="00697FBE"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Wynagrodzenie i zasady płatności</w:t>
      </w:r>
    </w:p>
    <w:p w14:paraId="6D2B04BA" w14:textId="77777777" w:rsidR="003B0071" w:rsidRDefault="003B0071" w:rsidP="00C652CA">
      <w:pPr>
        <w:spacing w:after="0" w:line="240" w:lineRule="auto"/>
        <w:ind w:left="567" w:hanging="567"/>
        <w:jc w:val="center"/>
        <w:rPr>
          <w:rFonts w:ascii="Arial" w:hAnsi="Arial" w:cs="Arial"/>
          <w:b/>
          <w:sz w:val="18"/>
          <w:szCs w:val="18"/>
        </w:rPr>
      </w:pPr>
    </w:p>
    <w:p w14:paraId="266145FD" w14:textId="77777777" w:rsidR="003B0071" w:rsidRDefault="003B0071" w:rsidP="003B0071">
      <w:pPr>
        <w:pStyle w:val="Akapitzlist"/>
        <w:numPr>
          <w:ilvl w:val="0"/>
          <w:numId w:val="9"/>
        </w:numPr>
        <w:spacing w:after="0" w:line="240" w:lineRule="auto"/>
        <w:ind w:left="567" w:hanging="567"/>
        <w:rPr>
          <w:sz w:val="18"/>
          <w:szCs w:val="18"/>
        </w:rPr>
      </w:pPr>
      <w:r w:rsidRPr="003B0071">
        <w:rPr>
          <w:sz w:val="18"/>
          <w:szCs w:val="18"/>
        </w:rPr>
        <w:t xml:space="preserve">Zamawiający ustala, że maksymalne wynagrodzenie, z tytułu realizacji całej umowy nie może przekroczyć </w:t>
      </w:r>
    </w:p>
    <w:p w14:paraId="7CC6BC78" w14:textId="77777777" w:rsidR="003B0071" w:rsidRDefault="003B0071" w:rsidP="003B0071">
      <w:pPr>
        <w:pStyle w:val="Akapitzlist"/>
        <w:spacing w:after="0" w:line="240" w:lineRule="auto"/>
        <w:ind w:left="567" w:firstLine="0"/>
        <w:rPr>
          <w:sz w:val="18"/>
          <w:szCs w:val="18"/>
        </w:rPr>
      </w:pPr>
    </w:p>
    <w:p w14:paraId="6F394552" w14:textId="77777777" w:rsidR="003B0071" w:rsidRPr="002102E3" w:rsidRDefault="003B0071" w:rsidP="003B0071">
      <w:pPr>
        <w:pStyle w:val="Akapitzlist"/>
        <w:spacing w:after="0" w:line="240" w:lineRule="auto"/>
        <w:ind w:left="567" w:firstLine="0"/>
        <w:jc w:val="left"/>
        <w:rPr>
          <w:sz w:val="18"/>
          <w:szCs w:val="18"/>
        </w:rPr>
      </w:pPr>
      <w:r>
        <w:rPr>
          <w:sz w:val="18"/>
          <w:szCs w:val="18"/>
        </w:rPr>
        <w:t xml:space="preserve">kwoty   </w:t>
      </w:r>
      <w:r w:rsidRPr="002102E3">
        <w:rPr>
          <w:sz w:val="18"/>
          <w:szCs w:val="18"/>
        </w:rPr>
        <w:t>……..……..złotych brutto</w:t>
      </w:r>
      <w:r>
        <w:rPr>
          <w:sz w:val="18"/>
          <w:szCs w:val="18"/>
        </w:rPr>
        <w:t xml:space="preserve">, </w:t>
      </w:r>
      <w:r w:rsidRPr="002102E3">
        <w:rPr>
          <w:sz w:val="18"/>
          <w:szCs w:val="18"/>
        </w:rPr>
        <w:t>(słownie: ………………………………………….……………………..…………).</w:t>
      </w:r>
    </w:p>
    <w:p w14:paraId="03255334" w14:textId="77777777" w:rsidR="00697FBE" w:rsidRPr="00C652CA" w:rsidRDefault="00697FBE" w:rsidP="00C652CA">
      <w:pPr>
        <w:spacing w:after="0" w:line="240" w:lineRule="auto"/>
        <w:ind w:left="567" w:hanging="567"/>
        <w:rPr>
          <w:rFonts w:ascii="Arial" w:hAnsi="Arial" w:cs="Arial"/>
          <w:b/>
          <w:sz w:val="18"/>
          <w:szCs w:val="18"/>
        </w:rPr>
      </w:pPr>
    </w:p>
    <w:p w14:paraId="49F5A178" w14:textId="77777777" w:rsidR="003B0071" w:rsidRDefault="00697FBE" w:rsidP="00E45F78">
      <w:pPr>
        <w:numPr>
          <w:ilvl w:val="0"/>
          <w:numId w:val="9"/>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będzie udzielał Wykonawcy zleceń napraw do wyczerpania kwoty ………………złotych brutto </w:t>
      </w:r>
    </w:p>
    <w:p w14:paraId="6F405F8C" w14:textId="77777777" w:rsidR="003B0071" w:rsidRDefault="003B0071" w:rsidP="003B0071">
      <w:pPr>
        <w:suppressAutoHyphens w:val="0"/>
        <w:spacing w:after="0" w:line="240" w:lineRule="auto"/>
        <w:ind w:left="567" w:firstLine="0"/>
        <w:rPr>
          <w:rFonts w:ascii="Arial" w:hAnsi="Arial" w:cs="Arial"/>
          <w:sz w:val="18"/>
          <w:szCs w:val="18"/>
        </w:rPr>
      </w:pPr>
    </w:p>
    <w:p w14:paraId="139E5E5F" w14:textId="77777777" w:rsidR="00697FBE" w:rsidRPr="003B0071" w:rsidRDefault="00697FBE" w:rsidP="001B49BB">
      <w:pPr>
        <w:suppressAutoHyphens w:val="0"/>
        <w:spacing w:after="0" w:line="240" w:lineRule="auto"/>
        <w:ind w:left="567" w:firstLine="0"/>
        <w:rPr>
          <w:rFonts w:ascii="Arial" w:hAnsi="Arial" w:cs="Arial"/>
          <w:i/>
          <w:sz w:val="16"/>
          <w:szCs w:val="16"/>
        </w:rPr>
      </w:pPr>
      <w:r w:rsidRPr="00C652CA">
        <w:rPr>
          <w:rFonts w:ascii="Arial" w:hAnsi="Arial" w:cs="Arial"/>
          <w:sz w:val="18"/>
          <w:szCs w:val="18"/>
        </w:rPr>
        <w:t>(słownie:</w:t>
      </w:r>
      <w:r w:rsidR="003B0071">
        <w:rPr>
          <w:rFonts w:ascii="Arial" w:hAnsi="Arial" w:cs="Arial"/>
          <w:sz w:val="18"/>
          <w:szCs w:val="18"/>
        </w:rPr>
        <w:t xml:space="preserve"> ...</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w:t>
      </w:r>
      <w:r w:rsidRPr="00C652CA">
        <w:rPr>
          <w:rFonts w:ascii="Arial" w:hAnsi="Arial" w:cs="Arial"/>
          <w:sz w:val="18"/>
          <w:szCs w:val="18"/>
        </w:rPr>
        <w:br/>
      </w:r>
      <w:r w:rsidR="001B49BB">
        <w:rPr>
          <w:rFonts w:ascii="Arial" w:hAnsi="Arial" w:cs="Arial"/>
          <w:i/>
          <w:sz w:val="16"/>
          <w:szCs w:val="16"/>
        </w:rPr>
        <w:t>(</w:t>
      </w:r>
      <w:r w:rsidRPr="003B0071">
        <w:rPr>
          <w:rFonts w:ascii="Arial" w:hAnsi="Arial" w:cs="Arial"/>
          <w:i/>
          <w:sz w:val="16"/>
          <w:szCs w:val="16"/>
        </w:rPr>
        <w:t>powyższa kwota stanowi maksymalną wartość zobowiązania Zamawiającego wobec Wykonawcy za usługi napraw środków transportu.</w:t>
      </w:r>
      <w:r w:rsidR="001B49BB">
        <w:rPr>
          <w:rFonts w:ascii="Arial" w:hAnsi="Arial" w:cs="Arial"/>
          <w:i/>
          <w:sz w:val="16"/>
          <w:szCs w:val="16"/>
        </w:rPr>
        <w:t>)</w:t>
      </w:r>
    </w:p>
    <w:p w14:paraId="3D971431" w14:textId="77777777" w:rsidR="00BE10F9" w:rsidRPr="00C652CA" w:rsidRDefault="00BE10F9" w:rsidP="00BE10F9">
      <w:pPr>
        <w:suppressAutoHyphens w:val="0"/>
        <w:spacing w:after="0" w:line="240" w:lineRule="auto"/>
        <w:ind w:left="567" w:firstLine="0"/>
        <w:rPr>
          <w:rFonts w:ascii="Arial" w:hAnsi="Arial" w:cs="Arial"/>
          <w:sz w:val="18"/>
          <w:szCs w:val="18"/>
        </w:rPr>
      </w:pPr>
    </w:p>
    <w:p w14:paraId="67EE5FAF" w14:textId="77777777" w:rsidR="00BE10F9" w:rsidRDefault="00697FBE" w:rsidP="00E45F78">
      <w:pPr>
        <w:numPr>
          <w:ilvl w:val="0"/>
          <w:numId w:val="9"/>
        </w:numPr>
        <w:suppressAutoHyphens w:val="0"/>
        <w:spacing w:after="0" w:line="240" w:lineRule="auto"/>
        <w:ind w:left="567" w:hanging="567"/>
        <w:jc w:val="left"/>
        <w:rPr>
          <w:rFonts w:ascii="Arial" w:hAnsi="Arial" w:cs="Arial"/>
          <w:sz w:val="18"/>
          <w:szCs w:val="18"/>
        </w:rPr>
      </w:pPr>
      <w:r w:rsidRPr="00C652CA">
        <w:rPr>
          <w:rFonts w:ascii="Arial" w:hAnsi="Arial" w:cs="Arial"/>
          <w:sz w:val="18"/>
          <w:szCs w:val="18"/>
        </w:rPr>
        <w:t>Stawkę za 1 roboczogodzinę ustala się na kwotę ........</w:t>
      </w:r>
      <w:r w:rsidR="00836767" w:rsidRPr="00C652CA">
        <w:rPr>
          <w:rFonts w:ascii="Arial" w:hAnsi="Arial" w:cs="Arial"/>
          <w:sz w:val="18"/>
          <w:szCs w:val="18"/>
        </w:rPr>
        <w:t>...........</w:t>
      </w:r>
      <w:r w:rsidR="00BE10F9">
        <w:rPr>
          <w:rFonts w:ascii="Arial" w:hAnsi="Arial" w:cs="Arial"/>
          <w:sz w:val="18"/>
          <w:szCs w:val="18"/>
        </w:rPr>
        <w:t>............</w:t>
      </w:r>
      <w:r w:rsidRPr="00C652CA">
        <w:rPr>
          <w:rFonts w:ascii="Arial" w:hAnsi="Arial" w:cs="Arial"/>
          <w:sz w:val="18"/>
          <w:szCs w:val="18"/>
        </w:rPr>
        <w:t>.......................</w:t>
      </w:r>
      <w:r w:rsidR="00151C5D">
        <w:rPr>
          <w:rFonts w:ascii="Arial" w:hAnsi="Arial" w:cs="Arial"/>
          <w:sz w:val="18"/>
          <w:szCs w:val="18"/>
        </w:rPr>
        <w:t>...............</w:t>
      </w:r>
      <w:r w:rsidRPr="00C652CA">
        <w:rPr>
          <w:rFonts w:ascii="Arial" w:hAnsi="Arial" w:cs="Arial"/>
          <w:sz w:val="18"/>
          <w:szCs w:val="18"/>
        </w:rPr>
        <w:t xml:space="preserve">..... złotych brutto </w:t>
      </w:r>
    </w:p>
    <w:p w14:paraId="3ED9AC25" w14:textId="77777777" w:rsidR="00BE10F9" w:rsidRDefault="00BE10F9" w:rsidP="00BE10F9">
      <w:pPr>
        <w:suppressAutoHyphens w:val="0"/>
        <w:spacing w:after="0" w:line="240" w:lineRule="auto"/>
        <w:ind w:left="567" w:firstLine="0"/>
        <w:jc w:val="left"/>
        <w:rPr>
          <w:rFonts w:ascii="Arial" w:hAnsi="Arial" w:cs="Arial"/>
          <w:sz w:val="18"/>
          <w:szCs w:val="18"/>
        </w:rPr>
      </w:pPr>
    </w:p>
    <w:p w14:paraId="3FADCCAD" w14:textId="77777777" w:rsidR="00697FBE" w:rsidRPr="003B0071" w:rsidRDefault="00697FBE" w:rsidP="00BE10F9">
      <w:pPr>
        <w:suppressAutoHyphens w:val="0"/>
        <w:spacing w:after="0" w:line="240" w:lineRule="auto"/>
        <w:ind w:left="567" w:firstLine="0"/>
        <w:jc w:val="left"/>
        <w:rPr>
          <w:rFonts w:ascii="Arial" w:hAnsi="Arial" w:cs="Arial"/>
          <w:i/>
          <w:sz w:val="16"/>
          <w:szCs w:val="16"/>
        </w:rPr>
      </w:pPr>
      <w:r w:rsidRPr="00BE10F9">
        <w:rPr>
          <w:rFonts w:ascii="Arial" w:hAnsi="Arial" w:cs="Arial"/>
          <w:sz w:val="18"/>
          <w:szCs w:val="18"/>
        </w:rPr>
        <w:t>(słownie:.......................................................................................................................</w:t>
      </w:r>
      <w:r w:rsidR="00BE10F9">
        <w:rPr>
          <w:rFonts w:ascii="Arial" w:hAnsi="Arial" w:cs="Arial"/>
          <w:sz w:val="18"/>
          <w:szCs w:val="18"/>
        </w:rPr>
        <w:t>...</w:t>
      </w:r>
      <w:r w:rsidRPr="00BE10F9">
        <w:rPr>
          <w:rFonts w:ascii="Arial" w:hAnsi="Arial" w:cs="Arial"/>
          <w:sz w:val="18"/>
          <w:szCs w:val="18"/>
        </w:rPr>
        <w:t>....</w:t>
      </w:r>
      <w:r w:rsidR="00BE10F9">
        <w:rPr>
          <w:rFonts w:ascii="Arial" w:hAnsi="Arial" w:cs="Arial"/>
          <w:sz w:val="18"/>
          <w:szCs w:val="18"/>
        </w:rPr>
        <w:t>.......</w:t>
      </w:r>
      <w:r w:rsidR="003B0071">
        <w:rPr>
          <w:rFonts w:ascii="Arial" w:hAnsi="Arial" w:cs="Arial"/>
          <w:sz w:val="18"/>
          <w:szCs w:val="18"/>
        </w:rPr>
        <w:t>........</w:t>
      </w:r>
      <w:r w:rsidR="00BE10F9">
        <w:rPr>
          <w:rFonts w:ascii="Arial" w:hAnsi="Arial" w:cs="Arial"/>
          <w:sz w:val="18"/>
          <w:szCs w:val="18"/>
        </w:rPr>
        <w:t>......</w:t>
      </w:r>
      <w:r w:rsidRPr="00BE10F9">
        <w:rPr>
          <w:rFonts w:ascii="Arial" w:hAnsi="Arial" w:cs="Arial"/>
          <w:sz w:val="18"/>
          <w:szCs w:val="18"/>
        </w:rPr>
        <w:t>.</w:t>
      </w:r>
      <w:r w:rsidR="001B49BB">
        <w:rPr>
          <w:rFonts w:ascii="Arial" w:hAnsi="Arial" w:cs="Arial"/>
          <w:sz w:val="18"/>
          <w:szCs w:val="18"/>
        </w:rPr>
        <w:t>.</w:t>
      </w:r>
      <w:r w:rsidRPr="00BE10F9">
        <w:rPr>
          <w:rFonts w:ascii="Arial" w:hAnsi="Arial" w:cs="Arial"/>
          <w:sz w:val="18"/>
          <w:szCs w:val="18"/>
        </w:rPr>
        <w:t>..........)</w:t>
      </w:r>
      <w:r w:rsidR="003B0071">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ze stawką określoną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Pr="003B0071">
        <w:rPr>
          <w:rFonts w:ascii="Arial" w:hAnsi="Arial" w:cs="Arial"/>
          <w:i/>
          <w:sz w:val="16"/>
          <w:szCs w:val="16"/>
        </w:rPr>
        <w:t>.</w:t>
      </w:r>
      <w:r w:rsidR="001B49BB">
        <w:rPr>
          <w:rFonts w:ascii="Arial" w:hAnsi="Arial" w:cs="Arial"/>
          <w:i/>
          <w:sz w:val="16"/>
          <w:szCs w:val="16"/>
        </w:rPr>
        <w:t>)</w:t>
      </w:r>
    </w:p>
    <w:p w14:paraId="0991DC65" w14:textId="77777777" w:rsidR="002102E3" w:rsidRPr="003B0071" w:rsidRDefault="002102E3" w:rsidP="002102E3">
      <w:pPr>
        <w:suppressAutoHyphens w:val="0"/>
        <w:spacing w:after="0" w:line="240" w:lineRule="auto"/>
        <w:ind w:left="0" w:firstLine="0"/>
        <w:jc w:val="left"/>
        <w:rPr>
          <w:rFonts w:ascii="Arial" w:hAnsi="Arial" w:cs="Arial"/>
          <w:i/>
          <w:sz w:val="18"/>
          <w:szCs w:val="18"/>
        </w:rPr>
      </w:pPr>
    </w:p>
    <w:p w14:paraId="3BC0D679" w14:textId="77777777" w:rsidR="00697FBE" w:rsidRPr="003B0071" w:rsidRDefault="00697FBE" w:rsidP="00E45F78">
      <w:pPr>
        <w:numPr>
          <w:ilvl w:val="0"/>
          <w:numId w:val="9"/>
        </w:numPr>
        <w:suppressAutoHyphens w:val="0"/>
        <w:spacing w:after="0" w:line="240" w:lineRule="auto"/>
        <w:ind w:left="567" w:hanging="567"/>
        <w:jc w:val="left"/>
        <w:rPr>
          <w:rFonts w:ascii="Arial" w:hAnsi="Arial" w:cs="Arial"/>
          <w:b/>
          <w:i/>
          <w:sz w:val="16"/>
          <w:szCs w:val="16"/>
        </w:rPr>
      </w:pPr>
      <w:r w:rsidRPr="00C652CA">
        <w:rPr>
          <w:rFonts w:ascii="Arial" w:hAnsi="Arial" w:cs="Arial"/>
          <w:sz w:val="18"/>
          <w:szCs w:val="18"/>
        </w:rPr>
        <w:t>Wysokość</w:t>
      </w:r>
      <w:r w:rsidR="00BE10F9">
        <w:rPr>
          <w:rFonts w:ascii="Arial" w:hAnsi="Arial" w:cs="Arial"/>
          <w:sz w:val="18"/>
          <w:szCs w:val="18"/>
        </w:rPr>
        <w:t xml:space="preserve"> rabatu na części zamienne </w:t>
      </w:r>
      <w:r w:rsidRPr="00C652CA">
        <w:rPr>
          <w:rFonts w:ascii="Arial" w:hAnsi="Arial" w:cs="Arial"/>
          <w:sz w:val="18"/>
          <w:szCs w:val="18"/>
        </w:rPr>
        <w:t xml:space="preserve"> wyrażona w proc</w:t>
      </w:r>
      <w:r w:rsidR="00181606" w:rsidRPr="00C652CA">
        <w:rPr>
          <w:rFonts w:ascii="Arial" w:hAnsi="Arial" w:cs="Arial"/>
          <w:sz w:val="18"/>
          <w:szCs w:val="18"/>
        </w:rPr>
        <w:t xml:space="preserve">entach </w:t>
      </w:r>
      <w:r w:rsidR="00836767" w:rsidRPr="00C652CA">
        <w:rPr>
          <w:rFonts w:ascii="Arial" w:hAnsi="Arial" w:cs="Arial"/>
          <w:sz w:val="18"/>
          <w:szCs w:val="18"/>
        </w:rPr>
        <w:t xml:space="preserve"> wynosi </w:t>
      </w:r>
      <w:r w:rsidR="00181606" w:rsidRPr="00C652CA">
        <w:rPr>
          <w:rFonts w:ascii="Arial" w:hAnsi="Arial" w:cs="Arial"/>
          <w:sz w:val="18"/>
          <w:szCs w:val="18"/>
        </w:rPr>
        <w:t>…………….……</w:t>
      </w:r>
      <w:r w:rsidR="00BE10F9">
        <w:rPr>
          <w:rFonts w:ascii="Arial" w:hAnsi="Arial" w:cs="Arial"/>
          <w:sz w:val="18"/>
          <w:szCs w:val="18"/>
        </w:rPr>
        <w:t>…………</w:t>
      </w:r>
      <w:r w:rsidR="001B49BB">
        <w:rPr>
          <w:rFonts w:ascii="Arial" w:hAnsi="Arial" w:cs="Arial"/>
          <w:sz w:val="18"/>
          <w:szCs w:val="18"/>
        </w:rPr>
        <w:t>…….</w:t>
      </w:r>
      <w:r w:rsidR="00BE10F9">
        <w:rPr>
          <w:rFonts w:ascii="Arial" w:hAnsi="Arial" w:cs="Arial"/>
          <w:sz w:val="18"/>
          <w:szCs w:val="18"/>
        </w:rPr>
        <w:t>.</w:t>
      </w:r>
      <w:r w:rsidR="00181606" w:rsidRPr="00C652CA">
        <w:rPr>
          <w:rFonts w:ascii="Arial" w:hAnsi="Arial" w:cs="Arial"/>
          <w:sz w:val="18"/>
          <w:szCs w:val="18"/>
        </w:rPr>
        <w:t xml:space="preserve">……% </w:t>
      </w:r>
      <w:r w:rsidR="001B49BB">
        <w:rPr>
          <w:rFonts w:ascii="Arial" w:hAnsi="Arial" w:cs="Arial"/>
          <w:sz w:val="18"/>
          <w:szCs w:val="18"/>
        </w:rPr>
        <w:t>(</w:t>
      </w:r>
      <w:r w:rsidRPr="003B0071">
        <w:rPr>
          <w:rFonts w:ascii="Arial" w:hAnsi="Arial" w:cs="Arial"/>
          <w:i/>
          <w:sz w:val="16"/>
          <w:szCs w:val="16"/>
        </w:rPr>
        <w:t xml:space="preserve">zgodnie z zaoferowanym procentem rabatu określonym w formularzu ofertowym stanowiącym </w:t>
      </w:r>
      <w:r w:rsidR="003F22D8" w:rsidRPr="003B0071">
        <w:rPr>
          <w:rFonts w:ascii="Arial" w:hAnsi="Arial" w:cs="Arial"/>
          <w:b/>
          <w:i/>
          <w:sz w:val="16"/>
          <w:szCs w:val="16"/>
        </w:rPr>
        <w:t>załącznik nr 3</w:t>
      </w:r>
      <w:r w:rsidRPr="003B0071">
        <w:rPr>
          <w:rFonts w:ascii="Arial" w:hAnsi="Arial" w:cs="Arial"/>
          <w:b/>
          <w:i/>
          <w:sz w:val="16"/>
          <w:szCs w:val="16"/>
        </w:rPr>
        <w:t xml:space="preserve"> do umowy.</w:t>
      </w:r>
      <w:r w:rsidR="001B49BB">
        <w:rPr>
          <w:rFonts w:ascii="Arial" w:hAnsi="Arial" w:cs="Arial"/>
          <w:b/>
          <w:i/>
          <w:sz w:val="16"/>
          <w:szCs w:val="16"/>
        </w:rPr>
        <w:t>)</w:t>
      </w:r>
    </w:p>
    <w:p w14:paraId="6FF0BA3E" w14:textId="77777777" w:rsidR="002102E3" w:rsidRDefault="002102E3" w:rsidP="002102E3">
      <w:pPr>
        <w:suppressAutoHyphens w:val="0"/>
        <w:spacing w:after="0" w:line="240" w:lineRule="auto"/>
        <w:jc w:val="left"/>
        <w:rPr>
          <w:rFonts w:ascii="Arial" w:hAnsi="Arial" w:cs="Arial"/>
          <w:b/>
          <w:sz w:val="18"/>
          <w:szCs w:val="18"/>
        </w:rPr>
      </w:pPr>
    </w:p>
    <w:p w14:paraId="0125D802" w14:textId="77777777" w:rsidR="00697FBE" w:rsidRPr="002102E3" w:rsidRDefault="00697FBE" w:rsidP="00E45F78">
      <w:pPr>
        <w:pStyle w:val="Akapitzlist"/>
        <w:numPr>
          <w:ilvl w:val="0"/>
          <w:numId w:val="9"/>
        </w:numPr>
        <w:spacing w:after="0" w:line="240" w:lineRule="auto"/>
        <w:ind w:left="567" w:hanging="567"/>
        <w:rPr>
          <w:b/>
          <w:sz w:val="18"/>
          <w:szCs w:val="18"/>
        </w:rPr>
      </w:pPr>
      <w:r w:rsidRPr="002102E3">
        <w:rPr>
          <w:sz w:val="18"/>
          <w:szCs w:val="18"/>
        </w:rPr>
        <w:t xml:space="preserve">Wykonawcy nie będzie przysługiwały żadne roszczenia wobec Zamawiającego w przypadku, gdy </w:t>
      </w:r>
      <w:r w:rsidR="005E1B0A" w:rsidRPr="002102E3">
        <w:rPr>
          <w:sz w:val="18"/>
          <w:szCs w:val="18"/>
        </w:rPr>
        <w:t xml:space="preserve"> ł</w:t>
      </w:r>
      <w:r w:rsidRPr="002102E3">
        <w:rPr>
          <w:sz w:val="18"/>
          <w:szCs w:val="18"/>
        </w:rPr>
        <w:t xml:space="preserve">ączne wynagrodzenie za realizację umowy będzie niższe od wynagrodzenia maksymalnego, o którym mowa </w:t>
      </w:r>
      <w:r w:rsidR="002A3FC4" w:rsidRPr="002102E3">
        <w:rPr>
          <w:sz w:val="18"/>
          <w:szCs w:val="18"/>
        </w:rPr>
        <w:br/>
      </w:r>
      <w:r w:rsidRPr="002102E3">
        <w:rPr>
          <w:sz w:val="18"/>
          <w:szCs w:val="18"/>
        </w:rPr>
        <w:t xml:space="preserve">w </w:t>
      </w:r>
      <w:r w:rsidR="00EC3410" w:rsidRPr="002102E3">
        <w:rPr>
          <w:b/>
          <w:sz w:val="18"/>
          <w:szCs w:val="18"/>
        </w:rPr>
        <w:t>§</w:t>
      </w:r>
      <w:r w:rsidR="009725AF">
        <w:rPr>
          <w:b/>
          <w:sz w:val="18"/>
          <w:szCs w:val="18"/>
        </w:rPr>
        <w:t xml:space="preserve"> </w:t>
      </w:r>
      <w:r w:rsidR="00EC3410" w:rsidRPr="002102E3">
        <w:rPr>
          <w:b/>
          <w:sz w:val="18"/>
          <w:szCs w:val="18"/>
        </w:rPr>
        <w:t>8 ust.</w:t>
      </w:r>
      <w:r w:rsidR="00467CFB" w:rsidRPr="002102E3">
        <w:rPr>
          <w:b/>
          <w:sz w:val="18"/>
          <w:szCs w:val="18"/>
        </w:rPr>
        <w:t xml:space="preserve"> </w:t>
      </w:r>
      <w:r w:rsidR="001B49BB">
        <w:rPr>
          <w:b/>
          <w:sz w:val="18"/>
          <w:szCs w:val="18"/>
        </w:rPr>
        <w:t>1</w:t>
      </w:r>
      <w:r w:rsidRPr="002102E3">
        <w:rPr>
          <w:b/>
          <w:sz w:val="18"/>
          <w:szCs w:val="18"/>
        </w:rPr>
        <w:t>.</w:t>
      </w:r>
    </w:p>
    <w:p w14:paraId="23DC8564" w14:textId="77777777" w:rsidR="002102E3" w:rsidRPr="002102E3" w:rsidRDefault="002102E3" w:rsidP="002102E3">
      <w:pPr>
        <w:suppressAutoHyphens w:val="0"/>
        <w:spacing w:after="0" w:line="240" w:lineRule="auto"/>
        <w:ind w:left="567" w:hanging="567"/>
        <w:jc w:val="left"/>
        <w:rPr>
          <w:rFonts w:ascii="Arial" w:hAnsi="Arial" w:cs="Arial"/>
          <w:b/>
          <w:sz w:val="18"/>
          <w:szCs w:val="18"/>
        </w:rPr>
      </w:pPr>
    </w:p>
    <w:p w14:paraId="5DF61DCD"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Podstawą do zapłaty będzie prawidłowo wystawiona faktura VAT obejmująca nr zlecenia na wykonaną usługę według stawki roboczogodziny wraz z  wykaze</w:t>
      </w:r>
      <w:r w:rsidR="00EB6A2C" w:rsidRPr="002102E3">
        <w:rPr>
          <w:sz w:val="18"/>
          <w:szCs w:val="18"/>
        </w:rPr>
        <w:t xml:space="preserve">m </w:t>
      </w:r>
      <w:r w:rsidR="003F22D8">
        <w:rPr>
          <w:sz w:val="18"/>
          <w:szCs w:val="18"/>
        </w:rPr>
        <w:t xml:space="preserve">części zamiennych </w:t>
      </w:r>
      <w:r w:rsidRPr="002102E3">
        <w:rPr>
          <w:sz w:val="18"/>
          <w:szCs w:val="18"/>
        </w:rPr>
        <w:t xml:space="preserve"> wykorzystanych do naprawy daneg</w:t>
      </w:r>
      <w:r w:rsidR="00FC4B90" w:rsidRPr="002102E3">
        <w:rPr>
          <w:sz w:val="18"/>
          <w:szCs w:val="18"/>
        </w:rPr>
        <w:t>o sprzętu transportowego</w:t>
      </w:r>
      <w:r w:rsidRPr="002102E3">
        <w:rPr>
          <w:sz w:val="18"/>
          <w:szCs w:val="18"/>
        </w:rPr>
        <w:t xml:space="preserve"> z pomniejszoną kwotą brutto o zaoferowany w ofercie rabat procentowy przez Wykonawcę.</w:t>
      </w:r>
    </w:p>
    <w:p w14:paraId="45E229F6" w14:textId="77777777" w:rsidR="002102E3" w:rsidRPr="002102E3" w:rsidRDefault="002102E3" w:rsidP="002102E3">
      <w:pPr>
        <w:suppressAutoHyphens w:val="0"/>
        <w:spacing w:after="0" w:line="240" w:lineRule="auto"/>
        <w:ind w:left="567" w:hanging="567"/>
        <w:rPr>
          <w:rFonts w:ascii="Arial" w:hAnsi="Arial" w:cs="Arial"/>
          <w:color w:val="000000"/>
          <w:sz w:val="18"/>
          <w:szCs w:val="18"/>
        </w:rPr>
      </w:pPr>
    </w:p>
    <w:p w14:paraId="1070947E" w14:textId="77777777" w:rsidR="00697FBE" w:rsidRDefault="00697FBE" w:rsidP="00E45F78">
      <w:pPr>
        <w:pStyle w:val="NormalnyWeb"/>
        <w:numPr>
          <w:ilvl w:val="0"/>
          <w:numId w:val="9"/>
        </w:numPr>
        <w:spacing w:before="0" w:after="0" w:line="240" w:lineRule="auto"/>
        <w:ind w:left="567" w:hanging="567"/>
        <w:rPr>
          <w:rFonts w:ascii="Arial" w:hAnsi="Arial" w:cs="Arial"/>
          <w:color w:val="000000"/>
          <w:sz w:val="18"/>
          <w:szCs w:val="18"/>
        </w:rPr>
      </w:pPr>
      <w:r w:rsidRPr="002102E3">
        <w:rPr>
          <w:rFonts w:ascii="Arial" w:hAnsi="Arial" w:cs="Arial"/>
          <w:sz w:val="18"/>
          <w:szCs w:val="18"/>
        </w:rPr>
        <w:t>Wykonawca zobowiązany jest do</w:t>
      </w:r>
      <w:r w:rsidRPr="002102E3">
        <w:rPr>
          <w:rFonts w:ascii="Arial" w:hAnsi="Arial" w:cs="Arial"/>
          <w:color w:val="801900"/>
          <w:sz w:val="18"/>
          <w:szCs w:val="18"/>
        </w:rPr>
        <w:t xml:space="preserve"> </w:t>
      </w:r>
      <w:r w:rsidRPr="002102E3">
        <w:rPr>
          <w:rFonts w:ascii="Arial" w:hAnsi="Arial" w:cs="Arial"/>
          <w:color w:val="000000"/>
          <w:sz w:val="18"/>
          <w:szCs w:val="18"/>
        </w:rPr>
        <w:t>wystawiania do każdego zrealizowanego zlecenia jednej faktury VAT.</w:t>
      </w:r>
      <w:r w:rsidRPr="00C652CA">
        <w:rPr>
          <w:rFonts w:ascii="Arial" w:hAnsi="Arial" w:cs="Arial"/>
          <w:color w:val="000000"/>
          <w:sz w:val="18"/>
          <w:szCs w:val="18"/>
        </w:rPr>
        <w:t xml:space="preserve"> </w:t>
      </w:r>
      <w:r w:rsidR="009725AF">
        <w:rPr>
          <w:rFonts w:ascii="Arial" w:hAnsi="Arial" w:cs="Arial"/>
          <w:color w:val="000000"/>
          <w:sz w:val="18"/>
          <w:szCs w:val="18"/>
        </w:rPr>
        <w:br/>
      </w:r>
      <w:r w:rsidRPr="00C652CA">
        <w:rPr>
          <w:rFonts w:ascii="Arial" w:hAnsi="Arial" w:cs="Arial"/>
          <w:color w:val="000000"/>
          <w:sz w:val="18"/>
          <w:szCs w:val="18"/>
        </w:rPr>
        <w:t>Nie dopuszcza się wystawiania jednej faktury VAT do kilku zrealizowanych zleceń.</w:t>
      </w:r>
    </w:p>
    <w:p w14:paraId="49FD5C3F" w14:textId="77777777" w:rsidR="002102E3" w:rsidRPr="00C652CA" w:rsidRDefault="002102E3" w:rsidP="002102E3">
      <w:pPr>
        <w:pStyle w:val="NormalnyWeb"/>
        <w:spacing w:before="0" w:after="0" w:line="240" w:lineRule="auto"/>
        <w:rPr>
          <w:rFonts w:ascii="Arial" w:hAnsi="Arial" w:cs="Arial"/>
          <w:color w:val="000000"/>
          <w:sz w:val="18"/>
          <w:szCs w:val="18"/>
        </w:rPr>
      </w:pPr>
    </w:p>
    <w:p w14:paraId="17C8B8C0" w14:textId="77777777" w:rsidR="00697FBE" w:rsidRPr="002102E3" w:rsidRDefault="00697FBE" w:rsidP="00E45F78">
      <w:pPr>
        <w:pStyle w:val="Akapitzlist"/>
        <w:numPr>
          <w:ilvl w:val="0"/>
          <w:numId w:val="9"/>
        </w:numPr>
        <w:spacing w:after="0" w:line="240" w:lineRule="auto"/>
        <w:ind w:left="567" w:hanging="567"/>
        <w:rPr>
          <w:sz w:val="18"/>
          <w:szCs w:val="18"/>
        </w:rPr>
      </w:pPr>
      <w:r w:rsidRPr="002102E3">
        <w:rPr>
          <w:sz w:val="18"/>
          <w:szCs w:val="18"/>
        </w:rPr>
        <w:t>Należność za wykonaną usługę zostanie zapłacona przez Zamawiającego przelewem na konto      Wykonawcy w terminie 30 dni od daty otrzymania prawidłowo wystawionej i nie budzącej zastrzeżeń (merytorycznych, formalnych bądź rachunkowych) faktury. Za dzień zapłaty uważa się dzień obciążenia rachunku bankowego Zamawiającego przez bank.</w:t>
      </w:r>
    </w:p>
    <w:p w14:paraId="0A646BC1" w14:textId="77777777" w:rsidR="00697FBE" w:rsidRPr="00C652CA" w:rsidRDefault="00697FBE" w:rsidP="00C652CA">
      <w:pPr>
        <w:spacing w:after="0" w:line="240" w:lineRule="auto"/>
        <w:ind w:left="567" w:hanging="567"/>
        <w:rPr>
          <w:rFonts w:ascii="Arial" w:hAnsi="Arial" w:cs="Arial"/>
          <w:sz w:val="18"/>
          <w:szCs w:val="18"/>
        </w:rPr>
      </w:pPr>
    </w:p>
    <w:p w14:paraId="498681F6" w14:textId="77777777" w:rsidR="00697FBE" w:rsidRPr="00C652CA" w:rsidRDefault="00697FBE"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 9</w:t>
      </w:r>
    </w:p>
    <w:p w14:paraId="483492B5" w14:textId="77777777" w:rsidR="00697FBE" w:rsidRPr="00C652CA" w:rsidRDefault="00697FBE" w:rsidP="00C652CA">
      <w:pPr>
        <w:spacing w:after="0" w:line="240" w:lineRule="auto"/>
        <w:ind w:left="567" w:hanging="567"/>
        <w:jc w:val="center"/>
        <w:rPr>
          <w:rFonts w:ascii="Arial" w:hAnsi="Arial" w:cs="Arial"/>
          <w:sz w:val="18"/>
          <w:szCs w:val="18"/>
        </w:rPr>
      </w:pPr>
      <w:r w:rsidRPr="00C652CA">
        <w:rPr>
          <w:rFonts w:ascii="Arial" w:hAnsi="Arial" w:cs="Arial"/>
          <w:b/>
          <w:sz w:val="18"/>
          <w:szCs w:val="18"/>
        </w:rPr>
        <w:t>Kary umowne, odstąpienie i wypowiedzenie umowy</w:t>
      </w:r>
    </w:p>
    <w:p w14:paraId="23ED0984" w14:textId="77777777" w:rsidR="00697FBE" w:rsidRPr="00C652CA" w:rsidRDefault="00697FBE" w:rsidP="00C652CA">
      <w:pPr>
        <w:spacing w:after="0" w:line="240" w:lineRule="auto"/>
        <w:ind w:left="567" w:hanging="567"/>
        <w:jc w:val="center"/>
        <w:rPr>
          <w:rFonts w:ascii="Arial" w:hAnsi="Arial" w:cs="Arial"/>
          <w:sz w:val="18"/>
          <w:szCs w:val="18"/>
        </w:rPr>
      </w:pPr>
    </w:p>
    <w:p w14:paraId="5792C5AC" w14:textId="77777777" w:rsidR="00697FBE" w:rsidRPr="00C652CA" w:rsidRDefault="00697FBE" w:rsidP="009725AF">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Wykonawca zapłaci Zamawiającemu za niewykonanie lub nienależyte wykonanie umowy</w:t>
      </w:r>
      <w:r w:rsidR="009725AF">
        <w:rPr>
          <w:rFonts w:ascii="Arial" w:hAnsi="Arial" w:cs="Arial"/>
          <w:sz w:val="18"/>
          <w:szCs w:val="18"/>
        </w:rPr>
        <w:t xml:space="preserve"> </w:t>
      </w:r>
      <w:r w:rsidRPr="00C652CA">
        <w:rPr>
          <w:rFonts w:ascii="Arial" w:hAnsi="Arial" w:cs="Arial"/>
          <w:sz w:val="18"/>
          <w:szCs w:val="18"/>
        </w:rPr>
        <w:t xml:space="preserve">odszkodowanie </w:t>
      </w:r>
      <w:r w:rsidR="009725AF">
        <w:rPr>
          <w:rFonts w:ascii="Arial" w:hAnsi="Arial" w:cs="Arial"/>
          <w:sz w:val="18"/>
          <w:szCs w:val="18"/>
        </w:rPr>
        <w:br/>
      </w:r>
      <w:r w:rsidRPr="00C652CA">
        <w:rPr>
          <w:rFonts w:ascii="Arial" w:hAnsi="Arial" w:cs="Arial"/>
          <w:sz w:val="18"/>
          <w:szCs w:val="18"/>
        </w:rPr>
        <w:t xml:space="preserve">w formie kar umownych z następujących tytułów oraz w następujących wysokościach: </w:t>
      </w:r>
    </w:p>
    <w:p w14:paraId="34B64495" w14:textId="77777777" w:rsidR="005C6CE7" w:rsidRPr="00C652CA" w:rsidRDefault="005C6CE7" w:rsidP="00C652CA">
      <w:pPr>
        <w:pStyle w:val="NormalnyWeb"/>
        <w:spacing w:before="0" w:after="0" w:line="240" w:lineRule="auto"/>
        <w:rPr>
          <w:rFonts w:ascii="Arial" w:hAnsi="Arial" w:cs="Arial"/>
          <w:sz w:val="18"/>
          <w:szCs w:val="18"/>
        </w:rPr>
      </w:pPr>
    </w:p>
    <w:p w14:paraId="4F71CD96"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niezłożenia kosztorysu w terminie określonym </w:t>
      </w:r>
      <w:r w:rsidRPr="002102E3">
        <w:rPr>
          <w:rFonts w:ascii="Arial" w:hAnsi="Arial" w:cs="Arial"/>
          <w:b/>
          <w:sz w:val="18"/>
          <w:szCs w:val="18"/>
        </w:rPr>
        <w:t>w § 4 ust. 1 pkt 3)</w:t>
      </w:r>
      <w:r w:rsidRPr="002102E3">
        <w:rPr>
          <w:rFonts w:ascii="Arial" w:hAnsi="Arial" w:cs="Arial"/>
          <w:sz w:val="18"/>
          <w:szCs w:val="18"/>
        </w:rPr>
        <w:t xml:space="preserve"> Wykonawca zapłaci</w:t>
      </w:r>
      <w:r w:rsidR="00501454" w:rsidRPr="002102E3">
        <w:rPr>
          <w:rFonts w:ascii="Arial" w:hAnsi="Arial" w:cs="Arial"/>
          <w:sz w:val="18"/>
          <w:szCs w:val="18"/>
        </w:rPr>
        <w:t xml:space="preserve"> </w:t>
      </w:r>
      <w:r w:rsidRPr="002102E3">
        <w:rPr>
          <w:rFonts w:ascii="Arial" w:hAnsi="Arial" w:cs="Arial"/>
          <w:sz w:val="18"/>
          <w:szCs w:val="18"/>
        </w:rPr>
        <w:t>na rzecz Zamawiają</w:t>
      </w:r>
      <w:r w:rsidR="00836767" w:rsidRPr="002102E3">
        <w:rPr>
          <w:rFonts w:ascii="Arial" w:hAnsi="Arial" w:cs="Arial"/>
          <w:sz w:val="18"/>
          <w:szCs w:val="18"/>
        </w:rPr>
        <w:t xml:space="preserve">cego karę umowną w wysokości </w:t>
      </w:r>
      <w:r w:rsidR="00836767" w:rsidRPr="002102E3">
        <w:rPr>
          <w:rFonts w:ascii="Arial" w:hAnsi="Arial" w:cs="Arial"/>
          <w:b/>
          <w:sz w:val="18"/>
          <w:szCs w:val="18"/>
        </w:rPr>
        <w:t>100</w:t>
      </w:r>
      <w:r w:rsidRPr="002102E3">
        <w:rPr>
          <w:rFonts w:ascii="Arial" w:hAnsi="Arial" w:cs="Arial"/>
          <w:b/>
          <w:sz w:val="18"/>
          <w:szCs w:val="18"/>
        </w:rPr>
        <w:t xml:space="preserve"> złotych brutto</w:t>
      </w:r>
      <w:r w:rsidRPr="002102E3">
        <w:rPr>
          <w:rFonts w:ascii="Arial" w:hAnsi="Arial" w:cs="Arial"/>
          <w:sz w:val="18"/>
          <w:szCs w:val="18"/>
        </w:rPr>
        <w:t xml:space="preserve"> za każdy rozp</w:t>
      </w:r>
      <w:r w:rsidR="00BD4B60" w:rsidRPr="002102E3">
        <w:rPr>
          <w:rFonts w:ascii="Arial" w:hAnsi="Arial" w:cs="Arial"/>
          <w:sz w:val="18"/>
          <w:szCs w:val="18"/>
        </w:rPr>
        <w:t>oczęty dzień roboczy zwłoki.</w:t>
      </w:r>
    </w:p>
    <w:p w14:paraId="5BE8DBF1" w14:textId="77777777" w:rsidR="002102E3" w:rsidRPr="002102E3" w:rsidRDefault="002102E3" w:rsidP="00C07D08">
      <w:pPr>
        <w:pStyle w:val="NormalnyWeb"/>
        <w:spacing w:before="0" w:after="0" w:line="240" w:lineRule="auto"/>
        <w:rPr>
          <w:rFonts w:ascii="Arial" w:hAnsi="Arial" w:cs="Arial"/>
          <w:sz w:val="18"/>
          <w:szCs w:val="18"/>
        </w:rPr>
      </w:pPr>
    </w:p>
    <w:p w14:paraId="0F4A8E56" w14:textId="77777777" w:rsidR="00CB1590" w:rsidRDefault="00D67F2D"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lastRenderedPageBreak/>
        <w:t>w przypadku niewykonania usługi</w:t>
      </w:r>
      <w:r w:rsidR="00697FBE" w:rsidRPr="002102E3">
        <w:rPr>
          <w:rFonts w:ascii="Arial" w:hAnsi="Arial" w:cs="Arial"/>
          <w:sz w:val="18"/>
          <w:szCs w:val="18"/>
        </w:rPr>
        <w:t xml:space="preserve"> w terminie określonym odpowiednio </w:t>
      </w:r>
      <w:r w:rsidR="00697FBE" w:rsidRPr="002102E3">
        <w:rPr>
          <w:rFonts w:ascii="Arial" w:hAnsi="Arial" w:cs="Arial"/>
          <w:b/>
          <w:sz w:val="18"/>
          <w:szCs w:val="18"/>
        </w:rPr>
        <w:t xml:space="preserve">w </w:t>
      </w:r>
      <w:r w:rsidR="00467CFB" w:rsidRPr="002102E3">
        <w:rPr>
          <w:rFonts w:ascii="Arial" w:hAnsi="Arial" w:cs="Arial"/>
          <w:b/>
          <w:sz w:val="18"/>
          <w:szCs w:val="18"/>
        </w:rPr>
        <w:t>§</w:t>
      </w:r>
      <w:r w:rsidR="009725AF">
        <w:rPr>
          <w:rFonts w:ascii="Arial" w:hAnsi="Arial" w:cs="Arial"/>
          <w:b/>
          <w:sz w:val="18"/>
          <w:szCs w:val="18"/>
        </w:rPr>
        <w:t xml:space="preserve"> </w:t>
      </w:r>
      <w:r w:rsidR="00467CFB" w:rsidRPr="002102E3">
        <w:rPr>
          <w:rFonts w:ascii="Arial" w:hAnsi="Arial" w:cs="Arial"/>
          <w:b/>
          <w:sz w:val="18"/>
          <w:szCs w:val="18"/>
        </w:rPr>
        <w:t>4 ust.1 pkt</w:t>
      </w:r>
      <w:r w:rsidR="00341019">
        <w:rPr>
          <w:rFonts w:ascii="Arial" w:hAnsi="Arial" w:cs="Arial"/>
          <w:b/>
          <w:sz w:val="18"/>
          <w:szCs w:val="18"/>
        </w:rPr>
        <w:t xml:space="preserve"> 14</w:t>
      </w:r>
      <w:r w:rsidR="00697FBE" w:rsidRPr="002102E3">
        <w:rPr>
          <w:rFonts w:ascii="Arial" w:hAnsi="Arial" w:cs="Arial"/>
          <w:b/>
          <w:sz w:val="18"/>
          <w:szCs w:val="18"/>
        </w:rPr>
        <w:t>),</w:t>
      </w:r>
      <w:r w:rsidR="00697FBE" w:rsidRPr="002102E3">
        <w:rPr>
          <w:rFonts w:ascii="Arial" w:hAnsi="Arial" w:cs="Arial"/>
          <w:sz w:val="18"/>
          <w:szCs w:val="18"/>
        </w:rPr>
        <w:t xml:space="preserve"> </w:t>
      </w:r>
      <w:r w:rsidR="00CB1590" w:rsidRPr="002102E3">
        <w:rPr>
          <w:rFonts w:ascii="Arial" w:hAnsi="Arial" w:cs="Arial"/>
          <w:sz w:val="18"/>
          <w:szCs w:val="18"/>
        </w:rPr>
        <w:t xml:space="preserve">Wykonawca zapłaci na rzecz Zamawiającego karę umowną w wysokości </w:t>
      </w:r>
      <w:r w:rsidR="00B047E5">
        <w:rPr>
          <w:rFonts w:ascii="Arial" w:hAnsi="Arial" w:cs="Arial"/>
          <w:b/>
          <w:sz w:val="18"/>
          <w:szCs w:val="18"/>
        </w:rPr>
        <w:t>100 złotych</w:t>
      </w:r>
      <w:r w:rsidR="00CB1590" w:rsidRPr="002102E3">
        <w:rPr>
          <w:rFonts w:ascii="Arial" w:hAnsi="Arial" w:cs="Arial"/>
          <w:b/>
          <w:sz w:val="18"/>
          <w:szCs w:val="18"/>
        </w:rPr>
        <w:t xml:space="preserve"> brutto</w:t>
      </w:r>
      <w:r w:rsidR="00CB1590" w:rsidRPr="002102E3">
        <w:rPr>
          <w:rFonts w:ascii="Arial" w:hAnsi="Arial" w:cs="Arial"/>
          <w:sz w:val="18"/>
          <w:szCs w:val="18"/>
        </w:rPr>
        <w:t xml:space="preserve"> za każdy rozpoczęty dzień roboczy zwłoki.</w:t>
      </w:r>
    </w:p>
    <w:p w14:paraId="3A432E4B" w14:textId="77777777" w:rsidR="002102E3" w:rsidRPr="002102E3" w:rsidRDefault="002102E3" w:rsidP="00C07D08">
      <w:pPr>
        <w:pStyle w:val="NormalnyWeb"/>
        <w:spacing w:before="0" w:after="0" w:line="240" w:lineRule="auto"/>
        <w:rPr>
          <w:rFonts w:ascii="Arial" w:hAnsi="Arial" w:cs="Arial"/>
          <w:sz w:val="18"/>
          <w:szCs w:val="18"/>
        </w:rPr>
      </w:pPr>
    </w:p>
    <w:p w14:paraId="3E53BDCD" w14:textId="77777777" w:rsidR="00CB1590" w:rsidRDefault="00467CFB"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w</w:t>
      </w:r>
      <w:r w:rsidR="00CB1590" w:rsidRPr="002102E3">
        <w:rPr>
          <w:rFonts w:ascii="Arial" w:hAnsi="Arial" w:cs="Arial"/>
          <w:sz w:val="18"/>
          <w:szCs w:val="18"/>
        </w:rPr>
        <w:t xml:space="preserve"> przypadku odmowy przyjęcia wykonanej usługi przez Zamawiającego</w:t>
      </w:r>
      <w:r w:rsidRPr="002102E3">
        <w:rPr>
          <w:rFonts w:ascii="Arial" w:hAnsi="Arial" w:cs="Arial"/>
          <w:sz w:val="18"/>
          <w:szCs w:val="18"/>
        </w:rPr>
        <w:t xml:space="preserve"> zgodne </w:t>
      </w:r>
      <w:r w:rsidR="00341019">
        <w:rPr>
          <w:rFonts w:ascii="Arial" w:hAnsi="Arial" w:cs="Arial"/>
          <w:b/>
          <w:sz w:val="18"/>
          <w:szCs w:val="18"/>
        </w:rPr>
        <w:t>z  §</w:t>
      </w:r>
      <w:r w:rsidR="009725AF">
        <w:rPr>
          <w:rFonts w:ascii="Arial" w:hAnsi="Arial" w:cs="Arial"/>
          <w:b/>
          <w:sz w:val="18"/>
          <w:szCs w:val="18"/>
        </w:rPr>
        <w:t xml:space="preserve"> </w:t>
      </w:r>
      <w:r w:rsidR="00341019">
        <w:rPr>
          <w:rFonts w:ascii="Arial" w:hAnsi="Arial" w:cs="Arial"/>
          <w:b/>
          <w:sz w:val="18"/>
          <w:szCs w:val="18"/>
        </w:rPr>
        <w:t>4 ust.1 pkt 21)</w:t>
      </w:r>
      <w:r w:rsidR="00CB1590" w:rsidRPr="002102E3">
        <w:rPr>
          <w:rFonts w:ascii="Arial" w:hAnsi="Arial" w:cs="Arial"/>
          <w:b/>
          <w:sz w:val="18"/>
          <w:szCs w:val="18"/>
        </w:rPr>
        <w:t>,</w:t>
      </w:r>
      <w:r w:rsidR="00CB1590" w:rsidRPr="002102E3">
        <w:rPr>
          <w:rFonts w:ascii="Arial" w:hAnsi="Arial" w:cs="Arial"/>
          <w:sz w:val="18"/>
          <w:szCs w:val="18"/>
        </w:rPr>
        <w:t xml:space="preserve"> będzie traktowane jako brak realizacji zlecenia, Wykonawca zapłaci na rzecz Zamawiającego karę umowną </w:t>
      </w:r>
      <w:r w:rsidR="009725AF">
        <w:rPr>
          <w:rFonts w:ascii="Arial" w:hAnsi="Arial" w:cs="Arial"/>
          <w:sz w:val="18"/>
          <w:szCs w:val="18"/>
        </w:rPr>
        <w:br/>
      </w:r>
      <w:r w:rsidR="00CB1590" w:rsidRPr="002102E3">
        <w:rPr>
          <w:rFonts w:ascii="Arial" w:hAnsi="Arial" w:cs="Arial"/>
          <w:sz w:val="18"/>
          <w:szCs w:val="18"/>
        </w:rPr>
        <w:t xml:space="preserve">w wysokości </w:t>
      </w:r>
      <w:r w:rsidR="00CB1590" w:rsidRPr="00341019">
        <w:rPr>
          <w:rFonts w:ascii="Arial" w:hAnsi="Arial" w:cs="Arial"/>
          <w:b/>
          <w:sz w:val="18"/>
          <w:szCs w:val="18"/>
        </w:rPr>
        <w:t>100 złotych brutto</w:t>
      </w:r>
      <w:r w:rsidR="00CB1590" w:rsidRPr="002102E3">
        <w:rPr>
          <w:rFonts w:ascii="Arial" w:hAnsi="Arial" w:cs="Arial"/>
          <w:sz w:val="18"/>
          <w:szCs w:val="18"/>
        </w:rPr>
        <w:t xml:space="preserve"> za każdy rozpoczęty dzień roboczy zwłoki.</w:t>
      </w:r>
    </w:p>
    <w:p w14:paraId="2DA5310C" w14:textId="77777777" w:rsidR="002102E3" w:rsidRPr="002102E3" w:rsidRDefault="002102E3" w:rsidP="00C07D08">
      <w:pPr>
        <w:pStyle w:val="NormalnyWeb"/>
        <w:spacing w:before="0" w:after="0" w:line="240" w:lineRule="auto"/>
        <w:rPr>
          <w:rFonts w:ascii="Arial" w:hAnsi="Arial" w:cs="Arial"/>
          <w:sz w:val="18"/>
          <w:szCs w:val="18"/>
        </w:rPr>
      </w:pPr>
    </w:p>
    <w:p w14:paraId="35576F74" w14:textId="77777777" w:rsidR="00697FBE" w:rsidRDefault="00697FBE"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nie usunięcia usterek reklamowanej usługi zgodnie terminem określonym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7 ust. 8,</w:t>
      </w:r>
      <w:r w:rsidRPr="002102E3">
        <w:rPr>
          <w:rFonts w:ascii="Arial" w:hAnsi="Arial" w:cs="Arial"/>
          <w:sz w:val="18"/>
          <w:szCs w:val="18"/>
        </w:rPr>
        <w:t xml:space="preserve"> Zamawiający obciąży Wykonawcę karą umowną </w:t>
      </w:r>
      <w:r w:rsidR="00341019">
        <w:rPr>
          <w:rFonts w:ascii="Arial" w:hAnsi="Arial" w:cs="Arial"/>
          <w:sz w:val="18"/>
          <w:szCs w:val="18"/>
        </w:rPr>
        <w:t xml:space="preserve">w wysokości </w:t>
      </w:r>
      <w:r w:rsidRPr="00341019">
        <w:rPr>
          <w:rFonts w:ascii="Arial" w:hAnsi="Arial" w:cs="Arial"/>
          <w:b/>
          <w:sz w:val="18"/>
          <w:szCs w:val="18"/>
        </w:rPr>
        <w:t>100 złotych brutto</w:t>
      </w:r>
      <w:r w:rsidRPr="002102E3">
        <w:rPr>
          <w:rFonts w:ascii="Arial" w:hAnsi="Arial" w:cs="Arial"/>
          <w:sz w:val="18"/>
          <w:szCs w:val="18"/>
        </w:rPr>
        <w:t xml:space="preserve"> z</w:t>
      </w:r>
      <w:r w:rsidR="00D67F2D" w:rsidRPr="002102E3">
        <w:rPr>
          <w:rFonts w:ascii="Arial" w:hAnsi="Arial" w:cs="Arial"/>
          <w:sz w:val="18"/>
          <w:szCs w:val="18"/>
        </w:rPr>
        <w:t>a każdy dzień roboczy zwłoki</w:t>
      </w:r>
      <w:r w:rsidRPr="002102E3">
        <w:rPr>
          <w:rFonts w:ascii="Arial" w:hAnsi="Arial" w:cs="Arial"/>
          <w:sz w:val="18"/>
          <w:szCs w:val="18"/>
        </w:rPr>
        <w:t>.</w:t>
      </w:r>
    </w:p>
    <w:p w14:paraId="765B83AA" w14:textId="77777777" w:rsidR="002102E3" w:rsidRPr="002102E3" w:rsidRDefault="002102E3" w:rsidP="00C07D08">
      <w:pPr>
        <w:pStyle w:val="NormalnyWeb"/>
        <w:spacing w:before="0" w:after="0" w:line="240" w:lineRule="auto"/>
        <w:rPr>
          <w:rFonts w:ascii="Arial" w:hAnsi="Arial" w:cs="Arial"/>
          <w:sz w:val="18"/>
          <w:szCs w:val="18"/>
        </w:rPr>
      </w:pPr>
    </w:p>
    <w:p w14:paraId="2FD6F863" w14:textId="77777777" w:rsidR="00465DB7" w:rsidRDefault="00465DB7"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zwłoki w usunięciu wadliwie wykonanej usługi zgodnie z terminami określonymi </w:t>
      </w:r>
      <w:r w:rsidRPr="002102E3">
        <w:rPr>
          <w:rFonts w:ascii="Arial" w:hAnsi="Arial" w:cs="Arial"/>
          <w:b/>
          <w:sz w:val="18"/>
          <w:szCs w:val="18"/>
        </w:rPr>
        <w:t>w §</w:t>
      </w:r>
      <w:r w:rsidR="009725AF">
        <w:rPr>
          <w:rFonts w:ascii="Arial" w:hAnsi="Arial" w:cs="Arial"/>
          <w:b/>
          <w:sz w:val="18"/>
          <w:szCs w:val="18"/>
        </w:rPr>
        <w:t xml:space="preserve"> </w:t>
      </w:r>
      <w:r w:rsidRPr="002102E3">
        <w:rPr>
          <w:rFonts w:ascii="Arial" w:hAnsi="Arial" w:cs="Arial"/>
          <w:b/>
          <w:sz w:val="18"/>
          <w:szCs w:val="18"/>
        </w:rPr>
        <w:t xml:space="preserve">7 ust. 9 </w:t>
      </w:r>
      <w:r w:rsidR="009725AF">
        <w:rPr>
          <w:rFonts w:ascii="Arial" w:hAnsi="Arial" w:cs="Arial"/>
          <w:b/>
          <w:sz w:val="18"/>
          <w:szCs w:val="18"/>
        </w:rPr>
        <w:br/>
      </w:r>
      <w:r w:rsidRPr="002102E3">
        <w:rPr>
          <w:rFonts w:ascii="Arial" w:hAnsi="Arial" w:cs="Arial"/>
          <w:b/>
          <w:sz w:val="18"/>
          <w:szCs w:val="18"/>
        </w:rPr>
        <w:t>i 11</w:t>
      </w:r>
      <w:r w:rsidRPr="002102E3">
        <w:rPr>
          <w:rFonts w:ascii="Arial" w:hAnsi="Arial" w:cs="Arial"/>
          <w:sz w:val="18"/>
          <w:szCs w:val="18"/>
        </w:rPr>
        <w:t xml:space="preserve"> Zamawiający obciąży Wykonawcę karą umowną w wysokości </w:t>
      </w:r>
      <w:r w:rsidRPr="00341019">
        <w:rPr>
          <w:rFonts w:ascii="Arial" w:hAnsi="Arial" w:cs="Arial"/>
          <w:b/>
          <w:sz w:val="18"/>
          <w:szCs w:val="18"/>
        </w:rPr>
        <w:t>100 zł brutto</w:t>
      </w:r>
      <w:r w:rsidRPr="002102E3">
        <w:rPr>
          <w:rFonts w:ascii="Arial" w:hAnsi="Arial" w:cs="Arial"/>
          <w:sz w:val="18"/>
          <w:szCs w:val="18"/>
        </w:rPr>
        <w:t xml:space="preserve"> za każdy dzień roboczy zwłoki.</w:t>
      </w:r>
    </w:p>
    <w:p w14:paraId="6503A988" w14:textId="77777777" w:rsidR="002102E3" w:rsidRPr="002102E3" w:rsidRDefault="002102E3" w:rsidP="00C07D08">
      <w:pPr>
        <w:pStyle w:val="NormalnyWeb"/>
        <w:spacing w:before="0" w:after="0" w:line="240" w:lineRule="auto"/>
        <w:rPr>
          <w:rFonts w:ascii="Arial" w:hAnsi="Arial" w:cs="Arial"/>
          <w:sz w:val="18"/>
          <w:szCs w:val="18"/>
        </w:rPr>
      </w:pPr>
    </w:p>
    <w:p w14:paraId="588BAFC1" w14:textId="77777777" w:rsidR="00501454" w:rsidRPr="002102E3" w:rsidRDefault="005C6CE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w</w:t>
      </w:r>
      <w:r w:rsidR="00501454" w:rsidRPr="002102E3">
        <w:rPr>
          <w:rStyle w:val="Domylnaczcionkaakapitu1"/>
          <w:sz w:val="18"/>
          <w:szCs w:val="18"/>
        </w:rPr>
        <w:t xml:space="preserve"> przypadku braku polisy ubezpieczenia </w:t>
      </w:r>
      <w:r w:rsidRPr="002102E3">
        <w:rPr>
          <w:rStyle w:val="Domylnaczcionkaakapitu1"/>
          <w:sz w:val="18"/>
          <w:szCs w:val="18"/>
        </w:rPr>
        <w:t xml:space="preserve">od odpowiedzialności cywilnej w ramach prowadzonej działalności gospodarczej </w:t>
      </w:r>
      <w:r w:rsidR="00501454" w:rsidRPr="002102E3">
        <w:rPr>
          <w:rStyle w:val="Domylnaczcionkaakapitu1"/>
          <w:sz w:val="18"/>
          <w:szCs w:val="18"/>
        </w:rPr>
        <w:t xml:space="preserve">Zamawiający nałoży na Wykonawcę karę umowną w wysokości </w:t>
      </w:r>
      <w:r w:rsidR="00501454" w:rsidRPr="00341019">
        <w:rPr>
          <w:rStyle w:val="Domylnaczcionkaakapitu1"/>
          <w:b/>
          <w:sz w:val="18"/>
          <w:szCs w:val="18"/>
        </w:rPr>
        <w:t>10% wartości umowy brutto</w:t>
      </w:r>
      <w:r w:rsidR="00501454" w:rsidRPr="002102E3">
        <w:rPr>
          <w:rStyle w:val="Domylnaczcionkaakapitu1"/>
          <w:sz w:val="18"/>
          <w:szCs w:val="18"/>
        </w:rPr>
        <w:t xml:space="preserve"> określonej </w:t>
      </w:r>
      <w:r w:rsidR="00501454" w:rsidRPr="002102E3">
        <w:rPr>
          <w:rStyle w:val="Domylnaczcionkaakapitu1"/>
          <w:b/>
          <w:sz w:val="18"/>
          <w:szCs w:val="18"/>
        </w:rPr>
        <w:t xml:space="preserve">w </w:t>
      </w:r>
      <w:r w:rsidR="001B49BB">
        <w:rPr>
          <w:rStyle w:val="Domylnaczcionkaakapitu1"/>
          <w:b/>
          <w:bCs/>
          <w:sz w:val="18"/>
          <w:szCs w:val="18"/>
        </w:rPr>
        <w:t>§ 8 ust. 1</w:t>
      </w:r>
      <w:r w:rsidR="00D90454" w:rsidRPr="002102E3">
        <w:rPr>
          <w:rStyle w:val="Domylnaczcionkaakapitu1"/>
          <w:b/>
          <w:bCs/>
          <w:sz w:val="18"/>
          <w:szCs w:val="18"/>
        </w:rPr>
        <w:t xml:space="preserve"> umowy</w:t>
      </w:r>
      <w:r w:rsidR="00D90454" w:rsidRPr="002102E3">
        <w:rPr>
          <w:rStyle w:val="Domylnaczcionkaakapitu1"/>
          <w:bCs/>
          <w:sz w:val="18"/>
          <w:szCs w:val="18"/>
        </w:rPr>
        <w:t>.</w:t>
      </w:r>
    </w:p>
    <w:p w14:paraId="01E267CB" w14:textId="77777777" w:rsidR="002102E3" w:rsidRPr="002102E3" w:rsidRDefault="002102E3" w:rsidP="00C07D08">
      <w:pPr>
        <w:pStyle w:val="Akapitzlist"/>
        <w:spacing w:after="0" w:line="240" w:lineRule="auto"/>
        <w:ind w:left="567"/>
        <w:rPr>
          <w:rStyle w:val="Domylnaczcionkaakapitu1"/>
          <w:sz w:val="18"/>
          <w:szCs w:val="18"/>
        </w:rPr>
      </w:pPr>
    </w:p>
    <w:p w14:paraId="65B480B4" w14:textId="77777777" w:rsidR="004B7047" w:rsidRDefault="004B7047" w:rsidP="00C07D08">
      <w:pPr>
        <w:pStyle w:val="Akapitzlist"/>
        <w:numPr>
          <w:ilvl w:val="0"/>
          <w:numId w:val="12"/>
        </w:numPr>
        <w:spacing w:after="0" w:line="240" w:lineRule="auto"/>
        <w:ind w:left="567" w:hanging="567"/>
        <w:rPr>
          <w:rStyle w:val="Domylnaczcionkaakapitu1"/>
          <w:sz w:val="18"/>
          <w:szCs w:val="18"/>
        </w:rPr>
      </w:pPr>
      <w:r w:rsidRPr="002102E3">
        <w:rPr>
          <w:rStyle w:val="Domylnaczcionkaakapitu1"/>
          <w:sz w:val="18"/>
          <w:szCs w:val="18"/>
        </w:rPr>
        <w:t xml:space="preserve">Zamawiający w przypadku nie dopełnienia  przez Wykonawcę warunku dostarczenia wypełnionego załącznika </w:t>
      </w:r>
      <w:r w:rsidR="00FA22E9">
        <w:rPr>
          <w:rStyle w:val="Domylnaczcionkaakapitu1"/>
          <w:b/>
          <w:sz w:val="18"/>
          <w:szCs w:val="18"/>
        </w:rPr>
        <w:t>nr 8</w:t>
      </w:r>
      <w:r w:rsidRPr="004D45D9">
        <w:rPr>
          <w:rStyle w:val="Domylnaczcionkaakapitu1"/>
          <w:b/>
          <w:sz w:val="18"/>
          <w:szCs w:val="18"/>
        </w:rPr>
        <w:t xml:space="preserve"> do umowy</w:t>
      </w:r>
      <w:r w:rsidRPr="002102E3">
        <w:rPr>
          <w:rStyle w:val="Domylnaczcionkaakapitu1"/>
          <w:sz w:val="18"/>
          <w:szCs w:val="18"/>
        </w:rPr>
        <w:t xml:space="preserve">, zgodnie </w:t>
      </w:r>
      <w:r w:rsidRPr="002102E3">
        <w:rPr>
          <w:rStyle w:val="Domylnaczcionkaakapitu1"/>
          <w:b/>
          <w:sz w:val="18"/>
          <w:szCs w:val="18"/>
        </w:rPr>
        <w:t>z § 10 ust. 2</w:t>
      </w:r>
      <w:r w:rsidRPr="002102E3">
        <w:rPr>
          <w:rStyle w:val="Domylnaczcionkaakapitu1"/>
          <w:sz w:val="18"/>
          <w:szCs w:val="18"/>
        </w:rPr>
        <w:t xml:space="preserve"> zapłaci karę</w:t>
      </w:r>
      <w:r w:rsidR="005C6CE7" w:rsidRPr="002102E3">
        <w:rPr>
          <w:rStyle w:val="Domylnaczcionkaakapitu1"/>
          <w:sz w:val="18"/>
          <w:szCs w:val="18"/>
        </w:rPr>
        <w:t xml:space="preserve"> umowną</w:t>
      </w:r>
      <w:r w:rsidRPr="002102E3">
        <w:rPr>
          <w:rStyle w:val="Domylnaczcionkaakapitu1"/>
          <w:sz w:val="18"/>
          <w:szCs w:val="18"/>
        </w:rPr>
        <w:t xml:space="preserve"> w wysokości </w:t>
      </w:r>
      <w:r w:rsidRPr="00341019">
        <w:rPr>
          <w:rStyle w:val="Domylnaczcionkaakapitu1"/>
          <w:b/>
          <w:sz w:val="18"/>
          <w:szCs w:val="18"/>
        </w:rPr>
        <w:t xml:space="preserve">0,05% wartości brutto </w:t>
      </w:r>
      <w:r w:rsidRPr="002102E3">
        <w:rPr>
          <w:rStyle w:val="Domylnaczcionkaakapitu1"/>
          <w:sz w:val="18"/>
          <w:szCs w:val="18"/>
        </w:rPr>
        <w:t>przedmiotu umowy za każdy dzień zwłoki.</w:t>
      </w:r>
    </w:p>
    <w:p w14:paraId="58BA6ECE" w14:textId="77777777" w:rsidR="002102E3" w:rsidRPr="002102E3" w:rsidRDefault="002102E3" w:rsidP="00C07D08">
      <w:pPr>
        <w:pStyle w:val="Akapitzlist"/>
        <w:spacing w:after="0" w:line="240" w:lineRule="auto"/>
        <w:ind w:left="567"/>
        <w:rPr>
          <w:sz w:val="18"/>
          <w:szCs w:val="18"/>
        </w:rPr>
      </w:pPr>
    </w:p>
    <w:p w14:paraId="0339B785" w14:textId="77777777" w:rsidR="004B7047" w:rsidRDefault="004B7047" w:rsidP="00C07D08">
      <w:pPr>
        <w:pStyle w:val="Default"/>
        <w:numPr>
          <w:ilvl w:val="0"/>
          <w:numId w:val="12"/>
        </w:numPr>
        <w:ind w:left="567" w:hanging="567"/>
        <w:jc w:val="both"/>
        <w:rPr>
          <w:rFonts w:ascii="Arial" w:hAnsi="Arial" w:cs="Arial"/>
          <w:sz w:val="18"/>
          <w:szCs w:val="18"/>
        </w:rPr>
      </w:pPr>
      <w:r w:rsidRPr="002102E3">
        <w:rPr>
          <w:rFonts w:ascii="Arial" w:hAnsi="Arial" w:cs="Arial"/>
          <w:sz w:val="18"/>
          <w:szCs w:val="18"/>
        </w:rPr>
        <w:t xml:space="preserve">Zamawiający w przypadku nie dopełnienia przez Wykonawcę warunku dostarczenia oświadczenia zgodnie </w:t>
      </w:r>
      <w:r w:rsidR="009725AF">
        <w:rPr>
          <w:rFonts w:ascii="Arial" w:hAnsi="Arial" w:cs="Arial"/>
          <w:sz w:val="18"/>
          <w:szCs w:val="18"/>
        </w:rPr>
        <w:br/>
      </w:r>
      <w:r w:rsidRPr="002102E3">
        <w:rPr>
          <w:rFonts w:ascii="Arial" w:hAnsi="Arial" w:cs="Arial"/>
          <w:b/>
          <w:sz w:val="18"/>
          <w:szCs w:val="18"/>
        </w:rPr>
        <w:t>z §</w:t>
      </w:r>
      <w:r w:rsidR="009725AF">
        <w:rPr>
          <w:rFonts w:ascii="Arial" w:hAnsi="Arial" w:cs="Arial"/>
          <w:b/>
          <w:sz w:val="18"/>
          <w:szCs w:val="18"/>
        </w:rPr>
        <w:t xml:space="preserve"> </w:t>
      </w:r>
      <w:r w:rsidRPr="002102E3">
        <w:rPr>
          <w:rFonts w:ascii="Arial" w:hAnsi="Arial" w:cs="Arial"/>
          <w:b/>
          <w:sz w:val="18"/>
          <w:szCs w:val="18"/>
        </w:rPr>
        <w:t>10 ust.</w:t>
      </w:r>
      <w:r w:rsidR="009725AF">
        <w:rPr>
          <w:rFonts w:ascii="Arial" w:hAnsi="Arial" w:cs="Arial"/>
          <w:b/>
          <w:sz w:val="18"/>
          <w:szCs w:val="18"/>
        </w:rPr>
        <w:t xml:space="preserve"> </w:t>
      </w:r>
      <w:r w:rsidRPr="002102E3">
        <w:rPr>
          <w:rFonts w:ascii="Arial" w:hAnsi="Arial" w:cs="Arial"/>
          <w:b/>
          <w:sz w:val="18"/>
          <w:szCs w:val="18"/>
        </w:rPr>
        <w:t>6 litera a)</w:t>
      </w:r>
      <w:r w:rsidRPr="002102E3">
        <w:rPr>
          <w:rFonts w:ascii="Arial" w:hAnsi="Arial" w:cs="Arial"/>
          <w:sz w:val="18"/>
          <w:szCs w:val="18"/>
        </w:rPr>
        <w:t xml:space="preserve">  zapłaci karę </w:t>
      </w:r>
      <w:r w:rsidR="005C6CE7" w:rsidRPr="002102E3">
        <w:rPr>
          <w:rFonts w:ascii="Arial" w:hAnsi="Arial" w:cs="Arial"/>
          <w:sz w:val="18"/>
          <w:szCs w:val="18"/>
        </w:rPr>
        <w:t>umowną</w:t>
      </w:r>
      <w:r w:rsidRPr="002102E3">
        <w:rPr>
          <w:rFonts w:ascii="Arial" w:hAnsi="Arial" w:cs="Arial"/>
          <w:sz w:val="18"/>
          <w:szCs w:val="18"/>
        </w:rPr>
        <w:t xml:space="preserve"> w wysokości </w:t>
      </w:r>
      <w:r w:rsidRPr="00753AB1">
        <w:rPr>
          <w:rFonts w:ascii="Arial" w:hAnsi="Arial" w:cs="Arial"/>
          <w:b/>
          <w:sz w:val="18"/>
          <w:szCs w:val="18"/>
        </w:rPr>
        <w:t>0,05% wartości brutto</w:t>
      </w:r>
      <w:r w:rsidRPr="002102E3">
        <w:rPr>
          <w:rFonts w:ascii="Arial" w:hAnsi="Arial" w:cs="Arial"/>
          <w:sz w:val="18"/>
          <w:szCs w:val="18"/>
        </w:rPr>
        <w:t xml:space="preserve"> przedmiotu umowy </w:t>
      </w:r>
      <w:r w:rsidR="009725AF">
        <w:rPr>
          <w:rFonts w:ascii="Arial" w:hAnsi="Arial" w:cs="Arial"/>
          <w:sz w:val="18"/>
          <w:szCs w:val="18"/>
        </w:rPr>
        <w:br/>
      </w:r>
      <w:r w:rsidRPr="002102E3">
        <w:rPr>
          <w:rFonts w:ascii="Arial" w:hAnsi="Arial" w:cs="Arial"/>
          <w:sz w:val="18"/>
          <w:szCs w:val="18"/>
        </w:rPr>
        <w:t>za każdy dzień zwłoki.</w:t>
      </w:r>
    </w:p>
    <w:p w14:paraId="58422542" w14:textId="77777777" w:rsidR="002102E3" w:rsidRPr="002102E3" w:rsidRDefault="002102E3" w:rsidP="00C07D08">
      <w:pPr>
        <w:pStyle w:val="Default"/>
        <w:ind w:left="567" w:hanging="567"/>
        <w:jc w:val="both"/>
        <w:rPr>
          <w:rFonts w:ascii="Arial" w:hAnsi="Arial" w:cs="Arial"/>
          <w:sz w:val="18"/>
          <w:szCs w:val="18"/>
        </w:rPr>
      </w:pPr>
    </w:p>
    <w:p w14:paraId="7C9C3ACE" w14:textId="77777777" w:rsidR="0024136C" w:rsidRPr="002102E3"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eastAsia="Batang" w:hAnsi="Arial" w:cs="Arial"/>
          <w:sz w:val="18"/>
          <w:szCs w:val="18"/>
          <w:lang w:eastAsia="ko-KR" w:bidi="ar-SA"/>
        </w:rPr>
        <w:t>w przypadku odstąpienia od umowy przez Zamawiającego z przyczyn leżących po stronie Wykonawcy,</w:t>
      </w:r>
      <w:r w:rsidRPr="002102E3">
        <w:rPr>
          <w:rFonts w:ascii="Arial" w:hAnsi="Arial" w:cs="Arial"/>
          <w:sz w:val="18"/>
          <w:szCs w:val="18"/>
        </w:rPr>
        <w:t xml:space="preserve"> </w:t>
      </w:r>
      <w:r w:rsidR="001859FF" w:rsidRPr="002102E3">
        <w:rPr>
          <w:rFonts w:ascii="Arial" w:hAnsi="Arial" w:cs="Arial"/>
          <w:sz w:val="18"/>
          <w:szCs w:val="18"/>
        </w:rPr>
        <w:br/>
      </w:r>
      <w:r w:rsidRPr="002102E3">
        <w:rPr>
          <w:rFonts w:ascii="Arial" w:hAnsi="Arial" w:cs="Arial"/>
          <w:sz w:val="18"/>
          <w:szCs w:val="18"/>
        </w:rPr>
        <w:t xml:space="preserve">o których mowa </w:t>
      </w:r>
      <w:r w:rsidRPr="002102E3">
        <w:rPr>
          <w:rFonts w:ascii="Arial" w:hAnsi="Arial" w:cs="Arial"/>
          <w:b/>
          <w:sz w:val="18"/>
          <w:szCs w:val="18"/>
        </w:rPr>
        <w:t xml:space="preserve">w </w:t>
      </w:r>
      <w:r w:rsidR="005C6CE7" w:rsidRPr="002102E3">
        <w:rPr>
          <w:rFonts w:ascii="Arial" w:hAnsi="Arial" w:cs="Arial"/>
          <w:b/>
          <w:sz w:val="18"/>
          <w:szCs w:val="18"/>
        </w:rPr>
        <w:t>§</w:t>
      </w:r>
      <w:r w:rsidR="009725AF">
        <w:rPr>
          <w:rFonts w:ascii="Arial" w:hAnsi="Arial" w:cs="Arial"/>
          <w:b/>
          <w:sz w:val="18"/>
          <w:szCs w:val="18"/>
        </w:rPr>
        <w:t xml:space="preserve"> </w:t>
      </w:r>
      <w:r w:rsidR="005C6CE7" w:rsidRPr="002102E3">
        <w:rPr>
          <w:rFonts w:ascii="Arial" w:hAnsi="Arial" w:cs="Arial"/>
          <w:b/>
          <w:sz w:val="18"/>
          <w:szCs w:val="18"/>
        </w:rPr>
        <w:t xml:space="preserve">9 ust.1 pkt. </w:t>
      </w:r>
      <w:r w:rsidR="001859FF" w:rsidRPr="002102E3">
        <w:rPr>
          <w:rFonts w:ascii="Arial" w:hAnsi="Arial" w:cs="Arial"/>
          <w:b/>
          <w:sz w:val="18"/>
          <w:szCs w:val="18"/>
        </w:rPr>
        <w:t>6</w:t>
      </w:r>
      <w:r w:rsidR="005E7649" w:rsidRPr="002102E3">
        <w:rPr>
          <w:rFonts w:ascii="Arial" w:hAnsi="Arial" w:cs="Arial"/>
          <w:b/>
          <w:sz w:val="18"/>
          <w:szCs w:val="18"/>
        </w:rPr>
        <w:t xml:space="preserve"> ppkt</w:t>
      </w:r>
      <w:r w:rsidR="005C6CE7" w:rsidRPr="002102E3">
        <w:rPr>
          <w:rFonts w:ascii="Arial" w:hAnsi="Arial" w:cs="Arial"/>
          <w:b/>
          <w:sz w:val="18"/>
          <w:szCs w:val="18"/>
        </w:rPr>
        <w:t xml:space="preserve"> 1), 2), 3)</w:t>
      </w:r>
      <w:r w:rsidRPr="002102E3">
        <w:rPr>
          <w:rFonts w:ascii="Arial" w:hAnsi="Arial" w:cs="Arial"/>
          <w:b/>
          <w:sz w:val="18"/>
          <w:szCs w:val="18"/>
        </w:rPr>
        <w:t>,</w:t>
      </w:r>
      <w:r w:rsidRPr="002102E3">
        <w:rPr>
          <w:rFonts w:ascii="Arial" w:hAnsi="Arial" w:cs="Arial"/>
          <w:sz w:val="18"/>
          <w:szCs w:val="18"/>
        </w:rPr>
        <w:t xml:space="preserve"> </w:t>
      </w:r>
      <w:r w:rsidRPr="002102E3">
        <w:rPr>
          <w:rFonts w:ascii="Arial" w:eastAsia="Batang" w:hAnsi="Arial" w:cs="Arial"/>
          <w:sz w:val="18"/>
          <w:szCs w:val="18"/>
          <w:lang w:eastAsia="ko-KR" w:bidi="ar-SA"/>
        </w:rPr>
        <w:t xml:space="preserve">Wykonawca zapłaci Zamawiającemu karę umowną </w:t>
      </w:r>
      <w:r w:rsidR="001859FF" w:rsidRPr="002102E3">
        <w:rPr>
          <w:rFonts w:ascii="Arial" w:eastAsia="Batang" w:hAnsi="Arial" w:cs="Arial"/>
          <w:sz w:val="18"/>
          <w:szCs w:val="18"/>
          <w:lang w:eastAsia="ko-KR" w:bidi="ar-SA"/>
        </w:rPr>
        <w:br/>
      </w:r>
      <w:r w:rsidRPr="002102E3">
        <w:rPr>
          <w:rFonts w:ascii="Arial" w:eastAsia="Batang" w:hAnsi="Arial" w:cs="Arial"/>
          <w:sz w:val="18"/>
          <w:szCs w:val="18"/>
          <w:lang w:eastAsia="ko-KR" w:bidi="ar-SA"/>
        </w:rPr>
        <w:t xml:space="preserve">w wysokości </w:t>
      </w:r>
      <w:r w:rsidRPr="00753AB1">
        <w:rPr>
          <w:rFonts w:ascii="Arial" w:eastAsia="Batang" w:hAnsi="Arial" w:cs="Arial"/>
          <w:b/>
          <w:sz w:val="18"/>
          <w:szCs w:val="18"/>
          <w:lang w:eastAsia="ko-KR" w:bidi="ar-SA"/>
        </w:rPr>
        <w:t>5%</w:t>
      </w:r>
      <w:r w:rsidRPr="002102E3">
        <w:rPr>
          <w:rFonts w:ascii="Arial" w:eastAsia="Batang" w:hAnsi="Arial" w:cs="Arial"/>
          <w:sz w:val="18"/>
          <w:szCs w:val="18"/>
          <w:lang w:eastAsia="ko-KR" w:bidi="ar-SA"/>
        </w:rPr>
        <w:t xml:space="preserve"> niezrealizowanej wartości umowy brutto</w:t>
      </w:r>
      <w:r w:rsidR="005C6CE7" w:rsidRPr="002102E3">
        <w:rPr>
          <w:rFonts w:ascii="Arial" w:eastAsia="Batang" w:hAnsi="Arial" w:cs="Arial"/>
          <w:sz w:val="18"/>
          <w:szCs w:val="18"/>
          <w:lang w:eastAsia="ko-KR" w:bidi="ar-SA"/>
        </w:rPr>
        <w:t>.</w:t>
      </w:r>
    </w:p>
    <w:p w14:paraId="1088DBE9" w14:textId="77777777" w:rsidR="002102E3" w:rsidRPr="002102E3" w:rsidRDefault="002102E3" w:rsidP="00C07D08">
      <w:pPr>
        <w:pStyle w:val="NormalnyWeb"/>
        <w:spacing w:before="0" w:after="0" w:line="240" w:lineRule="auto"/>
        <w:rPr>
          <w:rFonts w:ascii="Arial" w:hAnsi="Arial" w:cs="Arial"/>
          <w:sz w:val="18"/>
          <w:szCs w:val="18"/>
        </w:rPr>
      </w:pPr>
    </w:p>
    <w:p w14:paraId="6D6942D9" w14:textId="77777777" w:rsidR="0024136C" w:rsidRDefault="0024136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w przypadku odstąpienia od umowy z winy Zamawiającego zapłaci on Wykonawcy karę </w:t>
      </w:r>
      <w:r w:rsidRPr="002102E3">
        <w:rPr>
          <w:rFonts w:ascii="Arial" w:hAnsi="Arial" w:cs="Arial"/>
          <w:sz w:val="18"/>
          <w:szCs w:val="18"/>
        </w:rPr>
        <w:br/>
        <w:t xml:space="preserve">w wysokości </w:t>
      </w:r>
      <w:r w:rsidRPr="00753AB1">
        <w:rPr>
          <w:rFonts w:ascii="Arial" w:hAnsi="Arial" w:cs="Arial"/>
          <w:b/>
          <w:sz w:val="18"/>
          <w:szCs w:val="18"/>
        </w:rPr>
        <w:t>3%</w:t>
      </w:r>
      <w:r w:rsidRPr="002102E3">
        <w:rPr>
          <w:rFonts w:ascii="Arial" w:hAnsi="Arial" w:cs="Arial"/>
          <w:sz w:val="18"/>
          <w:szCs w:val="18"/>
        </w:rPr>
        <w:t xml:space="preserve"> wartości umowy brutto.</w:t>
      </w:r>
    </w:p>
    <w:p w14:paraId="7A366A6D" w14:textId="77777777" w:rsidR="002102E3" w:rsidRPr="002102E3" w:rsidRDefault="002102E3" w:rsidP="00C07D08">
      <w:pPr>
        <w:pStyle w:val="NormalnyWeb"/>
        <w:spacing w:before="0" w:after="0" w:line="240" w:lineRule="auto"/>
        <w:rPr>
          <w:rFonts w:ascii="Arial" w:hAnsi="Arial" w:cs="Arial"/>
          <w:sz w:val="18"/>
          <w:szCs w:val="18"/>
        </w:rPr>
      </w:pPr>
    </w:p>
    <w:p w14:paraId="149DD182" w14:textId="77777777" w:rsidR="00663138" w:rsidRDefault="0018615C" w:rsidP="00C07D08">
      <w:pPr>
        <w:pStyle w:val="NormalnyWeb"/>
        <w:numPr>
          <w:ilvl w:val="0"/>
          <w:numId w:val="12"/>
        </w:numPr>
        <w:spacing w:before="0" w:after="0" w:line="240" w:lineRule="auto"/>
        <w:ind w:left="567" w:hanging="567"/>
        <w:rPr>
          <w:rFonts w:ascii="Arial" w:hAnsi="Arial" w:cs="Arial"/>
          <w:sz w:val="18"/>
          <w:szCs w:val="18"/>
        </w:rPr>
      </w:pPr>
      <w:r w:rsidRPr="002102E3">
        <w:rPr>
          <w:rFonts w:ascii="Arial" w:hAnsi="Arial" w:cs="Arial"/>
          <w:sz w:val="18"/>
          <w:szCs w:val="18"/>
        </w:rPr>
        <w:t xml:space="preserve">łączna maksymalna </w:t>
      </w:r>
      <w:r w:rsidR="00976A45" w:rsidRPr="002102E3">
        <w:rPr>
          <w:rFonts w:ascii="Arial" w:hAnsi="Arial" w:cs="Arial"/>
          <w:sz w:val="18"/>
          <w:szCs w:val="18"/>
        </w:rPr>
        <w:t>wysokość kar umownych</w:t>
      </w:r>
      <w:r w:rsidRPr="002102E3">
        <w:rPr>
          <w:rFonts w:ascii="Arial" w:hAnsi="Arial" w:cs="Arial"/>
          <w:sz w:val="18"/>
          <w:szCs w:val="18"/>
        </w:rPr>
        <w:t>, których mogą dochodzić Strony</w:t>
      </w:r>
      <w:r w:rsidR="00976A45" w:rsidRPr="002102E3">
        <w:rPr>
          <w:rFonts w:ascii="Arial" w:hAnsi="Arial" w:cs="Arial"/>
          <w:sz w:val="18"/>
          <w:szCs w:val="18"/>
        </w:rPr>
        <w:t xml:space="preserve"> nie może</w:t>
      </w:r>
      <w:r w:rsidRPr="002102E3">
        <w:rPr>
          <w:rFonts w:ascii="Arial" w:hAnsi="Arial" w:cs="Arial"/>
          <w:sz w:val="18"/>
          <w:szCs w:val="18"/>
        </w:rPr>
        <w:t xml:space="preserve"> przekroczyć </w:t>
      </w:r>
      <w:r w:rsidRPr="00753AB1">
        <w:rPr>
          <w:rFonts w:ascii="Arial" w:hAnsi="Arial" w:cs="Arial"/>
          <w:b/>
          <w:sz w:val="18"/>
          <w:szCs w:val="18"/>
        </w:rPr>
        <w:t>20% wartości brutto</w:t>
      </w:r>
      <w:r w:rsidR="00976A45" w:rsidRPr="002102E3">
        <w:rPr>
          <w:rFonts w:ascii="Arial" w:hAnsi="Arial" w:cs="Arial"/>
          <w:sz w:val="18"/>
          <w:szCs w:val="18"/>
        </w:rPr>
        <w:t xml:space="preserve"> przedmiotu umowy określonej </w:t>
      </w:r>
      <w:r w:rsidR="00D90454" w:rsidRPr="002102E3">
        <w:rPr>
          <w:rFonts w:ascii="Arial" w:hAnsi="Arial" w:cs="Arial"/>
          <w:b/>
          <w:sz w:val="18"/>
          <w:szCs w:val="18"/>
        </w:rPr>
        <w:t>w §</w:t>
      </w:r>
      <w:r w:rsidR="007C6D6F">
        <w:rPr>
          <w:rFonts w:ascii="Arial" w:hAnsi="Arial" w:cs="Arial"/>
          <w:b/>
          <w:sz w:val="18"/>
          <w:szCs w:val="18"/>
        </w:rPr>
        <w:t xml:space="preserve"> </w:t>
      </w:r>
      <w:r w:rsidR="001B49BB">
        <w:rPr>
          <w:rFonts w:ascii="Arial" w:hAnsi="Arial" w:cs="Arial"/>
          <w:b/>
          <w:sz w:val="18"/>
          <w:szCs w:val="18"/>
        </w:rPr>
        <w:t>8 ust. 1</w:t>
      </w:r>
      <w:r w:rsidR="00976A45" w:rsidRPr="002102E3">
        <w:rPr>
          <w:rFonts w:ascii="Arial" w:hAnsi="Arial" w:cs="Arial"/>
          <w:b/>
          <w:sz w:val="18"/>
          <w:szCs w:val="18"/>
        </w:rPr>
        <w:t>.</w:t>
      </w:r>
    </w:p>
    <w:p w14:paraId="057B3016" w14:textId="77777777" w:rsidR="002102E3" w:rsidRPr="002102E3" w:rsidRDefault="002102E3" w:rsidP="002102E3">
      <w:pPr>
        <w:pStyle w:val="NormalnyWeb"/>
        <w:spacing w:before="0" w:after="0" w:line="240" w:lineRule="auto"/>
        <w:ind w:left="720" w:firstLine="0"/>
        <w:rPr>
          <w:rFonts w:ascii="Arial" w:hAnsi="Arial" w:cs="Arial"/>
          <w:sz w:val="18"/>
          <w:szCs w:val="18"/>
        </w:rPr>
      </w:pPr>
    </w:p>
    <w:p w14:paraId="61F076E2"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oświadcza, że wystawi Wykonawcy notę obciążeniową zawierającą szczegółowe naliczenia kwot w przypadku sytuacji, o których mowa </w:t>
      </w:r>
      <w:r w:rsidR="00697FBE" w:rsidRPr="00C652CA">
        <w:rPr>
          <w:rFonts w:ascii="Arial" w:hAnsi="Arial" w:cs="Arial"/>
          <w:b/>
          <w:sz w:val="18"/>
          <w:szCs w:val="18"/>
        </w:rPr>
        <w:t>§</w:t>
      </w:r>
      <w:r w:rsidR="007C6D6F">
        <w:rPr>
          <w:rFonts w:ascii="Arial" w:hAnsi="Arial" w:cs="Arial"/>
          <w:b/>
          <w:sz w:val="18"/>
          <w:szCs w:val="18"/>
        </w:rPr>
        <w:t xml:space="preserve"> </w:t>
      </w:r>
      <w:r w:rsidR="00697FBE" w:rsidRPr="00C652CA">
        <w:rPr>
          <w:rFonts w:ascii="Arial" w:hAnsi="Arial" w:cs="Arial"/>
          <w:b/>
          <w:sz w:val="18"/>
          <w:szCs w:val="18"/>
        </w:rPr>
        <w:t>9 ust. 1</w:t>
      </w:r>
      <w:r w:rsidR="00697FBE" w:rsidRPr="00C652CA">
        <w:rPr>
          <w:rFonts w:ascii="Arial" w:hAnsi="Arial" w:cs="Arial"/>
          <w:sz w:val="18"/>
          <w:szCs w:val="18"/>
        </w:rPr>
        <w:t>.</w:t>
      </w:r>
    </w:p>
    <w:p w14:paraId="610DB376" w14:textId="77777777" w:rsidR="002102E3" w:rsidRPr="00C652CA" w:rsidRDefault="002102E3" w:rsidP="002102E3">
      <w:pPr>
        <w:pStyle w:val="NormalnyWeb"/>
        <w:spacing w:before="0" w:after="0" w:line="240" w:lineRule="auto"/>
        <w:ind w:firstLine="0"/>
        <w:rPr>
          <w:rFonts w:ascii="Arial" w:hAnsi="Arial" w:cs="Arial"/>
          <w:sz w:val="18"/>
          <w:szCs w:val="18"/>
        </w:rPr>
      </w:pPr>
    </w:p>
    <w:p w14:paraId="65AA9D44" w14:textId="77777777" w:rsidR="00697FBE" w:rsidRDefault="00976A45"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 xml:space="preserve">Wykonawca wyraża zgodę  na potrącanie </w:t>
      </w:r>
      <w:r w:rsidR="00697FBE" w:rsidRPr="00C652CA">
        <w:rPr>
          <w:rFonts w:ascii="Arial" w:hAnsi="Arial" w:cs="Arial"/>
          <w:sz w:val="18"/>
          <w:szCs w:val="18"/>
        </w:rPr>
        <w:t xml:space="preserve"> kar</w:t>
      </w:r>
      <w:r w:rsidRPr="00C652CA">
        <w:rPr>
          <w:rFonts w:ascii="Arial" w:hAnsi="Arial" w:cs="Arial"/>
          <w:sz w:val="18"/>
          <w:szCs w:val="18"/>
        </w:rPr>
        <w:t xml:space="preserve"> umownych z najbliżej wymagalnych wynagrodzeń.</w:t>
      </w:r>
    </w:p>
    <w:p w14:paraId="5D602D04" w14:textId="77777777" w:rsidR="002102E3" w:rsidRPr="00C652CA" w:rsidRDefault="002102E3" w:rsidP="002102E3">
      <w:pPr>
        <w:pStyle w:val="NormalnyWeb"/>
        <w:spacing w:before="0" w:after="0" w:line="240" w:lineRule="auto"/>
        <w:ind w:firstLine="0"/>
        <w:rPr>
          <w:rFonts w:ascii="Arial" w:hAnsi="Arial" w:cs="Arial"/>
          <w:sz w:val="18"/>
          <w:szCs w:val="18"/>
        </w:rPr>
      </w:pPr>
    </w:p>
    <w:p w14:paraId="4DABE132" w14:textId="77777777" w:rsidR="00697FBE" w:rsidRDefault="00F77159" w:rsidP="00E45F78">
      <w:pPr>
        <w:pStyle w:val="NormalnyWeb"/>
        <w:numPr>
          <w:ilvl w:val="0"/>
          <w:numId w:val="8"/>
        </w:numPr>
        <w:spacing w:before="0" w:after="0" w:line="240" w:lineRule="auto"/>
        <w:ind w:left="567" w:hanging="567"/>
        <w:rPr>
          <w:rFonts w:ascii="Arial" w:hAnsi="Arial" w:cs="Arial"/>
          <w:sz w:val="18"/>
          <w:szCs w:val="18"/>
        </w:rPr>
      </w:pPr>
      <w:r w:rsidRPr="00C652CA">
        <w:rPr>
          <w:rFonts w:ascii="Arial" w:hAnsi="Arial" w:cs="Arial"/>
          <w:sz w:val="18"/>
          <w:szCs w:val="18"/>
        </w:rPr>
        <w:t>Z</w:t>
      </w:r>
      <w:r w:rsidR="00697FBE" w:rsidRPr="00C652CA">
        <w:rPr>
          <w:rFonts w:ascii="Arial" w:hAnsi="Arial" w:cs="Arial"/>
          <w:sz w:val="18"/>
          <w:szCs w:val="18"/>
        </w:rPr>
        <w:t xml:space="preserve">amawiający zastrzega sobie prawo do dochodzenia odszkodowania uzupełniającego na zasadach ogólnych do wysokości rzeczywiście poniesionej szkody. </w:t>
      </w:r>
    </w:p>
    <w:p w14:paraId="55EB26D6" w14:textId="77777777" w:rsidR="002102E3" w:rsidRPr="00C652CA" w:rsidRDefault="002102E3" w:rsidP="002102E3">
      <w:pPr>
        <w:pStyle w:val="NormalnyWeb"/>
        <w:spacing w:before="0" w:after="0" w:line="240" w:lineRule="auto"/>
        <w:ind w:firstLine="0"/>
        <w:rPr>
          <w:rFonts w:ascii="Arial" w:hAnsi="Arial" w:cs="Arial"/>
          <w:sz w:val="18"/>
          <w:szCs w:val="18"/>
        </w:rPr>
      </w:pPr>
    </w:p>
    <w:p w14:paraId="393DBA42" w14:textId="77777777" w:rsidR="000B0B2A" w:rsidRDefault="000B0B2A" w:rsidP="007C6D6F">
      <w:pPr>
        <w:pStyle w:val="Akapitzlist"/>
        <w:numPr>
          <w:ilvl w:val="0"/>
          <w:numId w:val="8"/>
        </w:numPr>
        <w:autoSpaceDE w:val="0"/>
        <w:spacing w:after="0" w:line="240" w:lineRule="auto"/>
        <w:ind w:left="567" w:hanging="567"/>
        <w:rPr>
          <w:sz w:val="18"/>
          <w:szCs w:val="18"/>
        </w:rPr>
      </w:pPr>
      <w:r w:rsidRPr="00C652CA">
        <w:rPr>
          <w:sz w:val="18"/>
          <w:szCs w:val="18"/>
        </w:rPr>
        <w:t xml:space="preserve">Zamawiającemu przysługuje prawo do odstąpienia od umowy zgodnie z art. 456 ust. 1 pkt 1 </w:t>
      </w:r>
      <w:r w:rsidR="006B1DA2" w:rsidRPr="00C652CA">
        <w:rPr>
          <w:sz w:val="18"/>
          <w:szCs w:val="18"/>
        </w:rPr>
        <w:t xml:space="preserve">ustawy </w:t>
      </w:r>
      <w:r w:rsidRPr="00C652CA">
        <w:rPr>
          <w:sz w:val="18"/>
          <w:szCs w:val="18"/>
        </w:rPr>
        <w:t xml:space="preserve">Pzp, </w:t>
      </w:r>
      <w:r w:rsidR="007C6D6F">
        <w:rPr>
          <w:sz w:val="18"/>
          <w:szCs w:val="18"/>
        </w:rPr>
        <w:br/>
      </w:r>
      <w:r w:rsidRPr="00C652CA">
        <w:rPr>
          <w:sz w:val="18"/>
          <w:szCs w:val="18"/>
        </w:rPr>
        <w:t xml:space="preserve">gdy wystąpi istotna zmiana okoliczności powodująca, że wykonanie umowy nie leży w interesie publicznym, czego nie można było przewidzieć w chwili zawarcia umowy, Zamawiający odstąpi od umowy w terminie 30 dni od powzięcia wiadomości o powyższych okolicznościach. W takim przypadku Wykonawca może żądać jedynie wynagrodzenia należnego mu z </w:t>
      </w:r>
      <w:r w:rsidR="00663138" w:rsidRPr="00C652CA">
        <w:rPr>
          <w:sz w:val="18"/>
          <w:szCs w:val="18"/>
        </w:rPr>
        <w:t>tytuł</w:t>
      </w:r>
      <w:r w:rsidRPr="00C652CA">
        <w:rPr>
          <w:sz w:val="18"/>
          <w:szCs w:val="18"/>
        </w:rPr>
        <w:t xml:space="preserve">u </w:t>
      </w:r>
      <w:r w:rsidR="001B49BB">
        <w:rPr>
          <w:sz w:val="18"/>
          <w:szCs w:val="18"/>
        </w:rPr>
        <w:t>rzeczywistego</w:t>
      </w:r>
      <w:r w:rsidRPr="00C652CA">
        <w:rPr>
          <w:sz w:val="18"/>
          <w:szCs w:val="18"/>
        </w:rPr>
        <w:t xml:space="preserve"> </w:t>
      </w:r>
      <w:r w:rsidR="00663138" w:rsidRPr="00C652CA">
        <w:rPr>
          <w:sz w:val="18"/>
          <w:szCs w:val="18"/>
        </w:rPr>
        <w:t>wykonania części umowy</w:t>
      </w:r>
      <w:r w:rsidRPr="00C652CA">
        <w:rPr>
          <w:sz w:val="18"/>
          <w:szCs w:val="18"/>
        </w:rPr>
        <w:t>.</w:t>
      </w:r>
    </w:p>
    <w:p w14:paraId="101F39A4" w14:textId="77777777" w:rsidR="002102E3" w:rsidRPr="00C652CA" w:rsidRDefault="002102E3" w:rsidP="002102E3">
      <w:pPr>
        <w:pStyle w:val="Akapitzlist"/>
        <w:autoSpaceDE w:val="0"/>
        <w:spacing w:after="0" w:line="240" w:lineRule="auto"/>
        <w:ind w:left="567" w:firstLine="0"/>
        <w:rPr>
          <w:sz w:val="18"/>
          <w:szCs w:val="18"/>
        </w:rPr>
      </w:pPr>
    </w:p>
    <w:p w14:paraId="18F2FCE1" w14:textId="77777777" w:rsidR="00697FBE" w:rsidRDefault="00697FBE" w:rsidP="00E45F78">
      <w:pPr>
        <w:numPr>
          <w:ilvl w:val="0"/>
          <w:numId w:val="8"/>
        </w:numPr>
        <w:suppressAutoHyphens w:val="0"/>
        <w:spacing w:after="0" w:line="240" w:lineRule="auto"/>
        <w:ind w:left="567" w:hanging="567"/>
        <w:rPr>
          <w:rFonts w:ascii="Arial" w:hAnsi="Arial" w:cs="Arial"/>
          <w:sz w:val="18"/>
          <w:szCs w:val="18"/>
        </w:rPr>
      </w:pPr>
      <w:r w:rsidRPr="00C652CA">
        <w:rPr>
          <w:rFonts w:ascii="Arial" w:hAnsi="Arial" w:cs="Arial"/>
          <w:sz w:val="18"/>
          <w:szCs w:val="18"/>
        </w:rPr>
        <w:t xml:space="preserve">Zamawiający zastrzega sobie prawo rozwiązania niniejszej umowy z przyczyn leżących </w:t>
      </w:r>
      <w:r w:rsidRPr="00C652CA">
        <w:rPr>
          <w:rFonts w:ascii="Arial" w:hAnsi="Arial" w:cs="Arial"/>
          <w:sz w:val="18"/>
          <w:szCs w:val="18"/>
        </w:rPr>
        <w:br/>
        <w:t>po stronie Wykonawcy w szczególności w przypadku:</w:t>
      </w:r>
    </w:p>
    <w:p w14:paraId="3CDC1556" w14:textId="77777777" w:rsidR="002102E3" w:rsidRPr="00C652CA" w:rsidRDefault="002102E3" w:rsidP="002102E3">
      <w:pPr>
        <w:suppressAutoHyphens w:val="0"/>
        <w:spacing w:after="0" w:line="240" w:lineRule="auto"/>
        <w:ind w:left="567" w:firstLine="0"/>
        <w:rPr>
          <w:rFonts w:ascii="Arial" w:hAnsi="Arial" w:cs="Arial"/>
          <w:sz w:val="18"/>
          <w:szCs w:val="18"/>
        </w:rPr>
      </w:pPr>
    </w:p>
    <w:p w14:paraId="622B56A9" w14:textId="77777777" w:rsidR="009B7C48" w:rsidRPr="00C652CA" w:rsidRDefault="00753AB1" w:rsidP="00C07D08">
      <w:pPr>
        <w:pStyle w:val="NormalnyWeb"/>
        <w:spacing w:before="0" w:after="0" w:line="240" w:lineRule="auto"/>
        <w:rPr>
          <w:rFonts w:ascii="Arial" w:hAnsi="Arial" w:cs="Arial"/>
          <w:sz w:val="18"/>
          <w:szCs w:val="18"/>
        </w:rPr>
      </w:pPr>
      <w:r>
        <w:rPr>
          <w:rFonts w:ascii="Arial" w:hAnsi="Arial" w:cs="Arial"/>
          <w:sz w:val="18"/>
          <w:szCs w:val="18"/>
        </w:rPr>
        <w:t>1)</w:t>
      </w:r>
      <w:r>
        <w:rPr>
          <w:rFonts w:ascii="Arial" w:hAnsi="Arial" w:cs="Arial"/>
          <w:sz w:val="18"/>
          <w:szCs w:val="18"/>
        </w:rPr>
        <w:tab/>
      </w:r>
      <w:r w:rsidR="00697FBE" w:rsidRPr="00C652CA">
        <w:rPr>
          <w:rFonts w:ascii="Arial" w:hAnsi="Arial" w:cs="Arial"/>
          <w:sz w:val="18"/>
          <w:szCs w:val="18"/>
        </w:rPr>
        <w:t xml:space="preserve">co </w:t>
      </w:r>
      <w:r w:rsidR="00BD4B60" w:rsidRPr="00C652CA">
        <w:rPr>
          <w:rFonts w:ascii="Arial" w:hAnsi="Arial" w:cs="Arial"/>
          <w:sz w:val="18"/>
          <w:szCs w:val="18"/>
        </w:rPr>
        <w:t>najmniej trzykrotnej zwłoki w wykonaniu usługi trwającej</w:t>
      </w:r>
      <w:r w:rsidR="00697FBE" w:rsidRPr="00C652CA">
        <w:rPr>
          <w:rFonts w:ascii="Arial" w:hAnsi="Arial" w:cs="Arial"/>
          <w:sz w:val="18"/>
          <w:szCs w:val="18"/>
        </w:rPr>
        <w:t xml:space="preserve"> dłużej niż </w:t>
      </w:r>
      <w:r w:rsidR="001859FF" w:rsidRPr="00C652CA">
        <w:rPr>
          <w:rFonts w:ascii="Arial" w:hAnsi="Arial" w:cs="Arial"/>
          <w:b/>
          <w:sz w:val="18"/>
          <w:szCs w:val="18"/>
        </w:rPr>
        <w:t>10</w:t>
      </w:r>
      <w:r w:rsidR="00697FBE" w:rsidRPr="00C652CA">
        <w:rPr>
          <w:rFonts w:ascii="Arial" w:hAnsi="Arial" w:cs="Arial"/>
          <w:b/>
          <w:sz w:val="18"/>
          <w:szCs w:val="18"/>
        </w:rPr>
        <w:t xml:space="preserve"> dni</w:t>
      </w:r>
      <w:r w:rsidR="00697FBE" w:rsidRPr="00C652CA">
        <w:rPr>
          <w:rFonts w:ascii="Arial" w:hAnsi="Arial" w:cs="Arial"/>
          <w:sz w:val="18"/>
          <w:szCs w:val="18"/>
        </w:rPr>
        <w:t xml:space="preserve"> ponad termin określony odpo</w:t>
      </w:r>
      <w:r>
        <w:rPr>
          <w:rFonts w:ascii="Arial" w:hAnsi="Arial" w:cs="Arial"/>
          <w:sz w:val="18"/>
          <w:szCs w:val="18"/>
        </w:rPr>
        <w:t>w</w:t>
      </w:r>
      <w:r w:rsidR="00697FBE" w:rsidRPr="00C652CA">
        <w:rPr>
          <w:rFonts w:ascii="Arial" w:hAnsi="Arial" w:cs="Arial"/>
          <w:sz w:val="18"/>
          <w:szCs w:val="18"/>
        </w:rPr>
        <w:t xml:space="preserve">iednio w </w:t>
      </w:r>
      <w:r w:rsidR="002B00F5">
        <w:rPr>
          <w:rFonts w:ascii="Arial" w:hAnsi="Arial" w:cs="Arial"/>
          <w:b/>
          <w:sz w:val="18"/>
          <w:szCs w:val="18"/>
        </w:rPr>
        <w:t>§ 4 ust.1 pkt. 3) i 14</w:t>
      </w:r>
      <w:r w:rsidR="00697FBE" w:rsidRPr="00C652CA">
        <w:rPr>
          <w:rFonts w:ascii="Arial" w:hAnsi="Arial" w:cs="Arial"/>
          <w:b/>
          <w:sz w:val="18"/>
          <w:szCs w:val="18"/>
        </w:rPr>
        <w:t>),</w:t>
      </w:r>
    </w:p>
    <w:p w14:paraId="33A88A1B" w14:textId="77777777" w:rsidR="009B7C48" w:rsidRPr="00C652CA"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2)</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co najmniej trzykrotnego braku realizacji zlecenia,</w:t>
      </w:r>
    </w:p>
    <w:p w14:paraId="63C6F92F" w14:textId="77777777" w:rsidR="00697FBE" w:rsidRDefault="00753AB1" w:rsidP="00C07D08">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3)</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 xml:space="preserve">co najmniej dwukrotnego rozpatrzenia reklamacji z naruszeniem terminu określonego w </w:t>
      </w:r>
      <w:r w:rsidR="00697FBE" w:rsidRPr="00C652CA">
        <w:rPr>
          <w:rStyle w:val="Domylnaczcionkaakapitu1"/>
          <w:rFonts w:ascii="Arial" w:hAnsi="Arial" w:cs="Arial"/>
          <w:b/>
          <w:bCs/>
          <w:sz w:val="18"/>
          <w:szCs w:val="18"/>
        </w:rPr>
        <w:t>§ 7 ust.8</w:t>
      </w:r>
      <w:r w:rsidR="00697FBE" w:rsidRPr="00C652CA">
        <w:rPr>
          <w:rStyle w:val="Domylnaczcionkaakapitu1"/>
          <w:rFonts w:ascii="Arial" w:hAnsi="Arial" w:cs="Arial"/>
          <w:bCs/>
          <w:sz w:val="18"/>
          <w:szCs w:val="18"/>
        </w:rPr>
        <w:t>.</w:t>
      </w:r>
    </w:p>
    <w:p w14:paraId="635275EF" w14:textId="77777777" w:rsidR="009B7C48" w:rsidRPr="00C652CA" w:rsidRDefault="009B7C48" w:rsidP="009B7C48">
      <w:pPr>
        <w:pStyle w:val="NormalnyWeb"/>
        <w:spacing w:before="0" w:after="0" w:line="240" w:lineRule="auto"/>
        <w:ind w:left="720" w:firstLine="0"/>
        <w:rPr>
          <w:rStyle w:val="Domylnaczcionkaakapitu1"/>
          <w:rFonts w:ascii="Arial" w:hAnsi="Arial" w:cs="Arial"/>
          <w:bCs/>
          <w:sz w:val="18"/>
          <w:szCs w:val="18"/>
        </w:rPr>
      </w:pPr>
    </w:p>
    <w:p w14:paraId="6D83474F" w14:textId="77777777" w:rsidR="00F07DD7"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7</w:t>
      </w:r>
      <w:r w:rsidR="00F07DD7" w:rsidRPr="00C652CA">
        <w:rPr>
          <w:rStyle w:val="Domylnaczcionkaakapitu1"/>
          <w:rFonts w:ascii="Arial" w:hAnsi="Arial" w:cs="Arial"/>
          <w:bCs/>
          <w:sz w:val="18"/>
          <w:szCs w:val="18"/>
        </w:rPr>
        <w:t>.</w:t>
      </w:r>
      <w:r w:rsidR="00F07DD7" w:rsidRPr="00C652CA">
        <w:rPr>
          <w:rStyle w:val="Domylnaczcionkaakapitu1"/>
          <w:rFonts w:ascii="Arial" w:hAnsi="Arial" w:cs="Arial"/>
          <w:bCs/>
          <w:sz w:val="18"/>
          <w:szCs w:val="18"/>
        </w:rPr>
        <w:tab/>
        <w:t>Zamawiający zastrzega sobie prawo rozwiązania Umowy w przypadku otwarcia likwidacji lub ogłoszenia upadłości Wykonawcy lub przewidzenia w zatwierdzonym przez sąd układzie w postępowaniu restrukturyzacyjnym prowadzonym wobec Wykonawcy zaspokojenia wierzycieli przez likwidację jego majątku, lub zarządzenia likwidacji majątku Wykonawcy na podstawie art. 332 ust. 1 ustawy z dnia 15 maja 2015r. Prawo restrukturyzacy</w:t>
      </w:r>
      <w:r w:rsidR="006B1DA2" w:rsidRPr="00C652CA">
        <w:rPr>
          <w:rStyle w:val="Domylnaczcionkaakapitu1"/>
          <w:rFonts w:ascii="Arial" w:hAnsi="Arial" w:cs="Arial"/>
          <w:bCs/>
          <w:sz w:val="18"/>
          <w:szCs w:val="18"/>
        </w:rPr>
        <w:t>jne (Dz. U. z 2021r. poz. 1588</w:t>
      </w:r>
      <w:r w:rsidR="00F07DD7" w:rsidRPr="00C652CA">
        <w:rPr>
          <w:rStyle w:val="Domylnaczcionkaakapitu1"/>
          <w:rFonts w:ascii="Arial" w:hAnsi="Arial" w:cs="Arial"/>
          <w:bCs/>
          <w:sz w:val="18"/>
          <w:szCs w:val="18"/>
        </w:rPr>
        <w:t xml:space="preserve"> z późn. zm.).</w:t>
      </w:r>
    </w:p>
    <w:p w14:paraId="60539AB5"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0262F916" w14:textId="77777777" w:rsidR="00697FBE" w:rsidRDefault="009B7C48"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8</w:t>
      </w:r>
      <w:r w:rsidR="00697FBE" w:rsidRPr="00C652CA">
        <w:rPr>
          <w:rStyle w:val="Domylnaczcionkaakapitu1"/>
          <w:rFonts w:ascii="Arial" w:hAnsi="Arial" w:cs="Arial"/>
          <w:bCs/>
          <w:sz w:val="18"/>
          <w:szCs w:val="18"/>
        </w:rPr>
        <w:t xml:space="preserve">. </w:t>
      </w:r>
      <w:r>
        <w:rPr>
          <w:rStyle w:val="Domylnaczcionkaakapitu1"/>
          <w:rFonts w:ascii="Arial" w:hAnsi="Arial" w:cs="Arial"/>
          <w:bCs/>
          <w:sz w:val="18"/>
          <w:szCs w:val="18"/>
        </w:rPr>
        <w:tab/>
      </w:r>
      <w:r w:rsidR="00697FBE" w:rsidRPr="00C652CA">
        <w:rPr>
          <w:rStyle w:val="Domylnaczcionkaakapitu1"/>
          <w:rFonts w:ascii="Arial" w:hAnsi="Arial" w:cs="Arial"/>
          <w:bCs/>
          <w:sz w:val="18"/>
          <w:szCs w:val="18"/>
        </w:rPr>
        <w:t>Zamawiający zastrzega możliwość wypowiedzenia umowy ze skutkiem natychmiastowym na każdym etapie świadczenia usług w przypadku trzykrotnego udokumentowania przez Zamawiającego zawyżania cen części</w:t>
      </w:r>
      <w:r w:rsidR="00753AB1">
        <w:rPr>
          <w:rStyle w:val="Domylnaczcionkaakapitu1"/>
          <w:rFonts w:ascii="Arial" w:hAnsi="Arial" w:cs="Arial"/>
          <w:bCs/>
          <w:sz w:val="18"/>
          <w:szCs w:val="18"/>
        </w:rPr>
        <w:t xml:space="preserve"> zamiennych</w:t>
      </w:r>
      <w:r w:rsidR="00697FBE" w:rsidRPr="00C652CA">
        <w:rPr>
          <w:rStyle w:val="Domylnaczcionkaakapitu1"/>
          <w:rFonts w:ascii="Arial" w:hAnsi="Arial" w:cs="Arial"/>
          <w:bCs/>
          <w:sz w:val="18"/>
          <w:szCs w:val="18"/>
        </w:rPr>
        <w:t xml:space="preserve"> przez Wykonawcę pomimo pisemnego wezwania Wykonawcy do zaprzestania powyższych praktyk.</w:t>
      </w:r>
    </w:p>
    <w:p w14:paraId="29FA609D" w14:textId="77777777" w:rsidR="007C6D6F" w:rsidRDefault="007C6D6F" w:rsidP="00C652CA">
      <w:pPr>
        <w:pStyle w:val="NormalnyWeb"/>
        <w:spacing w:before="0" w:after="0" w:line="240" w:lineRule="auto"/>
        <w:rPr>
          <w:rStyle w:val="Domylnaczcionkaakapitu1"/>
          <w:rFonts w:ascii="Arial" w:hAnsi="Arial" w:cs="Arial"/>
          <w:bCs/>
          <w:sz w:val="18"/>
          <w:szCs w:val="18"/>
        </w:rPr>
      </w:pPr>
    </w:p>
    <w:p w14:paraId="0559338B" w14:textId="77777777" w:rsidR="007C6D6F" w:rsidRDefault="007C6D6F" w:rsidP="00942EF4">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lastRenderedPageBreak/>
        <w:t>9.</w:t>
      </w:r>
      <w:r>
        <w:rPr>
          <w:rStyle w:val="Domylnaczcionkaakapitu1"/>
          <w:rFonts w:ascii="Arial" w:hAnsi="Arial" w:cs="Arial"/>
          <w:bCs/>
          <w:sz w:val="18"/>
          <w:szCs w:val="18"/>
        </w:rPr>
        <w:tab/>
        <w:t xml:space="preserve">Jeżeli w trakcie obowiązywania umowy Zamawiający stwierdzi, iż Wykonawca poświadczył w postępowaniu przetargowym w dokumencie będącym </w:t>
      </w:r>
      <w:r w:rsidRPr="007C6D6F">
        <w:rPr>
          <w:rStyle w:val="Domylnaczcionkaakapitu1"/>
          <w:rFonts w:ascii="Arial" w:hAnsi="Arial" w:cs="Arial"/>
          <w:b/>
          <w:bCs/>
          <w:sz w:val="18"/>
          <w:szCs w:val="18"/>
        </w:rPr>
        <w:t>załącznikiem nr 2 do umowy</w:t>
      </w:r>
      <w:r>
        <w:rPr>
          <w:rStyle w:val="Domylnaczcionkaakapitu1"/>
          <w:rFonts w:ascii="Arial" w:hAnsi="Arial" w:cs="Arial"/>
          <w:bCs/>
          <w:sz w:val="18"/>
          <w:szCs w:val="18"/>
        </w:rPr>
        <w:t xml:space="preserve"> nieprawdę dotyczącą dysponowaniem wymaganym minimalnym wyposażeniem warsztatu w urządzenia techniczne i</w:t>
      </w:r>
      <w:r w:rsidR="00942EF4">
        <w:rPr>
          <w:rStyle w:val="Domylnaczcionkaakapitu1"/>
          <w:rFonts w:ascii="Arial" w:hAnsi="Arial" w:cs="Arial"/>
          <w:bCs/>
          <w:sz w:val="18"/>
          <w:szCs w:val="18"/>
        </w:rPr>
        <w:t xml:space="preserve"> narzędzia, Zamawiający odstąpi od </w:t>
      </w:r>
      <w:r>
        <w:rPr>
          <w:rStyle w:val="Domylnaczcionkaakapitu1"/>
          <w:rFonts w:ascii="Arial" w:hAnsi="Arial" w:cs="Arial"/>
          <w:bCs/>
          <w:sz w:val="18"/>
          <w:szCs w:val="18"/>
        </w:rPr>
        <w:t xml:space="preserve"> umowę w trybie natychmiasto</w:t>
      </w:r>
      <w:r w:rsidR="00942EF4">
        <w:rPr>
          <w:rStyle w:val="Domylnaczcionkaakapitu1"/>
          <w:rFonts w:ascii="Arial" w:hAnsi="Arial" w:cs="Arial"/>
          <w:bCs/>
          <w:sz w:val="18"/>
          <w:szCs w:val="18"/>
        </w:rPr>
        <w:t>wym na podstawie art. 456 ust. 1 pkt 2 lit. b)</w:t>
      </w:r>
      <w:r>
        <w:rPr>
          <w:rStyle w:val="Domylnaczcionkaakapitu1"/>
          <w:rFonts w:ascii="Arial" w:hAnsi="Arial" w:cs="Arial"/>
          <w:bCs/>
          <w:sz w:val="18"/>
          <w:szCs w:val="18"/>
        </w:rPr>
        <w:t xml:space="preserve"> oraz zgodnie z art. </w:t>
      </w:r>
      <w:r w:rsidR="00942EF4">
        <w:rPr>
          <w:rStyle w:val="Domylnaczcionkaakapitu1"/>
          <w:rFonts w:ascii="Arial" w:hAnsi="Arial" w:cs="Arial"/>
          <w:bCs/>
          <w:sz w:val="18"/>
          <w:szCs w:val="18"/>
        </w:rPr>
        <w:t>109 ust. 1 ppkt 8)</w:t>
      </w:r>
      <w:r>
        <w:rPr>
          <w:rStyle w:val="Domylnaczcionkaakapitu1"/>
          <w:rFonts w:ascii="Arial" w:hAnsi="Arial" w:cs="Arial"/>
          <w:bCs/>
          <w:sz w:val="18"/>
          <w:szCs w:val="18"/>
        </w:rPr>
        <w:t xml:space="preserve"> z winy Wykonawcy. </w:t>
      </w:r>
    </w:p>
    <w:p w14:paraId="4A1B111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0B6AB483" w14:textId="77777777" w:rsidR="00697FBE" w:rsidRDefault="007C6D6F" w:rsidP="00C652CA">
      <w:pPr>
        <w:pStyle w:val="NormalnyWeb"/>
        <w:spacing w:before="0" w:after="0" w:line="240" w:lineRule="auto"/>
        <w:rPr>
          <w:rStyle w:val="Domylnaczcionkaakapitu1"/>
          <w:rFonts w:ascii="Arial" w:hAnsi="Arial" w:cs="Arial"/>
          <w:bCs/>
          <w:sz w:val="18"/>
          <w:szCs w:val="18"/>
        </w:rPr>
      </w:pPr>
      <w:r>
        <w:rPr>
          <w:rStyle w:val="Domylnaczcionkaakapitu1"/>
          <w:rFonts w:ascii="Arial" w:hAnsi="Arial" w:cs="Arial"/>
          <w:bCs/>
          <w:sz w:val="18"/>
          <w:szCs w:val="18"/>
        </w:rPr>
        <w:t>10</w:t>
      </w:r>
      <w:r w:rsidR="00697FBE" w:rsidRPr="00C652CA">
        <w:rPr>
          <w:rStyle w:val="Domylnaczcionkaakapitu1"/>
          <w:rFonts w:ascii="Arial" w:hAnsi="Arial" w:cs="Arial"/>
          <w:bCs/>
          <w:sz w:val="18"/>
          <w:szCs w:val="18"/>
        </w:rPr>
        <w:t>.</w:t>
      </w:r>
      <w:r w:rsidR="00697FBE" w:rsidRPr="00C652CA">
        <w:rPr>
          <w:rStyle w:val="Domylnaczcionkaakapitu1"/>
          <w:rFonts w:ascii="Arial" w:hAnsi="Arial" w:cs="Arial"/>
          <w:bCs/>
          <w:sz w:val="18"/>
          <w:szCs w:val="18"/>
        </w:rPr>
        <w:tab/>
        <w:t xml:space="preserve">W przypadku wypowiedzenia umowy przez Zamawiającego ze skutkiem natychmiastowym Wykonawcy </w:t>
      </w:r>
      <w:r w:rsidR="009826E6">
        <w:rPr>
          <w:rStyle w:val="Domylnaczcionkaakapitu1"/>
          <w:rFonts w:ascii="Arial" w:hAnsi="Arial" w:cs="Arial"/>
          <w:bCs/>
          <w:sz w:val="18"/>
          <w:szCs w:val="18"/>
        </w:rPr>
        <w:br/>
      </w:r>
      <w:r w:rsidR="00697FBE" w:rsidRPr="00C652CA">
        <w:rPr>
          <w:rStyle w:val="Domylnaczcionkaakapitu1"/>
          <w:rFonts w:ascii="Arial" w:hAnsi="Arial" w:cs="Arial"/>
          <w:bCs/>
          <w:sz w:val="18"/>
          <w:szCs w:val="18"/>
        </w:rPr>
        <w:t xml:space="preserve">nie przysługuje żadne roszczenie odszkodowawcze z tego tytułu. Wykonawca może żądać </w:t>
      </w:r>
      <w:r w:rsidR="001859FF" w:rsidRPr="00C652CA">
        <w:rPr>
          <w:rStyle w:val="Domylnaczcionkaakapitu1"/>
          <w:rFonts w:ascii="Arial" w:hAnsi="Arial" w:cs="Arial"/>
          <w:bCs/>
          <w:sz w:val="18"/>
          <w:szCs w:val="18"/>
        </w:rPr>
        <w:t>w</w:t>
      </w:r>
      <w:r w:rsidR="00697FBE" w:rsidRPr="00C652CA">
        <w:rPr>
          <w:rStyle w:val="Domylnaczcionkaakapitu1"/>
          <w:rFonts w:ascii="Arial" w:hAnsi="Arial" w:cs="Arial"/>
          <w:bCs/>
          <w:sz w:val="18"/>
          <w:szCs w:val="18"/>
        </w:rPr>
        <w:t>ynagrodzenia wyłącznie za usługi faktycznie wykonane do dnia wypowiedzenia umowy.</w:t>
      </w:r>
    </w:p>
    <w:p w14:paraId="179BB852" w14:textId="77777777" w:rsidR="009B7C48" w:rsidRPr="00C652CA" w:rsidRDefault="009B7C48" w:rsidP="00C652CA">
      <w:pPr>
        <w:pStyle w:val="NormalnyWeb"/>
        <w:spacing w:before="0" w:after="0" w:line="240" w:lineRule="auto"/>
        <w:rPr>
          <w:rStyle w:val="Domylnaczcionkaakapitu1"/>
          <w:rFonts w:ascii="Arial" w:hAnsi="Arial" w:cs="Arial"/>
          <w:bCs/>
          <w:sz w:val="18"/>
          <w:szCs w:val="18"/>
        </w:rPr>
      </w:pPr>
    </w:p>
    <w:p w14:paraId="4BFAD424" w14:textId="77777777" w:rsidR="00697FBE" w:rsidRPr="00C652CA" w:rsidRDefault="00697FBE" w:rsidP="00C652CA">
      <w:pPr>
        <w:pStyle w:val="NormalnyWeb"/>
        <w:spacing w:before="0" w:after="0" w:line="240" w:lineRule="auto"/>
        <w:rPr>
          <w:rFonts w:ascii="Arial" w:hAnsi="Arial" w:cs="Arial"/>
          <w:bCs/>
          <w:sz w:val="18"/>
          <w:szCs w:val="18"/>
        </w:rPr>
      </w:pPr>
      <w:r w:rsidRPr="00C652CA">
        <w:rPr>
          <w:rStyle w:val="Domylnaczcionkaakapitu1"/>
          <w:rFonts w:ascii="Arial" w:hAnsi="Arial" w:cs="Arial"/>
          <w:bCs/>
          <w:sz w:val="18"/>
          <w:szCs w:val="18"/>
        </w:rPr>
        <w:t>1</w:t>
      </w:r>
      <w:r w:rsidR="007C6D6F">
        <w:rPr>
          <w:rStyle w:val="Domylnaczcionkaakapitu1"/>
          <w:rFonts w:ascii="Arial" w:hAnsi="Arial" w:cs="Arial"/>
          <w:bCs/>
          <w:sz w:val="18"/>
          <w:szCs w:val="18"/>
        </w:rPr>
        <w:t>1</w:t>
      </w:r>
      <w:r w:rsidRPr="00C652CA">
        <w:rPr>
          <w:rStyle w:val="Domylnaczcionkaakapitu1"/>
          <w:rFonts w:ascii="Arial" w:hAnsi="Arial" w:cs="Arial"/>
          <w:bCs/>
          <w:sz w:val="18"/>
          <w:szCs w:val="18"/>
        </w:rPr>
        <w:t>.</w:t>
      </w:r>
      <w:r w:rsidR="001859FF" w:rsidRPr="00C652CA">
        <w:rPr>
          <w:rFonts w:ascii="Arial" w:hAnsi="Arial" w:cs="Arial"/>
          <w:sz w:val="18"/>
          <w:szCs w:val="18"/>
        </w:rPr>
        <w:tab/>
        <w:t>Zamawiający w każdym przypadku przed rozwiązaniem umowy</w:t>
      </w:r>
      <w:r w:rsidR="00210E1F" w:rsidRPr="00C652CA">
        <w:rPr>
          <w:rFonts w:ascii="Arial" w:hAnsi="Arial" w:cs="Arial"/>
          <w:sz w:val="18"/>
          <w:szCs w:val="18"/>
        </w:rPr>
        <w:t xml:space="preserve"> z winy Wykonawcy,</w:t>
      </w:r>
      <w:r w:rsidR="001859FF" w:rsidRPr="00C652CA">
        <w:rPr>
          <w:rFonts w:ascii="Arial" w:hAnsi="Arial" w:cs="Arial"/>
          <w:sz w:val="18"/>
          <w:szCs w:val="18"/>
        </w:rPr>
        <w:t xml:space="preserve"> wezwie Wykonawcę </w:t>
      </w:r>
      <w:r w:rsidR="009826E6">
        <w:rPr>
          <w:rFonts w:ascii="Arial" w:hAnsi="Arial" w:cs="Arial"/>
          <w:sz w:val="18"/>
          <w:szCs w:val="18"/>
        </w:rPr>
        <w:br/>
      </w:r>
      <w:r w:rsidR="001859FF" w:rsidRPr="00C652CA">
        <w:rPr>
          <w:rFonts w:ascii="Arial" w:hAnsi="Arial" w:cs="Arial"/>
          <w:sz w:val="18"/>
          <w:szCs w:val="18"/>
        </w:rPr>
        <w:t>do prawidłowego wykonania umowy, z zastrzeżeniem, że jeśli Wykonawca nie zastosuje się do wezwania umowa zostanie rozwiązana w trybie natychmiastowym.</w:t>
      </w:r>
    </w:p>
    <w:p w14:paraId="70A94550" w14:textId="77777777" w:rsidR="00B0274D" w:rsidRPr="00C652CA" w:rsidRDefault="00697FBE" w:rsidP="00C652CA">
      <w:pPr>
        <w:pStyle w:val="NormalnyWeb"/>
        <w:spacing w:before="0" w:after="0" w:line="240" w:lineRule="auto"/>
        <w:rPr>
          <w:rStyle w:val="Domylnaczcionkaakapitu1"/>
          <w:rFonts w:ascii="Arial" w:hAnsi="Arial" w:cs="Arial"/>
          <w:bCs/>
          <w:sz w:val="18"/>
          <w:szCs w:val="18"/>
        </w:rPr>
      </w:pPr>
      <w:r w:rsidRPr="00C652CA">
        <w:rPr>
          <w:rStyle w:val="Domylnaczcionkaakapitu1"/>
          <w:rFonts w:ascii="Arial" w:hAnsi="Arial" w:cs="Arial"/>
          <w:bCs/>
          <w:sz w:val="18"/>
          <w:szCs w:val="18"/>
        </w:rPr>
        <w:tab/>
      </w:r>
    </w:p>
    <w:p w14:paraId="28D4FEE8"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Style w:val="Domylnaczcionkaakapitu1"/>
          <w:rFonts w:ascii="Arial" w:eastAsia="TimesNewRomanPS-BoldMT" w:hAnsi="Arial" w:cs="Arial"/>
          <w:b/>
          <w:bCs/>
          <w:sz w:val="18"/>
          <w:szCs w:val="18"/>
        </w:rPr>
        <w:t>§</w:t>
      </w:r>
      <w:r w:rsidRPr="00C652CA">
        <w:rPr>
          <w:rStyle w:val="Domylnaczcionkaakapitu1"/>
          <w:rFonts w:ascii="Arial" w:hAnsi="Arial" w:cs="Arial"/>
          <w:b/>
          <w:bCs/>
          <w:sz w:val="18"/>
          <w:szCs w:val="18"/>
        </w:rPr>
        <w:t xml:space="preserve"> 10</w:t>
      </w:r>
    </w:p>
    <w:p w14:paraId="0E43D30A" w14:textId="77777777" w:rsidR="00697FBE" w:rsidRPr="00C652CA" w:rsidRDefault="00697FBE" w:rsidP="00C652CA">
      <w:pPr>
        <w:autoSpaceDE w:val="0"/>
        <w:spacing w:after="0" w:line="240" w:lineRule="auto"/>
        <w:ind w:left="567" w:hanging="567"/>
        <w:jc w:val="center"/>
        <w:rPr>
          <w:rFonts w:ascii="Arial" w:hAnsi="Arial" w:cs="Arial"/>
          <w:b/>
          <w:bCs/>
          <w:sz w:val="18"/>
          <w:szCs w:val="18"/>
        </w:rPr>
      </w:pPr>
      <w:r w:rsidRPr="00C652CA">
        <w:rPr>
          <w:rFonts w:ascii="Arial" w:hAnsi="Arial" w:cs="Arial"/>
          <w:b/>
          <w:bCs/>
          <w:sz w:val="18"/>
          <w:szCs w:val="18"/>
        </w:rPr>
        <w:t>Zatrudnienie pracowników</w:t>
      </w:r>
    </w:p>
    <w:p w14:paraId="5B03E86B" w14:textId="77777777" w:rsidR="00697FBE" w:rsidRPr="00C652CA" w:rsidRDefault="00697FBE" w:rsidP="00C652CA">
      <w:pPr>
        <w:autoSpaceDE w:val="0"/>
        <w:spacing w:after="0" w:line="240" w:lineRule="auto"/>
        <w:ind w:left="567" w:hanging="567"/>
        <w:rPr>
          <w:rFonts w:ascii="Arial" w:hAnsi="Arial" w:cs="Arial"/>
          <w:b/>
          <w:bCs/>
          <w:sz w:val="18"/>
          <w:szCs w:val="18"/>
        </w:rPr>
      </w:pPr>
    </w:p>
    <w:p w14:paraId="3FF83D25"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Wykonawca/</w:t>
      </w:r>
      <w:r w:rsidR="009826E6">
        <w:rPr>
          <w:rStyle w:val="Domylnaczcionkaakapitu1"/>
          <w:rFonts w:ascii="Arial" w:eastAsia="ArialMT" w:hAnsi="Arial" w:cs="Arial"/>
          <w:sz w:val="18"/>
          <w:szCs w:val="18"/>
          <w:lang w:eastAsia="ar-SA"/>
        </w:rPr>
        <w:t xml:space="preserve">podwykonawca zobowiązuje się do </w:t>
      </w:r>
      <w:r w:rsidRPr="00C652CA">
        <w:rPr>
          <w:rStyle w:val="Domylnaczcionkaakapitu1"/>
          <w:rFonts w:ascii="Arial" w:eastAsia="ArialMT" w:hAnsi="Arial" w:cs="Arial"/>
          <w:sz w:val="18"/>
          <w:szCs w:val="18"/>
          <w:lang w:eastAsia="ar-SA"/>
        </w:rPr>
        <w:t xml:space="preserve">zatrudnienia w rozumieniu art.22 § 1 ustawy z dnia 26.06.1974r. Kodeks pracy ( </w:t>
      </w:r>
      <w:r w:rsidR="00942EF4">
        <w:rPr>
          <w:rFonts w:ascii="Arial" w:eastAsia="Times New Roman" w:hAnsi="Arial" w:cs="Arial"/>
          <w:bCs/>
          <w:iCs/>
          <w:color w:val="000000"/>
          <w:sz w:val="18"/>
          <w:szCs w:val="18"/>
          <w:lang w:eastAsia="pl-PL"/>
        </w:rPr>
        <w:t>Dz. U. z 2022r. poz. 1510, 1700 i 2140 oraz z 2023r. poz. 240 i 641</w:t>
      </w:r>
      <w:r w:rsidR="00942EF4" w:rsidRPr="00C03F7E">
        <w:rPr>
          <w:rFonts w:ascii="Arial" w:eastAsia="Times New Roman" w:hAnsi="Arial" w:cs="Arial"/>
          <w:bCs/>
          <w:iCs/>
          <w:color w:val="000000"/>
          <w:sz w:val="18"/>
          <w:szCs w:val="18"/>
          <w:lang w:eastAsia="pl-PL"/>
        </w:rPr>
        <w:t>)</w:t>
      </w:r>
      <w:r w:rsidR="009826E6">
        <w:rPr>
          <w:rFonts w:ascii="Arial" w:eastAsia="Times New Roman" w:hAnsi="Arial" w:cs="Arial"/>
          <w:bCs/>
          <w:iCs/>
          <w:color w:val="000000"/>
          <w:sz w:val="18"/>
          <w:szCs w:val="18"/>
          <w:lang w:eastAsia="pl-PL"/>
        </w:rPr>
        <w:t>,</w:t>
      </w:r>
      <w:r w:rsidRPr="00C652CA">
        <w:rPr>
          <w:rStyle w:val="Domylnaczcionkaakapitu1"/>
          <w:rFonts w:ascii="Arial" w:eastAsia="ArialMT" w:hAnsi="Arial" w:cs="Arial"/>
          <w:sz w:val="18"/>
          <w:szCs w:val="18"/>
          <w:lang w:eastAsia="ar-SA"/>
        </w:rPr>
        <w:t xml:space="preserve">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lub analogicznych przepisów państw członkowskich UE, EOG, przy realizacji zamówienia osoby lub osób, </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 xml:space="preserve">o których mowa </w:t>
      </w:r>
      <w:r w:rsidRPr="009826E6">
        <w:rPr>
          <w:rStyle w:val="Domylnaczcionkaakapitu1"/>
          <w:rFonts w:ascii="Arial" w:eastAsia="ArialMT" w:hAnsi="Arial" w:cs="Arial"/>
          <w:b/>
          <w:sz w:val="18"/>
          <w:szCs w:val="18"/>
          <w:lang w:eastAsia="ar-SA"/>
        </w:rPr>
        <w:t xml:space="preserve">w </w:t>
      </w:r>
      <w:r w:rsidRPr="009826E6">
        <w:rPr>
          <w:rStyle w:val="Domylnaczcionkaakapitu1"/>
          <w:rFonts w:ascii="Arial" w:eastAsia="TimesNewRomanPS-BoldMT" w:hAnsi="Arial" w:cs="Arial"/>
          <w:b/>
          <w:bCs/>
          <w:sz w:val="18"/>
          <w:szCs w:val="18"/>
        </w:rPr>
        <w:t>§</w:t>
      </w:r>
      <w:r w:rsidR="006B1DA2" w:rsidRPr="009826E6">
        <w:rPr>
          <w:rStyle w:val="Domylnaczcionkaakapitu1"/>
          <w:rFonts w:ascii="Arial" w:eastAsia="ArialMT" w:hAnsi="Arial" w:cs="Arial"/>
          <w:b/>
          <w:sz w:val="18"/>
          <w:szCs w:val="18"/>
          <w:lang w:eastAsia="ar-SA"/>
        </w:rPr>
        <w:t xml:space="preserve"> 5 ust.</w:t>
      </w:r>
      <w:r w:rsidRPr="009826E6">
        <w:rPr>
          <w:rStyle w:val="Domylnaczcionkaakapitu1"/>
          <w:rFonts w:ascii="Arial" w:eastAsia="ArialMT" w:hAnsi="Arial" w:cs="Arial"/>
          <w:b/>
          <w:sz w:val="18"/>
          <w:szCs w:val="18"/>
          <w:lang w:eastAsia="ar-SA"/>
        </w:rPr>
        <w:t xml:space="preserve"> 1</w:t>
      </w:r>
      <w:r w:rsidR="006B1DA2" w:rsidRPr="009826E6">
        <w:rPr>
          <w:rStyle w:val="Domylnaczcionkaakapitu1"/>
          <w:rFonts w:ascii="Arial" w:eastAsia="ArialMT" w:hAnsi="Arial" w:cs="Arial"/>
          <w:b/>
          <w:sz w:val="18"/>
          <w:szCs w:val="18"/>
          <w:lang w:eastAsia="ar-SA"/>
        </w:rPr>
        <w:t>9</w:t>
      </w:r>
      <w:r w:rsidRPr="00C652CA">
        <w:rPr>
          <w:rStyle w:val="Domylnaczcionkaakapitu1"/>
          <w:rFonts w:ascii="Arial" w:eastAsia="ArialMT" w:hAnsi="Arial" w:cs="Arial"/>
          <w:color w:val="801900"/>
          <w:sz w:val="18"/>
          <w:szCs w:val="18"/>
          <w:lang w:eastAsia="ar-SA"/>
        </w:rPr>
        <w:t xml:space="preserve"> </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wykonujących czynności bezpośrednio związane z wykonywaniem usług</w:t>
      </w:r>
      <w:r w:rsidR="009826E6">
        <w:rPr>
          <w:rStyle w:val="Domylnaczcionkaakapitu1"/>
          <w:rFonts w:ascii="Arial" w:eastAsia="ArialMT" w:hAnsi="Arial" w:cs="Arial"/>
          <w:sz w:val="18"/>
          <w:szCs w:val="18"/>
          <w:lang w:eastAsia="ar-SA"/>
        </w:rPr>
        <w:t>,</w:t>
      </w:r>
      <w:r w:rsidR="009826E6">
        <w:rPr>
          <w:rStyle w:val="Domylnaczcionkaakapitu1"/>
          <w:rFonts w:ascii="Arial" w:eastAsia="ArialMT" w:hAnsi="Arial" w:cs="Arial"/>
          <w:sz w:val="18"/>
          <w:szCs w:val="18"/>
          <w:lang w:eastAsia="ar-SA"/>
        </w:rPr>
        <w:br/>
      </w:r>
      <w:r w:rsidRPr="00C652CA">
        <w:rPr>
          <w:rStyle w:val="Domylnaczcionkaakapitu1"/>
          <w:rFonts w:ascii="Arial" w:eastAsia="ArialMT" w:hAnsi="Arial" w:cs="Arial"/>
          <w:sz w:val="18"/>
          <w:szCs w:val="18"/>
          <w:lang w:eastAsia="ar-SA"/>
        </w:rPr>
        <w:t>w trakcie trwania całego okresu realizacji zamówienia. Powyższy wymóg, nie dotyczy właściciela(i) podmiotu gospodarczego, który będzie osobiście świadczył przedmiotową usługę.</w:t>
      </w:r>
    </w:p>
    <w:p w14:paraId="314E79FA"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2AAA34E1" w14:textId="77777777" w:rsidR="00697FBE" w:rsidRPr="009B7C48" w:rsidRDefault="00697FBE" w:rsidP="00E45F78">
      <w:pPr>
        <w:numPr>
          <w:ilvl w:val="0"/>
          <w:numId w:val="3"/>
        </w:numPr>
        <w:tabs>
          <w:tab w:val="clear" w:pos="765"/>
        </w:tabs>
        <w:suppressAutoHyphens w:val="0"/>
        <w:autoSpaceDE w:val="0"/>
        <w:spacing w:after="0" w:line="240" w:lineRule="auto"/>
        <w:ind w:left="567" w:hanging="567"/>
        <w:rPr>
          <w:rStyle w:val="Domylnaczcionkaakapitu1"/>
          <w:rFonts w:ascii="Arial" w:hAnsi="Arial" w:cs="Arial"/>
          <w:sz w:val="18"/>
          <w:szCs w:val="18"/>
        </w:rPr>
      </w:pPr>
      <w:bookmarkStart w:id="0" w:name="_Hlk43366864"/>
      <w:r w:rsidRPr="00C652CA">
        <w:rPr>
          <w:rStyle w:val="Domylnaczcionkaakapitu1"/>
          <w:rFonts w:ascii="Arial" w:eastAsia="ArialMT" w:hAnsi="Arial" w:cs="Arial"/>
          <w:sz w:val="18"/>
          <w:szCs w:val="18"/>
          <w:lang w:eastAsia="ar-SA"/>
        </w:rPr>
        <w:t>Podstawą do weryfikacji przez Zamawiającego</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sz w:val="18"/>
          <w:szCs w:val="18"/>
          <w:lang w:eastAsia="ar-SA"/>
        </w:rPr>
        <w:t>zatrudnienia podanego przez Wykonawcę będzie przedłożony przez Wykonawcę</w:t>
      </w:r>
      <w:r w:rsidRPr="00C652CA">
        <w:rPr>
          <w:rStyle w:val="Domylnaczcionkaakapitu1"/>
          <w:rFonts w:ascii="Arial" w:eastAsia="ArialMT" w:hAnsi="Arial" w:cs="Arial"/>
          <w:color w:val="FF0000"/>
          <w:sz w:val="18"/>
          <w:szCs w:val="18"/>
          <w:lang w:eastAsia="ar-SA"/>
        </w:rPr>
        <w:t xml:space="preserve"> </w:t>
      </w:r>
      <w:r w:rsidRPr="00C652CA">
        <w:rPr>
          <w:rStyle w:val="Domylnaczcionkaakapitu1"/>
          <w:rFonts w:ascii="Arial" w:eastAsia="ArialMT" w:hAnsi="Arial" w:cs="Arial"/>
          <w:b/>
          <w:sz w:val="18"/>
          <w:szCs w:val="18"/>
          <w:lang w:eastAsia="ar-SA"/>
        </w:rPr>
        <w:t>w ciągu 5 dni od dnia podpisania umowy</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 xml:space="preserve">załącznik nr </w:t>
      </w:r>
      <w:r w:rsidR="00FA22E9">
        <w:rPr>
          <w:rStyle w:val="Domylnaczcionkaakapitu1"/>
          <w:rFonts w:ascii="Arial" w:eastAsia="ArialMT" w:hAnsi="Arial" w:cs="Arial"/>
          <w:b/>
          <w:sz w:val="18"/>
          <w:szCs w:val="18"/>
          <w:lang w:eastAsia="ar-SA"/>
        </w:rPr>
        <w:t>8</w:t>
      </w:r>
      <w:r w:rsidRPr="00C652CA">
        <w:rPr>
          <w:rStyle w:val="Domylnaczcionkaakapitu1"/>
          <w:rFonts w:ascii="Arial" w:eastAsia="ArialMT" w:hAnsi="Arial" w:cs="Arial"/>
          <w:sz w:val="18"/>
          <w:szCs w:val="18"/>
          <w:lang w:eastAsia="ar-SA"/>
        </w:rPr>
        <w:t xml:space="preserve"> </w:t>
      </w:r>
      <w:r w:rsidRPr="00C652CA">
        <w:rPr>
          <w:rStyle w:val="Domylnaczcionkaakapitu1"/>
          <w:rFonts w:ascii="Arial" w:eastAsia="ArialMT" w:hAnsi="Arial" w:cs="Arial"/>
          <w:b/>
          <w:sz w:val="18"/>
          <w:szCs w:val="18"/>
          <w:lang w:eastAsia="ar-SA"/>
        </w:rPr>
        <w:t>do umowy</w:t>
      </w:r>
      <w:r w:rsidRPr="00C652CA">
        <w:rPr>
          <w:rStyle w:val="Domylnaczcionkaakapitu1"/>
          <w:rFonts w:ascii="Arial" w:eastAsia="ArialMT" w:hAnsi="Arial" w:cs="Arial"/>
          <w:sz w:val="18"/>
          <w:szCs w:val="18"/>
          <w:lang w:eastAsia="ar-SA"/>
        </w:rPr>
        <w:t xml:space="preserve"> jako wykaz osób skierowanych przez Wykonawcę do realizacji zamówienia/potencjał kadrowy</w:t>
      </w:r>
      <w:bookmarkEnd w:id="0"/>
      <w:r w:rsidRPr="00C652CA">
        <w:rPr>
          <w:rStyle w:val="Domylnaczcionkaakapitu1"/>
          <w:rFonts w:ascii="Arial" w:eastAsia="ArialMT" w:hAnsi="Arial" w:cs="Arial"/>
          <w:sz w:val="18"/>
          <w:szCs w:val="18"/>
          <w:lang w:eastAsia="ar-SA"/>
        </w:rPr>
        <w:t xml:space="preserve">. </w:t>
      </w:r>
    </w:p>
    <w:p w14:paraId="5EBB5309" w14:textId="77777777" w:rsidR="009B7C48" w:rsidRPr="00C652CA" w:rsidRDefault="009B7C48" w:rsidP="009B7C48">
      <w:pPr>
        <w:suppressAutoHyphens w:val="0"/>
        <w:autoSpaceDE w:val="0"/>
        <w:spacing w:after="0" w:line="240" w:lineRule="auto"/>
        <w:ind w:left="567" w:firstLine="0"/>
        <w:rPr>
          <w:rStyle w:val="Domylnaczcionkaakapitu1"/>
          <w:rFonts w:ascii="Arial" w:hAnsi="Arial" w:cs="Arial"/>
          <w:sz w:val="18"/>
          <w:szCs w:val="18"/>
        </w:rPr>
      </w:pPr>
    </w:p>
    <w:p w14:paraId="536D5C0E" w14:textId="77777777" w:rsidR="00697FBE" w:rsidRDefault="00F77159" w:rsidP="00E45F7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eastAsia="ArialMT" w:hAnsi="Arial" w:cs="Arial"/>
          <w:sz w:val="18"/>
          <w:szCs w:val="18"/>
          <w:lang w:eastAsia="ar-SA"/>
        </w:rPr>
        <w:t>Z</w:t>
      </w:r>
      <w:r w:rsidR="00697FBE" w:rsidRPr="00C652CA">
        <w:rPr>
          <w:rStyle w:val="Domylnaczcionkaakapitu1"/>
          <w:rFonts w:ascii="Arial" w:eastAsia="ArialMT" w:hAnsi="Arial" w:cs="Arial"/>
          <w:sz w:val="18"/>
          <w:szCs w:val="18"/>
          <w:lang w:eastAsia="ar-SA"/>
        </w:rPr>
        <w:t>miany w oświadczeniu o zatrudnieniu osób wykonujących czynności w przedmiocie zamówienia</w:t>
      </w:r>
      <w:r w:rsidR="00697FBE" w:rsidRPr="00C652CA">
        <w:rPr>
          <w:rStyle w:val="Domylnaczcionkaakapitu1"/>
          <w:rFonts w:ascii="Arial" w:hAnsi="Arial" w:cs="Arial"/>
          <w:sz w:val="18"/>
          <w:szCs w:val="18"/>
        </w:rPr>
        <w:t xml:space="preserve"> umowy Wykonawca ma obowiązek przedłożyć Zamawiającemu  niezwłocznie w formie pisemnej.</w:t>
      </w:r>
    </w:p>
    <w:p w14:paraId="2571727C" w14:textId="77777777" w:rsidR="009B7C48" w:rsidRPr="00C652CA" w:rsidRDefault="009B7C48" w:rsidP="009B7C48">
      <w:pPr>
        <w:pStyle w:val="NormalnyWeb"/>
        <w:spacing w:before="0" w:after="0" w:line="240" w:lineRule="auto"/>
        <w:ind w:firstLine="0"/>
        <w:rPr>
          <w:rStyle w:val="Domylnaczcionkaakapitu1"/>
          <w:rFonts w:ascii="Arial" w:hAnsi="Arial" w:cs="Arial"/>
          <w:sz w:val="18"/>
          <w:szCs w:val="18"/>
        </w:rPr>
      </w:pPr>
    </w:p>
    <w:p w14:paraId="0C41BA05" w14:textId="77777777" w:rsidR="00697FBE" w:rsidRDefault="00697FBE" w:rsidP="00733BD8">
      <w:pPr>
        <w:pStyle w:val="NormalnyWeb"/>
        <w:numPr>
          <w:ilvl w:val="0"/>
          <w:numId w:val="3"/>
        </w:numPr>
        <w:tabs>
          <w:tab w:val="clear" w:pos="765"/>
        </w:tabs>
        <w:spacing w:before="0" w:after="0" w:line="240" w:lineRule="auto"/>
        <w:ind w:left="567" w:hanging="567"/>
        <w:rPr>
          <w:rStyle w:val="Domylnaczcionkaakapitu1"/>
          <w:rFonts w:ascii="Arial" w:hAnsi="Arial" w:cs="Arial"/>
          <w:sz w:val="18"/>
          <w:szCs w:val="18"/>
        </w:rPr>
      </w:pPr>
      <w:r w:rsidRPr="00C652CA">
        <w:rPr>
          <w:rStyle w:val="Domylnaczcionkaakapitu1"/>
          <w:rFonts w:ascii="Arial" w:hAnsi="Arial" w:cs="Arial"/>
          <w:sz w:val="18"/>
          <w:szCs w:val="18"/>
        </w:rPr>
        <w:t>W trakcie realizacji zamówienia Zamawiający</w:t>
      </w:r>
      <w:r w:rsidR="009826E6">
        <w:rPr>
          <w:rStyle w:val="Domylnaczcionkaakapitu1"/>
          <w:rFonts w:ascii="Arial" w:hAnsi="Arial" w:cs="Arial"/>
          <w:sz w:val="18"/>
          <w:szCs w:val="18"/>
        </w:rPr>
        <w:t xml:space="preserve"> zgodnie z art. 438 ust. 2 ustawy Pzp </w:t>
      </w:r>
      <w:r w:rsidRPr="00C652CA">
        <w:rPr>
          <w:rStyle w:val="Domylnaczcionkaakapitu1"/>
          <w:rFonts w:ascii="Arial" w:hAnsi="Arial" w:cs="Arial"/>
          <w:sz w:val="18"/>
          <w:szCs w:val="18"/>
        </w:rPr>
        <w:t xml:space="preserve"> uprawniony jest do wykonywan</w:t>
      </w:r>
      <w:r w:rsidR="00733BD8">
        <w:rPr>
          <w:rStyle w:val="Domylnaczcionkaakapitu1"/>
          <w:rFonts w:ascii="Arial" w:hAnsi="Arial" w:cs="Arial"/>
          <w:sz w:val="18"/>
          <w:szCs w:val="18"/>
        </w:rPr>
        <w:t>ia czynności kontrolnych wobec Wykonawcy/P</w:t>
      </w:r>
      <w:r w:rsidRPr="00C652CA">
        <w:rPr>
          <w:rStyle w:val="Domylnaczcionkaakapitu1"/>
          <w:rFonts w:ascii="Arial" w:hAnsi="Arial" w:cs="Arial"/>
          <w:sz w:val="18"/>
          <w:szCs w:val="18"/>
        </w:rPr>
        <w:t xml:space="preserve">odwykonawcy odnośnie spełniania wymogu zatrudnienia na podstawie umowy o pracę osób wykonujących czynności w przedmiocie zamówienia, </w:t>
      </w:r>
      <w:r w:rsidR="00733BD8">
        <w:rPr>
          <w:rStyle w:val="Domylnaczcionkaakapitu1"/>
          <w:rFonts w:ascii="Arial" w:hAnsi="Arial" w:cs="Arial"/>
          <w:sz w:val="18"/>
          <w:szCs w:val="18"/>
        </w:rPr>
        <w:br/>
      </w:r>
      <w:r w:rsidRPr="00C652CA">
        <w:rPr>
          <w:rStyle w:val="Domylnaczcionkaakapitu1"/>
          <w:rFonts w:ascii="Arial" w:hAnsi="Arial" w:cs="Arial"/>
          <w:sz w:val="18"/>
          <w:szCs w:val="18"/>
        </w:rPr>
        <w:t>a w  przypadku  uzasadnionych  wątpliwości  co do  przestrzegania  prawa  pracy  przez Wykonawcę  lub  podwykonawcę,  Zamawiający  może zwrócić się do Państwowej Inspekcji Pracy o  przeprowadzenie  kontroli.</w:t>
      </w:r>
    </w:p>
    <w:p w14:paraId="508A036B" w14:textId="77777777" w:rsidR="009B7C48" w:rsidRPr="00C652CA" w:rsidRDefault="009B7C48" w:rsidP="009B7C48">
      <w:pPr>
        <w:pStyle w:val="NormalnyWeb"/>
        <w:spacing w:before="0" w:after="0" w:line="240" w:lineRule="auto"/>
        <w:ind w:firstLine="0"/>
        <w:rPr>
          <w:rFonts w:ascii="Arial" w:hAnsi="Arial" w:cs="Arial"/>
          <w:sz w:val="18"/>
          <w:szCs w:val="18"/>
        </w:rPr>
      </w:pPr>
    </w:p>
    <w:p w14:paraId="59B20326" w14:textId="77777777" w:rsidR="00697FBE" w:rsidRDefault="00697FBE" w:rsidP="00E45F78">
      <w:pPr>
        <w:numPr>
          <w:ilvl w:val="0"/>
          <w:numId w:val="3"/>
        </w:numPr>
        <w:tabs>
          <w:tab w:val="clear" w:pos="765"/>
        </w:tabs>
        <w:suppressAutoHyphens w:val="0"/>
        <w:autoSpaceDE w:val="0"/>
        <w:spacing w:after="0" w:line="240" w:lineRule="auto"/>
        <w:ind w:left="567" w:hanging="567"/>
        <w:rPr>
          <w:rFonts w:ascii="Arial" w:hAnsi="Arial" w:cs="Arial"/>
          <w:sz w:val="18"/>
          <w:szCs w:val="18"/>
        </w:rPr>
      </w:pPr>
      <w:r w:rsidRPr="00C652CA">
        <w:rPr>
          <w:rFonts w:ascii="Arial" w:hAnsi="Arial" w:cs="Arial"/>
          <w:sz w:val="18"/>
          <w:szCs w:val="18"/>
        </w:rPr>
        <w:t>Zamawiający uprawniony jest w szczególności do</w:t>
      </w:r>
      <w:r w:rsidR="00733BD8">
        <w:rPr>
          <w:rFonts w:ascii="Arial" w:hAnsi="Arial" w:cs="Arial"/>
          <w:sz w:val="18"/>
          <w:szCs w:val="18"/>
        </w:rPr>
        <w:t xml:space="preserve"> żądania</w:t>
      </w:r>
      <w:r w:rsidRPr="00C652CA">
        <w:rPr>
          <w:rFonts w:ascii="Arial" w:hAnsi="Arial" w:cs="Arial"/>
          <w:sz w:val="18"/>
          <w:szCs w:val="18"/>
        </w:rPr>
        <w:t>:</w:t>
      </w:r>
    </w:p>
    <w:p w14:paraId="1D2FBC7F" w14:textId="77777777" w:rsidR="009B7C48" w:rsidRPr="00C652CA" w:rsidRDefault="009B7C48" w:rsidP="009B7C48">
      <w:pPr>
        <w:suppressAutoHyphens w:val="0"/>
        <w:autoSpaceDE w:val="0"/>
        <w:spacing w:after="0" w:line="240" w:lineRule="auto"/>
        <w:ind w:left="567" w:firstLine="0"/>
        <w:rPr>
          <w:rFonts w:ascii="Arial" w:hAnsi="Arial" w:cs="Arial"/>
          <w:sz w:val="18"/>
          <w:szCs w:val="18"/>
        </w:rPr>
      </w:pPr>
    </w:p>
    <w:p w14:paraId="4B5F18FF" w14:textId="77777777" w:rsidR="00697FBE" w:rsidRPr="009B7C48" w:rsidRDefault="00733BD8" w:rsidP="00C07D08">
      <w:pPr>
        <w:pStyle w:val="Akapitzlist"/>
        <w:numPr>
          <w:ilvl w:val="0"/>
          <w:numId w:val="14"/>
        </w:numPr>
        <w:autoSpaceDE w:val="0"/>
        <w:spacing w:after="0" w:line="240" w:lineRule="auto"/>
        <w:ind w:left="567" w:hanging="567"/>
        <w:jc w:val="left"/>
        <w:rPr>
          <w:sz w:val="18"/>
          <w:szCs w:val="18"/>
        </w:rPr>
      </w:pPr>
      <w:r>
        <w:rPr>
          <w:sz w:val="18"/>
          <w:szCs w:val="18"/>
        </w:rPr>
        <w:t>oświadczenia zatrudnionego pracownika;</w:t>
      </w:r>
    </w:p>
    <w:p w14:paraId="1A4EC5B5" w14:textId="77777777" w:rsidR="00697FBE" w:rsidRDefault="00733BD8" w:rsidP="00C07D08">
      <w:pPr>
        <w:pStyle w:val="Akapitzlist"/>
        <w:numPr>
          <w:ilvl w:val="0"/>
          <w:numId w:val="14"/>
        </w:numPr>
        <w:autoSpaceDE w:val="0"/>
        <w:spacing w:after="0" w:line="240" w:lineRule="auto"/>
        <w:ind w:left="567" w:hanging="567"/>
        <w:rPr>
          <w:sz w:val="18"/>
          <w:szCs w:val="18"/>
        </w:rPr>
      </w:pPr>
      <w:r>
        <w:rPr>
          <w:sz w:val="18"/>
          <w:szCs w:val="18"/>
        </w:rPr>
        <w:t>oświadczenia wykonawcy/podwykonawcy o zatrudnieniu pracownika na podstawie umowy o pracę;</w:t>
      </w:r>
    </w:p>
    <w:p w14:paraId="5B0366C7" w14:textId="77777777" w:rsidR="00733BD8" w:rsidRDefault="00733BD8" w:rsidP="00C07D08">
      <w:pPr>
        <w:pStyle w:val="Akapitzlist"/>
        <w:numPr>
          <w:ilvl w:val="0"/>
          <w:numId w:val="14"/>
        </w:numPr>
        <w:autoSpaceDE w:val="0"/>
        <w:spacing w:after="0" w:line="240" w:lineRule="auto"/>
        <w:ind w:left="567" w:hanging="567"/>
        <w:rPr>
          <w:sz w:val="18"/>
          <w:szCs w:val="18"/>
        </w:rPr>
      </w:pPr>
      <w:r>
        <w:rPr>
          <w:sz w:val="18"/>
          <w:szCs w:val="18"/>
        </w:rPr>
        <w:t>poświadczonej za zgodność z oryginałem kopii umowy o pracę zatrudnionego pracownika;</w:t>
      </w:r>
    </w:p>
    <w:p w14:paraId="2C8AB8B6" w14:textId="77777777" w:rsidR="00733BD8" w:rsidRPr="009B7C48" w:rsidRDefault="00733BD8" w:rsidP="00C07D08">
      <w:pPr>
        <w:pStyle w:val="Akapitzlist"/>
        <w:numPr>
          <w:ilvl w:val="0"/>
          <w:numId w:val="14"/>
        </w:numPr>
        <w:autoSpaceDE w:val="0"/>
        <w:spacing w:after="0" w:line="240" w:lineRule="auto"/>
        <w:ind w:left="567" w:hanging="567"/>
        <w:rPr>
          <w:sz w:val="18"/>
          <w:szCs w:val="18"/>
        </w:rPr>
      </w:pPr>
      <w:r>
        <w:rPr>
          <w:sz w:val="18"/>
          <w:szCs w:val="18"/>
        </w:rPr>
        <w:t>innych dokumentów potwierdzających spełnienie wymogu zatrudnienia pracownika (zakres obowiązków pracownika).</w:t>
      </w:r>
    </w:p>
    <w:p w14:paraId="60DCDE7B" w14:textId="77777777" w:rsidR="009B7C48" w:rsidRPr="00C652CA" w:rsidRDefault="009B7C48" w:rsidP="00C652CA">
      <w:pPr>
        <w:autoSpaceDE w:val="0"/>
        <w:spacing w:after="0" w:line="240" w:lineRule="auto"/>
        <w:ind w:left="567" w:hanging="567"/>
        <w:rPr>
          <w:rFonts w:ascii="Arial" w:hAnsi="Arial" w:cs="Arial"/>
          <w:sz w:val="18"/>
          <w:szCs w:val="18"/>
        </w:rPr>
      </w:pPr>
    </w:p>
    <w:p w14:paraId="144FEFA6" w14:textId="77777777" w:rsidR="00697FBE" w:rsidRDefault="00697FBE" w:rsidP="00FA4D2E">
      <w:pPr>
        <w:spacing w:after="0" w:line="240" w:lineRule="auto"/>
        <w:ind w:left="567" w:hanging="567"/>
        <w:rPr>
          <w:rFonts w:ascii="Arial" w:hAnsi="Arial" w:cs="Arial"/>
          <w:sz w:val="18"/>
          <w:szCs w:val="18"/>
        </w:rPr>
      </w:pPr>
      <w:r w:rsidRPr="00C652CA">
        <w:rPr>
          <w:rFonts w:ascii="Arial" w:hAnsi="Arial" w:cs="Arial"/>
          <w:sz w:val="18"/>
          <w:szCs w:val="18"/>
        </w:rPr>
        <w:t xml:space="preserve">6.    </w:t>
      </w:r>
      <w:r w:rsidRPr="00C652CA">
        <w:rPr>
          <w:rFonts w:ascii="Arial" w:hAnsi="Arial" w:cs="Arial"/>
          <w:sz w:val="18"/>
          <w:szCs w:val="18"/>
        </w:rPr>
        <w:tab/>
        <w:t>Zamawiający wymaga, aby Wykonawca, który zadeklaruje w ofercie zatrudnienie przy realizacji usługi osoby niepełnosprawnej w rozumieniu ustawy z dnia 27 sierpnia 1997 r. o rehabilitacji zawodowej i społecznej oraz zatrudnianiu osób niepełnosprawnych (Dz. U</w:t>
      </w:r>
      <w:r w:rsidR="006B1DA2" w:rsidRPr="00C652CA">
        <w:rPr>
          <w:rFonts w:ascii="Arial" w:hAnsi="Arial" w:cs="Arial"/>
          <w:sz w:val="18"/>
          <w:szCs w:val="18"/>
        </w:rPr>
        <w:t>. z 2021r., poz. 573</w:t>
      </w:r>
      <w:r w:rsidRPr="00C652CA">
        <w:rPr>
          <w:rFonts w:ascii="Arial" w:hAnsi="Arial" w:cs="Arial"/>
          <w:sz w:val="18"/>
          <w:szCs w:val="18"/>
        </w:rPr>
        <w:t xml:space="preserve"> ze zm.) na podstawie stosunku pracy (umowy o pracę w rozumieniu przepisów Kodeksu pracy) w wymiarze pełnego wymiaru czasu pracy, na cały okres realizacji zamówienia, za co Wykonawca otrzymał dodatkowe punkty do kryterium wyboru oferty:</w:t>
      </w:r>
    </w:p>
    <w:p w14:paraId="59A97A69" w14:textId="77777777" w:rsidR="009B7C48" w:rsidRPr="00C652CA" w:rsidRDefault="009B7C48" w:rsidP="00C652CA">
      <w:pPr>
        <w:spacing w:after="0" w:line="240" w:lineRule="auto"/>
        <w:ind w:left="567" w:hanging="567"/>
        <w:rPr>
          <w:rFonts w:ascii="Arial" w:hAnsi="Arial" w:cs="Arial"/>
          <w:sz w:val="18"/>
          <w:szCs w:val="18"/>
        </w:rPr>
      </w:pPr>
    </w:p>
    <w:p w14:paraId="55C9F672"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przedłożył</w:t>
      </w:r>
      <w:r w:rsidR="006F3861" w:rsidRPr="009B7C48">
        <w:rPr>
          <w:sz w:val="18"/>
          <w:szCs w:val="18"/>
        </w:rPr>
        <w:t xml:space="preserve"> Zamawiającemu zgodnie z art. 96 ust.1</w:t>
      </w:r>
      <w:r w:rsidRPr="009B7C48">
        <w:rPr>
          <w:sz w:val="18"/>
          <w:szCs w:val="18"/>
        </w:rPr>
        <w:t xml:space="preserve"> </w:t>
      </w:r>
      <w:r w:rsidR="006F3861" w:rsidRPr="009B7C48">
        <w:rPr>
          <w:sz w:val="18"/>
          <w:szCs w:val="18"/>
        </w:rPr>
        <w:t>pkt 2</w:t>
      </w:r>
      <w:r w:rsidR="005E1B0A" w:rsidRPr="009B7C48">
        <w:rPr>
          <w:sz w:val="18"/>
          <w:szCs w:val="18"/>
        </w:rPr>
        <w:t xml:space="preserve"> ustawy Pzp oświadczenie </w:t>
      </w:r>
      <w:r w:rsidRPr="009B7C48">
        <w:rPr>
          <w:sz w:val="18"/>
          <w:szCs w:val="18"/>
        </w:rPr>
        <w:t xml:space="preserve">o zatrudnieniu przy realizacji zadania osoby niepełnosprawnej w rozumieniu art. 22 §1 ustawy z dnia 26.06.1974 r. </w:t>
      </w:r>
      <w:r w:rsidR="006B1DA2" w:rsidRPr="009B7C48">
        <w:rPr>
          <w:sz w:val="18"/>
          <w:szCs w:val="18"/>
        </w:rPr>
        <w:t>Kodeks pracy (</w:t>
      </w:r>
      <w:r w:rsidR="00582594">
        <w:rPr>
          <w:bCs/>
          <w:iCs/>
          <w:color w:val="000000"/>
          <w:sz w:val="18"/>
          <w:szCs w:val="18"/>
          <w:lang w:eastAsia="pl-PL"/>
        </w:rPr>
        <w:t>Dz. U. z 2022r. poz. 1510, 1700 i 2140 oraz z 2023r. poz. 240 i 641</w:t>
      </w:r>
      <w:r w:rsidRPr="009B7C48">
        <w:rPr>
          <w:sz w:val="18"/>
          <w:szCs w:val="18"/>
        </w:rPr>
        <w:t xml:space="preserve">) lub analogicznych przepisów państw członkowskich UE, EOG, na cały okres realizacji zamówienia na podstawie umowy o pracę </w:t>
      </w:r>
      <w:r w:rsidR="00582594">
        <w:rPr>
          <w:sz w:val="18"/>
          <w:szCs w:val="18"/>
        </w:rPr>
        <w:br/>
      </w:r>
      <w:r w:rsidRPr="009B7C48">
        <w:rPr>
          <w:sz w:val="18"/>
          <w:szCs w:val="18"/>
        </w:rPr>
        <w:t>z podaniem terminów ważności umowy oraz funkcji jaką będzie pełniła osoba niepełnosprawna, nie później niż trzy dni po podpisaniu umowy,</w:t>
      </w:r>
    </w:p>
    <w:p w14:paraId="40004742" w14:textId="77777777" w:rsidR="00697FBE" w:rsidRPr="009B7C48" w:rsidRDefault="00697FBE" w:rsidP="00C07D08">
      <w:pPr>
        <w:pStyle w:val="Akapitzlist"/>
        <w:numPr>
          <w:ilvl w:val="0"/>
          <w:numId w:val="15"/>
        </w:numPr>
        <w:spacing w:after="0" w:line="240" w:lineRule="auto"/>
        <w:ind w:left="567" w:hanging="567"/>
        <w:rPr>
          <w:sz w:val="18"/>
          <w:szCs w:val="18"/>
        </w:rPr>
      </w:pPr>
      <w:r w:rsidRPr="009B7C48">
        <w:rPr>
          <w:sz w:val="18"/>
          <w:szCs w:val="18"/>
        </w:rPr>
        <w:t xml:space="preserve">przedłożył Zamawiającemu na każde jego żądanie, na każdym etapie realizacji zamówienia stosownych dokumentów potwierdzających zatrudnienie przy realizacji zamówienia osoby niepełnosprawnej zgodnie </w:t>
      </w:r>
      <w:r w:rsidR="00FA4D2E">
        <w:rPr>
          <w:sz w:val="18"/>
          <w:szCs w:val="18"/>
        </w:rPr>
        <w:br/>
      </w:r>
      <w:r w:rsidRPr="009B7C48">
        <w:rPr>
          <w:sz w:val="18"/>
          <w:szCs w:val="18"/>
        </w:rPr>
        <w:t xml:space="preserve">z zapisami </w:t>
      </w:r>
      <w:r w:rsidRPr="009B7C48">
        <w:rPr>
          <w:b/>
          <w:sz w:val="18"/>
          <w:szCs w:val="18"/>
        </w:rPr>
        <w:t>§</w:t>
      </w:r>
      <w:r w:rsidR="007C6D6F">
        <w:rPr>
          <w:b/>
          <w:sz w:val="18"/>
          <w:szCs w:val="18"/>
        </w:rPr>
        <w:t xml:space="preserve"> </w:t>
      </w:r>
      <w:r w:rsidRPr="009B7C48">
        <w:rPr>
          <w:b/>
          <w:sz w:val="18"/>
          <w:szCs w:val="18"/>
        </w:rPr>
        <w:t>10 ust.6 pkt. a)</w:t>
      </w:r>
      <w:r w:rsidR="0089010F" w:rsidRPr="009B7C48">
        <w:rPr>
          <w:sz w:val="18"/>
          <w:szCs w:val="18"/>
        </w:rPr>
        <w:t xml:space="preserve"> </w:t>
      </w:r>
      <w:r w:rsidRPr="009B7C48">
        <w:rPr>
          <w:sz w:val="18"/>
          <w:szCs w:val="18"/>
        </w:rPr>
        <w:t xml:space="preserve"> </w:t>
      </w:r>
      <w:r w:rsidRPr="009B7C48">
        <w:rPr>
          <w:b/>
          <w:sz w:val="18"/>
          <w:szCs w:val="18"/>
        </w:rPr>
        <w:t>umowy.</w:t>
      </w:r>
      <w:r w:rsidRPr="009B7C48">
        <w:rPr>
          <w:sz w:val="18"/>
          <w:szCs w:val="18"/>
        </w:rPr>
        <w:t xml:space="preserve"> </w:t>
      </w:r>
    </w:p>
    <w:p w14:paraId="65BA92A1" w14:textId="77777777" w:rsidR="00697FBE" w:rsidRPr="00C652CA" w:rsidRDefault="00697FBE" w:rsidP="00C652CA">
      <w:pPr>
        <w:autoSpaceDE w:val="0"/>
        <w:spacing w:after="0" w:line="240" w:lineRule="auto"/>
        <w:ind w:left="567" w:hanging="567"/>
        <w:rPr>
          <w:rStyle w:val="Domylnaczcionkaakapitu1"/>
          <w:rFonts w:ascii="Arial" w:eastAsia="TimesNewRomanPS-BoldMT" w:hAnsi="Arial" w:cs="Arial"/>
          <w:sz w:val="18"/>
          <w:szCs w:val="18"/>
        </w:rPr>
      </w:pPr>
    </w:p>
    <w:p w14:paraId="41981AA8"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color w:val="00000A"/>
          <w:sz w:val="18"/>
          <w:szCs w:val="18"/>
          <w:lang w:eastAsia="pl-PL"/>
        </w:rPr>
        <w:t xml:space="preserve">§ </w:t>
      </w:r>
      <w:r w:rsidR="003A48D1" w:rsidRPr="00C652CA">
        <w:rPr>
          <w:rFonts w:ascii="Arial" w:eastAsia="Times New Roman" w:hAnsi="Arial" w:cs="Arial"/>
          <w:b/>
          <w:bCs/>
          <w:iCs/>
          <w:color w:val="00000A"/>
          <w:sz w:val="18"/>
          <w:szCs w:val="18"/>
          <w:lang w:eastAsia="pl-PL"/>
        </w:rPr>
        <w:t>11</w:t>
      </w:r>
    </w:p>
    <w:p w14:paraId="034375A7"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Zmiany postanowień zawartej umowy</w:t>
      </w:r>
    </w:p>
    <w:p w14:paraId="4E053A3E"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39984DAB" w14:textId="77777777" w:rsidR="00121232" w:rsidRDefault="00121232" w:rsidP="00C652CA">
      <w:pPr>
        <w:pStyle w:val="Default"/>
        <w:numPr>
          <w:ilvl w:val="1"/>
          <w:numId w:val="1"/>
        </w:numPr>
        <w:tabs>
          <w:tab w:val="num" w:pos="-6663"/>
        </w:tabs>
        <w:ind w:left="567" w:hanging="567"/>
        <w:jc w:val="both"/>
        <w:rPr>
          <w:rFonts w:ascii="Arial" w:hAnsi="Arial" w:cs="Arial"/>
          <w:sz w:val="18"/>
          <w:szCs w:val="18"/>
        </w:rPr>
      </w:pPr>
      <w:r w:rsidRPr="00C652CA">
        <w:rPr>
          <w:rFonts w:ascii="Arial" w:hAnsi="Arial" w:cs="Arial"/>
          <w:sz w:val="18"/>
          <w:szCs w:val="18"/>
        </w:rPr>
        <w:t xml:space="preserve">Zakazuje się istotnych zmian postanowień zawartej Umowy w stosunku do treści oferty, na podstawie której dokonano wyboru Wykonawcy, z zastrzeżeniem ust. 2. </w:t>
      </w:r>
    </w:p>
    <w:p w14:paraId="22E86E3E" w14:textId="77777777" w:rsidR="009B7C48" w:rsidRPr="00C652CA" w:rsidRDefault="009B7C48" w:rsidP="009B7C48">
      <w:pPr>
        <w:pStyle w:val="Default"/>
        <w:tabs>
          <w:tab w:val="num" w:pos="1724"/>
        </w:tabs>
        <w:ind w:left="567"/>
        <w:jc w:val="both"/>
        <w:rPr>
          <w:rFonts w:ascii="Arial" w:hAnsi="Arial" w:cs="Arial"/>
          <w:sz w:val="18"/>
          <w:szCs w:val="18"/>
        </w:rPr>
      </w:pPr>
    </w:p>
    <w:p w14:paraId="49DA0130" w14:textId="77777777" w:rsidR="00121232" w:rsidRPr="00C652CA" w:rsidRDefault="007220CE" w:rsidP="00797DC6">
      <w:pPr>
        <w:pStyle w:val="Default"/>
        <w:numPr>
          <w:ilvl w:val="1"/>
          <w:numId w:val="1"/>
        </w:numPr>
        <w:tabs>
          <w:tab w:val="clear" w:pos="1724"/>
        </w:tabs>
        <w:ind w:left="567" w:hanging="567"/>
        <w:jc w:val="both"/>
        <w:rPr>
          <w:rFonts w:ascii="Arial" w:hAnsi="Arial" w:cs="Arial"/>
          <w:sz w:val="18"/>
          <w:szCs w:val="18"/>
        </w:rPr>
      </w:pPr>
      <w:r w:rsidRPr="00C652CA">
        <w:rPr>
          <w:rFonts w:ascii="Arial" w:hAnsi="Arial" w:cs="Arial"/>
          <w:sz w:val="18"/>
          <w:szCs w:val="18"/>
        </w:rPr>
        <w:t xml:space="preserve">Zamawiający przewiduje możliwość zmiany postanowień zawartej umowy zgodnie </w:t>
      </w:r>
      <w:r w:rsidR="00914E7B" w:rsidRPr="00C652CA">
        <w:rPr>
          <w:rFonts w:ascii="Arial" w:hAnsi="Arial" w:cs="Arial"/>
          <w:sz w:val="18"/>
          <w:szCs w:val="18"/>
        </w:rPr>
        <w:t xml:space="preserve">z art. 436 pkt 4 litera b),  zgodnie z art. 455 ust.1 </w:t>
      </w:r>
      <w:r w:rsidRPr="00C652CA">
        <w:rPr>
          <w:rFonts w:ascii="Arial" w:hAnsi="Arial" w:cs="Arial"/>
          <w:sz w:val="18"/>
          <w:szCs w:val="18"/>
        </w:rPr>
        <w:t>ustawy Pzp w stosunku do treści złożonej</w:t>
      </w:r>
      <w:r w:rsidR="00914E7B" w:rsidRPr="00C652CA">
        <w:rPr>
          <w:rFonts w:ascii="Arial" w:hAnsi="Arial" w:cs="Arial"/>
          <w:sz w:val="18"/>
          <w:szCs w:val="18"/>
        </w:rPr>
        <w:t xml:space="preserve"> oferty</w:t>
      </w:r>
      <w:r w:rsidR="00333434" w:rsidRPr="00C652CA">
        <w:rPr>
          <w:rFonts w:ascii="Arial" w:hAnsi="Arial" w:cs="Arial"/>
          <w:sz w:val="18"/>
          <w:szCs w:val="18"/>
        </w:rPr>
        <w:t>.</w:t>
      </w:r>
      <w:r w:rsidRPr="00C652CA">
        <w:rPr>
          <w:rFonts w:ascii="Arial" w:hAnsi="Arial" w:cs="Arial"/>
          <w:sz w:val="18"/>
          <w:szCs w:val="18"/>
        </w:rPr>
        <w:t xml:space="preserve"> Wszystkie zmiany wymagają zgody obu stron w formie pisemnej w postaci aneksu do umowy pod rygorem nieważności w następujących przypadkach:</w:t>
      </w:r>
    </w:p>
    <w:p w14:paraId="4B6C5EE9" w14:textId="77777777" w:rsidR="00121232" w:rsidRPr="00C652CA" w:rsidRDefault="00121232" w:rsidP="00C07D08">
      <w:pPr>
        <w:spacing w:after="0" w:line="240" w:lineRule="auto"/>
        <w:ind w:left="567" w:hanging="567"/>
        <w:rPr>
          <w:rFonts w:ascii="Arial" w:eastAsia="Times New Roman" w:hAnsi="Arial" w:cs="Arial"/>
          <w:b/>
          <w:bCs/>
          <w:iCs/>
          <w:sz w:val="18"/>
          <w:szCs w:val="18"/>
          <w:lang w:eastAsia="pl-PL"/>
        </w:rPr>
      </w:pPr>
    </w:p>
    <w:p w14:paraId="1781EDA2" w14:textId="77777777" w:rsidR="00121232" w:rsidRPr="00C652CA" w:rsidRDefault="00121232" w:rsidP="00C07D08">
      <w:pPr>
        <w:pStyle w:val="Default"/>
        <w:numPr>
          <w:ilvl w:val="0"/>
          <w:numId w:val="16"/>
        </w:numPr>
        <w:ind w:left="567" w:hanging="567"/>
        <w:jc w:val="both"/>
        <w:rPr>
          <w:rFonts w:ascii="Arial" w:hAnsi="Arial" w:cs="Arial"/>
          <w:color w:val="auto"/>
          <w:sz w:val="18"/>
          <w:szCs w:val="18"/>
        </w:rPr>
      </w:pPr>
      <w:r w:rsidRPr="00C652CA">
        <w:rPr>
          <w:rFonts w:ascii="Arial" w:hAnsi="Arial" w:cs="Arial"/>
          <w:color w:val="auto"/>
          <w:sz w:val="18"/>
          <w:szCs w:val="18"/>
        </w:rPr>
        <w:lastRenderedPageBreak/>
        <w:t>z</w:t>
      </w:r>
      <w:r w:rsidR="00333434" w:rsidRPr="00C652CA">
        <w:rPr>
          <w:rFonts w:ascii="Arial" w:hAnsi="Arial" w:cs="Arial"/>
          <w:color w:val="auto"/>
          <w:sz w:val="18"/>
          <w:szCs w:val="18"/>
        </w:rPr>
        <w:t>mianę terminu realizacji usługi</w:t>
      </w:r>
      <w:r w:rsidRPr="00C652CA">
        <w:rPr>
          <w:rFonts w:ascii="Arial" w:hAnsi="Arial" w:cs="Arial"/>
          <w:color w:val="auto"/>
          <w:sz w:val="18"/>
          <w:szCs w:val="18"/>
        </w:rPr>
        <w:t xml:space="preserve"> o okres odpowiadający wstrzymaniu lub opóźnieniu tego terminu </w:t>
      </w:r>
      <w:r w:rsidR="00CB5A7C" w:rsidRPr="00C652CA">
        <w:rPr>
          <w:rFonts w:ascii="Arial" w:hAnsi="Arial" w:cs="Arial"/>
          <w:color w:val="auto"/>
          <w:sz w:val="18"/>
          <w:szCs w:val="18"/>
        </w:rPr>
        <w:br/>
      </w:r>
      <w:r w:rsidRPr="00C652CA">
        <w:rPr>
          <w:rFonts w:ascii="Arial" w:hAnsi="Arial" w:cs="Arial"/>
          <w:color w:val="auto"/>
          <w:sz w:val="18"/>
          <w:szCs w:val="18"/>
        </w:rPr>
        <w:t xml:space="preserve">w przypadku: </w:t>
      </w:r>
    </w:p>
    <w:p w14:paraId="6E862349" w14:textId="77777777" w:rsidR="00F0090D" w:rsidRPr="00C652CA" w:rsidRDefault="00F0090D" w:rsidP="00C652CA">
      <w:pPr>
        <w:pStyle w:val="Default"/>
        <w:ind w:left="567" w:hanging="567"/>
        <w:jc w:val="both"/>
        <w:rPr>
          <w:rFonts w:ascii="Arial" w:hAnsi="Arial" w:cs="Arial"/>
          <w:color w:val="auto"/>
          <w:sz w:val="18"/>
          <w:szCs w:val="18"/>
        </w:rPr>
      </w:pPr>
    </w:p>
    <w:p w14:paraId="2B0493A5" w14:textId="77777777" w:rsidR="00121232"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 xml:space="preserve">wystąpienia okoliczności spowodowanych siłą wyższą, w tym wystąpieniem zdarzenia losowego </w:t>
      </w:r>
      <w:r w:rsidR="007C6D6F">
        <w:rPr>
          <w:rFonts w:ascii="Arial" w:hAnsi="Arial" w:cs="Arial"/>
          <w:color w:val="auto"/>
          <w:sz w:val="18"/>
          <w:szCs w:val="18"/>
        </w:rPr>
        <w:t>w</w:t>
      </w:r>
      <w:r w:rsidRPr="00C652CA">
        <w:rPr>
          <w:rFonts w:ascii="Arial" w:hAnsi="Arial" w:cs="Arial"/>
          <w:color w:val="auto"/>
          <w:sz w:val="18"/>
          <w:szCs w:val="18"/>
        </w:rPr>
        <w:t xml:space="preserve">ywołanego przez czynniki zewnętrzne, którego nie można było przewidzieć z pewnością, </w:t>
      </w:r>
      <w:r w:rsidR="00923020">
        <w:rPr>
          <w:rFonts w:ascii="Arial" w:hAnsi="Arial" w:cs="Arial"/>
          <w:color w:val="auto"/>
          <w:sz w:val="18"/>
          <w:szCs w:val="18"/>
        </w:rPr>
        <w:br/>
      </w:r>
      <w:r w:rsidRPr="00C652CA">
        <w:rPr>
          <w:rFonts w:ascii="Arial" w:hAnsi="Arial" w:cs="Arial"/>
          <w:color w:val="auto"/>
          <w:sz w:val="18"/>
          <w:szCs w:val="18"/>
        </w:rPr>
        <w:t>w szczególności zagrażającego bezpośrednio życiu lub zdrowiu ludzi lub grożącego powstaniem szkody w znacznych rozmiarach</w:t>
      </w:r>
      <w:r w:rsidR="00923020">
        <w:rPr>
          <w:rFonts w:ascii="Arial" w:hAnsi="Arial" w:cs="Arial"/>
          <w:color w:val="auto"/>
          <w:sz w:val="18"/>
          <w:szCs w:val="18"/>
        </w:rPr>
        <w:t>,</w:t>
      </w:r>
      <w:r w:rsidRPr="00C652CA">
        <w:rPr>
          <w:rFonts w:ascii="Arial" w:hAnsi="Arial" w:cs="Arial"/>
          <w:color w:val="auto"/>
          <w:sz w:val="18"/>
          <w:szCs w:val="18"/>
        </w:rPr>
        <w:t xml:space="preserve"> albo działań osób trzecich uniemożliwiających wykonanie prac, które to działania nie są konsekwencją winy którejkolwiek ze Stron, </w:t>
      </w:r>
    </w:p>
    <w:p w14:paraId="69A0D89C" w14:textId="77777777" w:rsidR="00621DF9" w:rsidRPr="009B7C48" w:rsidRDefault="00621DF9" w:rsidP="00C07D08">
      <w:pPr>
        <w:pStyle w:val="Akapitzlist"/>
        <w:numPr>
          <w:ilvl w:val="0"/>
          <w:numId w:val="25"/>
        </w:numPr>
        <w:spacing w:after="0" w:line="240" w:lineRule="auto"/>
        <w:ind w:left="851" w:hanging="284"/>
        <w:rPr>
          <w:sz w:val="18"/>
          <w:szCs w:val="18"/>
          <w:lang w:eastAsia="pl-PL"/>
        </w:rPr>
      </w:pPr>
      <w:r w:rsidRPr="009B7C48">
        <w:rPr>
          <w:iCs/>
          <w:sz w:val="18"/>
          <w:szCs w:val="18"/>
          <w:lang w:eastAsia="pl-PL"/>
        </w:rPr>
        <w:t xml:space="preserve">Strona, która nie może prawidłowo wykonywać umowy wskutek działania siły wyższej, jest obowiązana </w:t>
      </w:r>
      <w:r w:rsidR="00FA4D2E">
        <w:rPr>
          <w:iCs/>
          <w:sz w:val="18"/>
          <w:szCs w:val="18"/>
          <w:lang w:eastAsia="pl-PL"/>
        </w:rPr>
        <w:br/>
      </w:r>
      <w:r w:rsidRPr="009B7C48">
        <w:rPr>
          <w:iCs/>
          <w:sz w:val="18"/>
          <w:szCs w:val="18"/>
          <w:lang w:eastAsia="pl-PL"/>
        </w:rPr>
        <w:t xml:space="preserve">do bezzwłocznego poinformowania drugiej Strony o wystąpieniu działania siły wyższej w terminie 5 dni </w:t>
      </w:r>
      <w:r w:rsidR="00FA4D2E">
        <w:rPr>
          <w:iCs/>
          <w:sz w:val="18"/>
          <w:szCs w:val="18"/>
          <w:lang w:eastAsia="pl-PL"/>
        </w:rPr>
        <w:br/>
      </w:r>
      <w:r w:rsidRPr="009B7C48">
        <w:rPr>
          <w:iCs/>
          <w:sz w:val="18"/>
          <w:szCs w:val="18"/>
          <w:lang w:eastAsia="pl-PL"/>
        </w:rPr>
        <w:t>od wystąpienia tego zdarzenia, pod rygorem utraty uprawnienia do powoływania się na tę okoliczność.</w:t>
      </w:r>
    </w:p>
    <w:p w14:paraId="5AA2D74D"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wystąpienia okoliczności leżących wyłącznie po stronie Zamawiającego, w szczegó</w:t>
      </w:r>
      <w:r w:rsidR="00511178" w:rsidRPr="00C652CA">
        <w:rPr>
          <w:rFonts w:ascii="Arial" w:hAnsi="Arial" w:cs="Arial"/>
          <w:color w:val="auto"/>
          <w:sz w:val="18"/>
          <w:szCs w:val="18"/>
        </w:rPr>
        <w:t>lności wstrzymanie zlecanych usług,</w:t>
      </w:r>
    </w:p>
    <w:p w14:paraId="342A7DC4" w14:textId="77777777" w:rsidR="00121232" w:rsidRPr="00C652CA" w:rsidRDefault="00121232" w:rsidP="00C07D08">
      <w:pPr>
        <w:pStyle w:val="Default"/>
        <w:numPr>
          <w:ilvl w:val="0"/>
          <w:numId w:val="25"/>
        </w:numPr>
        <w:ind w:left="851" w:hanging="284"/>
        <w:jc w:val="both"/>
        <w:rPr>
          <w:rFonts w:ascii="Arial" w:hAnsi="Arial" w:cs="Arial"/>
          <w:color w:val="auto"/>
          <w:sz w:val="18"/>
          <w:szCs w:val="18"/>
        </w:rPr>
      </w:pPr>
      <w:r w:rsidRPr="00C652CA">
        <w:rPr>
          <w:rFonts w:ascii="Arial" w:hAnsi="Arial" w:cs="Arial"/>
          <w:color w:val="auto"/>
          <w:sz w:val="18"/>
          <w:szCs w:val="18"/>
        </w:rPr>
        <w:t>czasowego w</w:t>
      </w:r>
      <w:r w:rsidR="00333434" w:rsidRPr="00C652CA">
        <w:rPr>
          <w:rFonts w:ascii="Arial" w:hAnsi="Arial" w:cs="Arial"/>
          <w:color w:val="auto"/>
          <w:sz w:val="18"/>
          <w:szCs w:val="18"/>
        </w:rPr>
        <w:t>strzymania produkcji części zamiennych lub braków części zamiennych wykorzystywanych do realizacji usługi naprawy sprzętu transportowego Zamawiającego</w:t>
      </w:r>
      <w:r w:rsidRPr="00C652CA">
        <w:rPr>
          <w:rFonts w:ascii="Arial" w:hAnsi="Arial" w:cs="Arial"/>
          <w:color w:val="auto"/>
          <w:sz w:val="18"/>
          <w:szCs w:val="18"/>
        </w:rPr>
        <w:t xml:space="preserve"> będących przedmiotem Umowy, w tym będące następstwem działania organów administracji publicznej; </w:t>
      </w:r>
    </w:p>
    <w:p w14:paraId="5D27850B" w14:textId="77777777" w:rsidR="00652BF3" w:rsidRPr="00C652CA" w:rsidRDefault="00652BF3" w:rsidP="00C652CA">
      <w:pPr>
        <w:pStyle w:val="Default"/>
        <w:ind w:left="567" w:hanging="567"/>
        <w:jc w:val="both"/>
        <w:rPr>
          <w:rFonts w:ascii="Arial" w:hAnsi="Arial" w:cs="Arial"/>
          <w:color w:val="auto"/>
          <w:sz w:val="18"/>
          <w:szCs w:val="18"/>
        </w:rPr>
      </w:pPr>
    </w:p>
    <w:p w14:paraId="5027E3B7" w14:textId="77777777" w:rsidR="00121232" w:rsidRDefault="009B7C4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Pr>
          <w:rFonts w:ascii="Arial" w:hAnsi="Arial" w:cs="Arial"/>
          <w:color w:val="auto"/>
          <w:sz w:val="18"/>
          <w:szCs w:val="18"/>
        </w:rPr>
        <w:tab/>
      </w:r>
      <w:r w:rsidR="00DE0DE8" w:rsidRPr="00C652CA">
        <w:rPr>
          <w:rFonts w:ascii="Arial" w:hAnsi="Arial" w:cs="Arial"/>
          <w:color w:val="auto"/>
          <w:sz w:val="18"/>
          <w:szCs w:val="18"/>
        </w:rPr>
        <w:t>zmianę sposobu wykonania usługi</w:t>
      </w:r>
      <w:r w:rsidR="00121232" w:rsidRPr="00C652CA">
        <w:rPr>
          <w:rFonts w:ascii="Arial" w:hAnsi="Arial" w:cs="Arial"/>
          <w:color w:val="auto"/>
          <w:sz w:val="18"/>
          <w:szCs w:val="18"/>
        </w:rPr>
        <w:t xml:space="preserve"> lub obniżenie ceny umownej w przypadku: </w:t>
      </w:r>
    </w:p>
    <w:p w14:paraId="2557D2D3" w14:textId="77777777" w:rsidR="009B7C48" w:rsidRPr="00C652CA" w:rsidRDefault="009B7C48" w:rsidP="00C07D08">
      <w:pPr>
        <w:pStyle w:val="Default"/>
        <w:ind w:left="567" w:hanging="567"/>
        <w:jc w:val="both"/>
        <w:rPr>
          <w:rFonts w:ascii="Arial" w:hAnsi="Arial" w:cs="Arial"/>
          <w:color w:val="auto"/>
          <w:sz w:val="18"/>
          <w:szCs w:val="18"/>
        </w:rPr>
      </w:pPr>
    </w:p>
    <w:p w14:paraId="353FBF58" w14:textId="77777777" w:rsidR="00914E7B" w:rsidRPr="00C652CA" w:rsidRDefault="00121232"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gdy ulegnie zmianie stan prawny, w zakresie dotyczącym realizowanej Umowy, który spowoduje konieczność zmiany sposobu wykonania p</w:t>
      </w:r>
      <w:r w:rsidR="00DE0DE8" w:rsidRPr="00C652CA">
        <w:rPr>
          <w:rFonts w:ascii="Arial" w:hAnsi="Arial" w:cs="Arial"/>
          <w:color w:val="auto"/>
          <w:sz w:val="18"/>
          <w:szCs w:val="18"/>
        </w:rPr>
        <w:t>rzedmiotu Umowy przez Wykonawcę,</w:t>
      </w:r>
    </w:p>
    <w:p w14:paraId="699C72E0" w14:textId="77777777" w:rsidR="00914E7B" w:rsidRPr="00C652CA" w:rsidRDefault="00914E7B"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sposob</w:t>
      </w:r>
      <w:r w:rsidR="00C3469E" w:rsidRPr="00C652CA">
        <w:rPr>
          <w:rFonts w:ascii="Arial" w:hAnsi="Arial" w:cs="Arial"/>
          <w:color w:val="auto"/>
          <w:sz w:val="18"/>
          <w:szCs w:val="18"/>
        </w:rPr>
        <w:t>u realizacji usługi</w:t>
      </w:r>
      <w:r w:rsidRPr="00C652CA">
        <w:rPr>
          <w:rFonts w:ascii="Arial" w:hAnsi="Arial" w:cs="Arial"/>
          <w:color w:val="auto"/>
          <w:sz w:val="18"/>
          <w:szCs w:val="18"/>
        </w:rPr>
        <w:t xml:space="preserve"> z samodzielnej realizacji przez Wykonawcę, na realizację z udziałem podwykonawców lub zmiany zakresu czynności powierzonych podwykonawcom, z zastrzeżeniem, </w:t>
      </w:r>
      <w:r w:rsidR="001C6CB0">
        <w:rPr>
          <w:rFonts w:ascii="Arial" w:hAnsi="Arial" w:cs="Arial"/>
          <w:color w:val="auto"/>
          <w:sz w:val="18"/>
          <w:szCs w:val="18"/>
        </w:rPr>
        <w:br/>
      </w:r>
      <w:r w:rsidRPr="00C652CA">
        <w:rPr>
          <w:rFonts w:ascii="Arial" w:hAnsi="Arial" w:cs="Arial"/>
          <w:color w:val="auto"/>
          <w:sz w:val="18"/>
          <w:szCs w:val="18"/>
        </w:rPr>
        <w:t>że podwykonawcy będą posiadać właściwości ni</w:t>
      </w:r>
      <w:r w:rsidR="00C3469E" w:rsidRPr="00C652CA">
        <w:rPr>
          <w:rFonts w:ascii="Arial" w:hAnsi="Arial" w:cs="Arial"/>
          <w:color w:val="auto"/>
          <w:sz w:val="18"/>
          <w:szCs w:val="18"/>
        </w:rPr>
        <w:t>ezbędne do realizacji usługi</w:t>
      </w:r>
      <w:r w:rsidRPr="00C652CA">
        <w:rPr>
          <w:rFonts w:ascii="Arial" w:hAnsi="Arial" w:cs="Arial"/>
          <w:color w:val="auto"/>
          <w:sz w:val="18"/>
          <w:szCs w:val="18"/>
        </w:rPr>
        <w:t xml:space="preserve"> (dotyczy </w:t>
      </w:r>
      <w:r w:rsidR="00C3469E" w:rsidRPr="00C652CA">
        <w:rPr>
          <w:rFonts w:ascii="Arial" w:hAnsi="Arial" w:cs="Arial"/>
          <w:color w:val="auto"/>
          <w:sz w:val="18"/>
          <w:szCs w:val="18"/>
        </w:rPr>
        <w:t xml:space="preserve">przypadku, </w:t>
      </w:r>
      <w:r w:rsidR="001C6CB0">
        <w:rPr>
          <w:rFonts w:ascii="Arial" w:hAnsi="Arial" w:cs="Arial"/>
          <w:color w:val="auto"/>
          <w:sz w:val="18"/>
          <w:szCs w:val="18"/>
        </w:rPr>
        <w:br/>
      </w:r>
      <w:r w:rsidR="00C3469E" w:rsidRPr="00C652CA">
        <w:rPr>
          <w:rFonts w:ascii="Arial" w:hAnsi="Arial" w:cs="Arial"/>
          <w:color w:val="auto"/>
          <w:sz w:val="18"/>
          <w:szCs w:val="18"/>
        </w:rPr>
        <w:t>w którym Wykonawca powierza wykonanie części usług podwykonawcom), a także zmiany sposobu realizacji usług z realizacji przy udziale podwykonawców na samodzielną realizację przez Wykonawcę.</w:t>
      </w:r>
    </w:p>
    <w:p w14:paraId="31EFE866" w14:textId="77777777" w:rsidR="00C3469E" w:rsidRPr="00C652CA" w:rsidRDefault="00C3469E"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zmiany lub rezygnacji z podwykonawców, z zastrzeżeniem postanowień dotyczy przypadku, w którym Wykonawca posługuje się potencjałem podwykonawców.</w:t>
      </w:r>
    </w:p>
    <w:p w14:paraId="5BB34F8B" w14:textId="77777777" w:rsidR="00030C4B" w:rsidRPr="009B7C48" w:rsidRDefault="00030C4B" w:rsidP="00C07D08">
      <w:pPr>
        <w:pStyle w:val="Akapitzlist"/>
        <w:numPr>
          <w:ilvl w:val="0"/>
          <w:numId w:val="18"/>
        </w:numPr>
        <w:spacing w:after="0" w:line="240" w:lineRule="auto"/>
        <w:ind w:left="851" w:hanging="284"/>
        <w:rPr>
          <w:bCs/>
          <w:sz w:val="18"/>
          <w:szCs w:val="18"/>
        </w:rPr>
      </w:pPr>
      <w:r w:rsidRPr="009B7C48">
        <w:rPr>
          <w:bCs/>
          <w:sz w:val="18"/>
          <w:szCs w:val="18"/>
        </w:rPr>
        <w:t>jeżeli zmiana albo rezygnacja z podwykonawcy dotyczy podmiotu, na którego zasoby Wykonawca powoływał się w celu wykazania spełniania warunków udziału w postępowaniu</w:t>
      </w:r>
      <w:r w:rsidR="000F39F2">
        <w:rPr>
          <w:bCs/>
          <w:sz w:val="18"/>
          <w:szCs w:val="18"/>
        </w:rPr>
        <w:t>,</w:t>
      </w:r>
      <w:r w:rsidRPr="009B7C48">
        <w:rPr>
          <w:bCs/>
          <w:sz w:val="18"/>
          <w:szCs w:val="18"/>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8FF7412" w14:textId="77777777" w:rsidR="00121232" w:rsidRDefault="00DE0DE8" w:rsidP="00C07D08">
      <w:pPr>
        <w:pStyle w:val="Default"/>
        <w:numPr>
          <w:ilvl w:val="0"/>
          <w:numId w:val="18"/>
        </w:numPr>
        <w:ind w:left="851" w:hanging="284"/>
        <w:jc w:val="both"/>
        <w:rPr>
          <w:rFonts w:ascii="Arial" w:hAnsi="Arial" w:cs="Arial"/>
          <w:color w:val="auto"/>
          <w:sz w:val="18"/>
          <w:szCs w:val="18"/>
        </w:rPr>
      </w:pPr>
      <w:r w:rsidRPr="00C652CA">
        <w:rPr>
          <w:rFonts w:ascii="Arial" w:hAnsi="Arial" w:cs="Arial"/>
          <w:color w:val="auto"/>
          <w:sz w:val="18"/>
          <w:szCs w:val="18"/>
        </w:rPr>
        <w:t>dopuszczalne jest obniżenie wynagrodzenia Wykonawcy przy zachowaniu zakresu jego świadczenia umownego,</w:t>
      </w:r>
    </w:p>
    <w:p w14:paraId="4B149195" w14:textId="77777777" w:rsidR="009B7C48" w:rsidRPr="00C652CA" w:rsidRDefault="009B7C48" w:rsidP="009B7C48">
      <w:pPr>
        <w:pStyle w:val="Default"/>
        <w:ind w:left="720"/>
        <w:jc w:val="both"/>
        <w:rPr>
          <w:rFonts w:ascii="Arial" w:hAnsi="Arial" w:cs="Arial"/>
          <w:color w:val="auto"/>
          <w:sz w:val="18"/>
          <w:szCs w:val="18"/>
        </w:rPr>
      </w:pPr>
    </w:p>
    <w:p w14:paraId="6F21E00F" w14:textId="77777777" w:rsidR="00EF7F60" w:rsidRDefault="00797DC6" w:rsidP="004D56C8">
      <w:pPr>
        <w:pStyle w:val="Default"/>
        <w:ind w:left="567" w:hanging="567"/>
        <w:jc w:val="both"/>
        <w:rPr>
          <w:rFonts w:ascii="Arial" w:hAnsi="Arial" w:cs="Arial"/>
          <w:b/>
          <w:color w:val="auto"/>
          <w:sz w:val="18"/>
          <w:szCs w:val="18"/>
        </w:rPr>
      </w:pPr>
      <w:r>
        <w:rPr>
          <w:rFonts w:ascii="Arial" w:hAnsi="Arial" w:cs="Arial"/>
          <w:color w:val="auto"/>
          <w:sz w:val="18"/>
          <w:szCs w:val="18"/>
        </w:rPr>
        <w:t>3</w:t>
      </w:r>
      <w:r w:rsidR="004D56C8">
        <w:rPr>
          <w:rFonts w:ascii="Arial" w:hAnsi="Arial" w:cs="Arial"/>
          <w:color w:val="auto"/>
          <w:sz w:val="18"/>
          <w:szCs w:val="18"/>
        </w:rPr>
        <w:t>.</w:t>
      </w:r>
      <w:r w:rsidR="004D56C8">
        <w:rPr>
          <w:rFonts w:ascii="Arial" w:hAnsi="Arial" w:cs="Arial"/>
          <w:color w:val="auto"/>
          <w:sz w:val="18"/>
          <w:szCs w:val="18"/>
        </w:rPr>
        <w:tab/>
        <w:t>Z</w:t>
      </w:r>
      <w:r w:rsidR="00EF7F60" w:rsidRPr="00C652CA">
        <w:rPr>
          <w:rFonts w:ascii="Arial" w:hAnsi="Arial" w:cs="Arial"/>
          <w:color w:val="auto"/>
          <w:sz w:val="18"/>
          <w:szCs w:val="18"/>
        </w:rPr>
        <w:t xml:space="preserve">mianę terminu realizacji przedmiotu Umowy w przypadku nie wyczerpania kwoty, o której mowa w </w:t>
      </w:r>
      <w:r w:rsidR="000F39F2">
        <w:rPr>
          <w:rFonts w:ascii="Arial" w:hAnsi="Arial" w:cs="Arial"/>
          <w:b/>
          <w:color w:val="auto"/>
          <w:sz w:val="18"/>
          <w:szCs w:val="18"/>
        </w:rPr>
        <w:t>§ 8 ust. 1</w:t>
      </w:r>
      <w:r w:rsidR="00EF7F60" w:rsidRPr="00C652CA">
        <w:rPr>
          <w:rFonts w:ascii="Arial" w:hAnsi="Arial" w:cs="Arial"/>
          <w:b/>
          <w:color w:val="auto"/>
          <w:sz w:val="18"/>
          <w:szCs w:val="18"/>
        </w:rPr>
        <w:t>,</w:t>
      </w:r>
      <w:r w:rsidR="00EF7F60" w:rsidRPr="00C652CA">
        <w:rPr>
          <w:rFonts w:ascii="Arial" w:hAnsi="Arial" w:cs="Arial"/>
          <w:color w:val="auto"/>
          <w:sz w:val="18"/>
          <w:szCs w:val="18"/>
        </w:rPr>
        <w:t xml:space="preserve"> z zastrzeżeniem, że okres przedłużenia terminu realizacji przedmiotu Umowy nie może być </w:t>
      </w:r>
      <w:r w:rsidR="00EF7F60" w:rsidRPr="00C652CA">
        <w:rPr>
          <w:rFonts w:ascii="Arial" w:hAnsi="Arial" w:cs="Arial"/>
          <w:b/>
          <w:color w:val="auto"/>
          <w:sz w:val="18"/>
          <w:szCs w:val="18"/>
        </w:rPr>
        <w:t xml:space="preserve">dłuższy </w:t>
      </w:r>
      <w:r w:rsidR="00FA4D2E">
        <w:rPr>
          <w:rFonts w:ascii="Arial" w:hAnsi="Arial" w:cs="Arial"/>
          <w:b/>
          <w:color w:val="auto"/>
          <w:sz w:val="18"/>
          <w:szCs w:val="18"/>
        </w:rPr>
        <w:br/>
      </w:r>
      <w:r w:rsidR="00EF7F60" w:rsidRPr="00C652CA">
        <w:rPr>
          <w:rFonts w:ascii="Arial" w:hAnsi="Arial" w:cs="Arial"/>
          <w:b/>
          <w:color w:val="auto"/>
          <w:sz w:val="18"/>
          <w:szCs w:val="18"/>
        </w:rPr>
        <w:t xml:space="preserve">niż 12 miesięcy. </w:t>
      </w:r>
    </w:p>
    <w:p w14:paraId="019DA4FA" w14:textId="77777777" w:rsidR="004D56C8" w:rsidRDefault="004D56C8" w:rsidP="004D56C8">
      <w:pPr>
        <w:pStyle w:val="Default"/>
        <w:ind w:left="567" w:hanging="567"/>
        <w:jc w:val="both"/>
        <w:rPr>
          <w:rFonts w:ascii="Arial" w:hAnsi="Arial" w:cs="Arial"/>
          <w:b/>
          <w:color w:val="auto"/>
          <w:sz w:val="18"/>
          <w:szCs w:val="18"/>
        </w:rPr>
      </w:pPr>
    </w:p>
    <w:p w14:paraId="17CEB24F" w14:textId="77777777" w:rsidR="00BF23E6" w:rsidRDefault="004D56C8" w:rsidP="001739A8">
      <w:pPr>
        <w:pStyle w:val="Default"/>
        <w:ind w:left="567" w:hanging="567"/>
        <w:jc w:val="both"/>
        <w:rPr>
          <w:rFonts w:ascii="Arial" w:hAnsi="Arial" w:cs="Arial"/>
          <w:color w:val="auto"/>
          <w:sz w:val="18"/>
          <w:szCs w:val="18"/>
        </w:rPr>
      </w:pPr>
      <w:r w:rsidRPr="004D56C8">
        <w:rPr>
          <w:rFonts w:ascii="Arial" w:hAnsi="Arial" w:cs="Arial"/>
          <w:color w:val="auto"/>
          <w:sz w:val="18"/>
          <w:szCs w:val="18"/>
        </w:rPr>
        <w:t>4.</w:t>
      </w:r>
      <w:r>
        <w:rPr>
          <w:rFonts w:ascii="Arial" w:hAnsi="Arial" w:cs="Arial"/>
          <w:b/>
          <w:color w:val="auto"/>
          <w:sz w:val="18"/>
          <w:szCs w:val="18"/>
        </w:rPr>
        <w:tab/>
      </w:r>
      <w:r w:rsidRPr="004D56C8">
        <w:rPr>
          <w:rFonts w:ascii="Arial" w:hAnsi="Arial" w:cs="Arial"/>
          <w:color w:val="auto"/>
          <w:sz w:val="18"/>
          <w:szCs w:val="18"/>
        </w:rPr>
        <w:t>Każda ze stron może żądać zmiany wynagrodzenia (odpowiednio podwyższenia lub obniżenia) w przypadk</w:t>
      </w:r>
      <w:r w:rsidR="00BF23E6">
        <w:rPr>
          <w:rFonts w:ascii="Arial" w:hAnsi="Arial" w:cs="Arial"/>
          <w:color w:val="auto"/>
          <w:sz w:val="18"/>
          <w:szCs w:val="18"/>
        </w:rPr>
        <w:t>u zmian przedstawionych poniżej.</w:t>
      </w:r>
    </w:p>
    <w:p w14:paraId="6F9B4FF9" w14:textId="77777777" w:rsidR="00BF23E6" w:rsidRDefault="00BF23E6" w:rsidP="001739A8">
      <w:pPr>
        <w:pStyle w:val="Default"/>
        <w:ind w:left="567" w:hanging="567"/>
        <w:jc w:val="both"/>
        <w:rPr>
          <w:rFonts w:ascii="Arial" w:hAnsi="Arial" w:cs="Arial"/>
          <w:color w:val="auto"/>
          <w:sz w:val="18"/>
          <w:szCs w:val="18"/>
        </w:rPr>
      </w:pPr>
    </w:p>
    <w:p w14:paraId="3457EF8B" w14:textId="77777777" w:rsidR="004D56C8" w:rsidRPr="004D56C8" w:rsidRDefault="00BF23E6" w:rsidP="001739A8">
      <w:pPr>
        <w:pStyle w:val="Default"/>
        <w:ind w:left="567" w:hanging="567"/>
        <w:jc w:val="both"/>
        <w:rPr>
          <w:rFonts w:ascii="Arial" w:hAnsi="Arial" w:cs="Arial"/>
          <w:color w:val="auto"/>
          <w:sz w:val="18"/>
          <w:szCs w:val="18"/>
        </w:rPr>
      </w:pPr>
      <w:r>
        <w:rPr>
          <w:rFonts w:ascii="Arial" w:hAnsi="Arial" w:cs="Arial"/>
          <w:color w:val="auto"/>
          <w:sz w:val="18"/>
          <w:szCs w:val="18"/>
        </w:rPr>
        <w:t>5.</w:t>
      </w:r>
      <w:r>
        <w:rPr>
          <w:rFonts w:ascii="Arial" w:hAnsi="Arial" w:cs="Arial"/>
          <w:color w:val="auto"/>
          <w:sz w:val="18"/>
          <w:szCs w:val="18"/>
        </w:rPr>
        <w:tab/>
        <w:t xml:space="preserve">Zamawiający przewiduje możliwość dokonania zmiany </w:t>
      </w:r>
      <w:r w:rsidR="00584BBF">
        <w:rPr>
          <w:rFonts w:ascii="Arial" w:hAnsi="Arial" w:cs="Arial"/>
          <w:color w:val="auto"/>
          <w:sz w:val="18"/>
          <w:szCs w:val="18"/>
        </w:rPr>
        <w:t xml:space="preserve">Wynagrodzenia </w:t>
      </w:r>
      <w:r w:rsidR="004D56C8">
        <w:rPr>
          <w:rFonts w:ascii="Arial" w:hAnsi="Arial" w:cs="Arial"/>
          <w:color w:val="auto"/>
          <w:sz w:val="18"/>
          <w:szCs w:val="18"/>
        </w:rPr>
        <w:t xml:space="preserve">na podstawie art. </w:t>
      </w:r>
      <w:r w:rsidR="001739A8">
        <w:rPr>
          <w:rFonts w:ascii="Arial" w:hAnsi="Arial" w:cs="Arial"/>
          <w:color w:val="auto"/>
          <w:sz w:val="18"/>
          <w:szCs w:val="18"/>
        </w:rPr>
        <w:t>436 ust. 4 litera b) ustawy Pzp</w:t>
      </w:r>
      <w:r w:rsidR="00584BBF">
        <w:rPr>
          <w:rFonts w:ascii="Arial" w:hAnsi="Arial" w:cs="Arial"/>
          <w:color w:val="auto"/>
          <w:sz w:val="18"/>
          <w:szCs w:val="18"/>
        </w:rPr>
        <w:t>:</w:t>
      </w:r>
    </w:p>
    <w:p w14:paraId="2C8D6EE7" w14:textId="77777777" w:rsidR="009B7C48" w:rsidRPr="00C652CA" w:rsidRDefault="009B7C48" w:rsidP="00C652CA">
      <w:pPr>
        <w:pStyle w:val="Default"/>
        <w:ind w:left="567" w:hanging="567"/>
        <w:jc w:val="both"/>
        <w:rPr>
          <w:rFonts w:ascii="Arial" w:hAnsi="Arial" w:cs="Arial"/>
          <w:b/>
          <w:color w:val="auto"/>
          <w:sz w:val="18"/>
          <w:szCs w:val="18"/>
        </w:rPr>
      </w:pPr>
    </w:p>
    <w:p w14:paraId="48E471BA"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1</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zmianę ceny w przypadku ustawowej zmiany stawki podatku</w:t>
      </w:r>
      <w:r w:rsidR="007618EE" w:rsidRPr="00C652CA">
        <w:rPr>
          <w:rFonts w:ascii="Arial" w:hAnsi="Arial" w:cs="Arial"/>
          <w:color w:val="auto"/>
          <w:sz w:val="18"/>
          <w:szCs w:val="18"/>
        </w:rPr>
        <w:t xml:space="preserve"> od towarów i usług</w:t>
      </w:r>
      <w:r w:rsidR="00121232" w:rsidRPr="00C652CA">
        <w:rPr>
          <w:rFonts w:ascii="Arial" w:hAnsi="Arial" w:cs="Arial"/>
          <w:color w:val="auto"/>
          <w:sz w:val="18"/>
          <w:szCs w:val="18"/>
        </w:rPr>
        <w:t xml:space="preserve">, w ten sposób, </w:t>
      </w:r>
      <w:r w:rsidR="00121232" w:rsidRPr="00C652CA">
        <w:rPr>
          <w:rFonts w:ascii="Arial" w:hAnsi="Arial" w:cs="Arial"/>
          <w:color w:val="auto"/>
          <w:sz w:val="18"/>
          <w:szCs w:val="18"/>
        </w:rPr>
        <w:br/>
        <w:t>że wynagrodzenie net</w:t>
      </w:r>
      <w:r w:rsidR="007618EE" w:rsidRPr="00C652CA">
        <w:rPr>
          <w:rFonts w:ascii="Arial" w:hAnsi="Arial" w:cs="Arial"/>
          <w:color w:val="auto"/>
          <w:sz w:val="18"/>
          <w:szCs w:val="18"/>
        </w:rPr>
        <w:t xml:space="preserve">to oraz ceny jednostkowe części </w:t>
      </w:r>
      <w:r w:rsidR="00121232" w:rsidRPr="00C652CA">
        <w:rPr>
          <w:rFonts w:ascii="Arial" w:hAnsi="Arial" w:cs="Arial"/>
          <w:color w:val="auto"/>
          <w:sz w:val="18"/>
          <w:szCs w:val="18"/>
        </w:rPr>
        <w:t>netto pozostaje bez zmian a zmianie u</w:t>
      </w:r>
      <w:r w:rsidR="007618EE" w:rsidRPr="00C652CA">
        <w:rPr>
          <w:rFonts w:ascii="Arial" w:hAnsi="Arial" w:cs="Arial"/>
          <w:color w:val="auto"/>
          <w:sz w:val="18"/>
          <w:szCs w:val="18"/>
        </w:rPr>
        <w:t>lega tylko wysokość podatku od towarów i usług</w:t>
      </w:r>
      <w:r w:rsidR="00121232" w:rsidRPr="00C652CA">
        <w:rPr>
          <w:rFonts w:ascii="Arial" w:hAnsi="Arial" w:cs="Arial"/>
          <w:color w:val="auto"/>
          <w:sz w:val="18"/>
          <w:szCs w:val="18"/>
        </w:rPr>
        <w:t xml:space="preserve"> – oraz odpowiednio wynagrodzenie br</w:t>
      </w:r>
      <w:r w:rsidR="007618EE" w:rsidRPr="00C652CA">
        <w:rPr>
          <w:rFonts w:ascii="Arial" w:hAnsi="Arial" w:cs="Arial"/>
          <w:color w:val="auto"/>
          <w:sz w:val="18"/>
          <w:szCs w:val="18"/>
        </w:rPr>
        <w:t xml:space="preserve">utto i ceny jednostkowe </w:t>
      </w:r>
      <w:r w:rsidR="00121232" w:rsidRPr="00C652CA">
        <w:rPr>
          <w:rFonts w:ascii="Arial" w:hAnsi="Arial" w:cs="Arial"/>
          <w:color w:val="auto"/>
          <w:sz w:val="18"/>
          <w:szCs w:val="18"/>
        </w:rPr>
        <w:t xml:space="preserve">brutto. </w:t>
      </w:r>
      <w:r w:rsidR="007618EE" w:rsidRPr="00C652CA">
        <w:rPr>
          <w:rFonts w:ascii="Arial" w:hAnsi="Arial" w:cs="Arial"/>
          <w:color w:val="auto"/>
          <w:sz w:val="18"/>
          <w:szCs w:val="18"/>
        </w:rPr>
        <w:t>Zmiana w przypadku zaistnienia przesłanki j.</w:t>
      </w:r>
      <w:r w:rsidR="00210E1F" w:rsidRPr="00C652CA">
        <w:rPr>
          <w:rFonts w:ascii="Arial" w:hAnsi="Arial" w:cs="Arial"/>
          <w:color w:val="auto"/>
          <w:sz w:val="18"/>
          <w:szCs w:val="18"/>
        </w:rPr>
        <w:t xml:space="preserve"> </w:t>
      </w:r>
      <w:r w:rsidR="007618EE" w:rsidRPr="00C652CA">
        <w:rPr>
          <w:rFonts w:ascii="Arial" w:hAnsi="Arial" w:cs="Arial"/>
          <w:color w:val="auto"/>
          <w:sz w:val="18"/>
          <w:szCs w:val="18"/>
        </w:rPr>
        <w:t>w. będzie odnosić się wyłącznie do części przedmiotu umowy zrealizowanej, zgodnie z terminami ustalonymi umową, po dniu wejścia w życie przepisów zmieniających stawkę podatku od towarów i usług</w:t>
      </w:r>
      <w:r w:rsidR="000B0170" w:rsidRPr="00C652CA">
        <w:rPr>
          <w:rFonts w:ascii="Arial" w:hAnsi="Arial" w:cs="Arial"/>
          <w:color w:val="auto"/>
          <w:sz w:val="18"/>
          <w:szCs w:val="18"/>
        </w:rPr>
        <w:t xml:space="preserve"> oraz wyłącznie do części przedmiotu umowy, do której znajdzie zastosowanie zmian</w:t>
      </w:r>
      <w:r w:rsidR="0089010F" w:rsidRPr="00C652CA">
        <w:rPr>
          <w:rFonts w:ascii="Arial" w:hAnsi="Arial" w:cs="Arial"/>
          <w:color w:val="auto"/>
          <w:sz w:val="18"/>
          <w:szCs w:val="18"/>
        </w:rPr>
        <w:t>a</w:t>
      </w:r>
      <w:r w:rsidR="000B0170" w:rsidRPr="00C652CA">
        <w:rPr>
          <w:rFonts w:ascii="Arial" w:hAnsi="Arial" w:cs="Arial"/>
          <w:color w:val="auto"/>
          <w:sz w:val="18"/>
          <w:szCs w:val="18"/>
        </w:rPr>
        <w:t xml:space="preserve"> stawki podatku od towarów i usług.</w:t>
      </w:r>
    </w:p>
    <w:p w14:paraId="7EEBD64A" w14:textId="77777777" w:rsidR="009B7C48" w:rsidRPr="00C652CA" w:rsidRDefault="009B7C48" w:rsidP="00C07D08">
      <w:pPr>
        <w:pStyle w:val="Default"/>
        <w:ind w:left="567" w:hanging="567"/>
        <w:jc w:val="both"/>
        <w:rPr>
          <w:rFonts w:ascii="Arial" w:hAnsi="Arial" w:cs="Arial"/>
          <w:color w:val="auto"/>
          <w:sz w:val="18"/>
          <w:szCs w:val="18"/>
        </w:rPr>
      </w:pPr>
    </w:p>
    <w:p w14:paraId="3888E066"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2</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wysokości wynagrodzenia w przypadku zmiany wysokości minimalnego wynagrodzenia </w:t>
      </w:r>
      <w:r w:rsidR="001C6CB0">
        <w:rPr>
          <w:rFonts w:ascii="Arial" w:hAnsi="Arial" w:cs="Arial"/>
          <w:color w:val="auto"/>
          <w:sz w:val="18"/>
          <w:szCs w:val="18"/>
        </w:rPr>
        <w:br/>
      </w:r>
      <w:r w:rsidR="00121232" w:rsidRPr="00C652CA">
        <w:rPr>
          <w:rFonts w:ascii="Arial" w:hAnsi="Arial" w:cs="Arial"/>
          <w:color w:val="auto"/>
          <w:sz w:val="18"/>
          <w:szCs w:val="18"/>
        </w:rPr>
        <w:t xml:space="preserve">za pracę albo wysokości minimalnej stawki godzinowej, ustalonych na podstawie </w:t>
      </w:r>
      <w:r w:rsidR="00FA4D2E">
        <w:rPr>
          <w:rFonts w:ascii="Arial" w:hAnsi="Arial" w:cs="Arial"/>
          <w:color w:val="auto"/>
          <w:sz w:val="18"/>
          <w:szCs w:val="18"/>
        </w:rPr>
        <w:t xml:space="preserve">art. 2 ust. 5 ustawy </w:t>
      </w:r>
      <w:r w:rsidR="00121232" w:rsidRPr="00C652CA">
        <w:rPr>
          <w:rFonts w:ascii="Arial" w:hAnsi="Arial" w:cs="Arial"/>
          <w:color w:val="auto"/>
          <w:sz w:val="18"/>
          <w:szCs w:val="18"/>
        </w:rPr>
        <w:t xml:space="preserve">z dnia </w:t>
      </w:r>
      <w:r w:rsidR="00475855">
        <w:rPr>
          <w:rFonts w:ascii="Arial" w:hAnsi="Arial" w:cs="Arial"/>
          <w:color w:val="auto"/>
          <w:sz w:val="18"/>
          <w:szCs w:val="18"/>
        </w:rPr>
        <w:t>10 października 2002r.</w:t>
      </w:r>
      <w:r w:rsidR="00FA4D2E">
        <w:rPr>
          <w:rFonts w:ascii="Arial" w:hAnsi="Arial" w:cs="Arial"/>
          <w:color w:val="auto"/>
          <w:sz w:val="18"/>
          <w:szCs w:val="18"/>
        </w:rPr>
        <w:t xml:space="preserve"> o minimalnym wynagrodzeniu za pracę </w:t>
      </w:r>
      <w:r w:rsidR="00475855">
        <w:rPr>
          <w:rFonts w:ascii="Arial" w:hAnsi="Arial" w:cs="Arial"/>
          <w:color w:val="auto"/>
          <w:sz w:val="18"/>
          <w:szCs w:val="18"/>
        </w:rPr>
        <w:t xml:space="preserve"> (Dz. U.</w:t>
      </w:r>
      <w:r w:rsidR="00FA4D2E">
        <w:rPr>
          <w:rFonts w:ascii="Arial" w:hAnsi="Arial" w:cs="Arial"/>
          <w:color w:val="auto"/>
          <w:sz w:val="18"/>
          <w:szCs w:val="18"/>
        </w:rPr>
        <w:t xml:space="preserve"> z 2020r. poz. 2207 z póź. zm.)</w:t>
      </w:r>
      <w:r w:rsidR="00121232" w:rsidRPr="00C652CA">
        <w:rPr>
          <w:rFonts w:ascii="Arial" w:hAnsi="Arial" w:cs="Arial"/>
          <w:color w:val="auto"/>
          <w:sz w:val="18"/>
          <w:szCs w:val="18"/>
        </w:rPr>
        <w:t>,</w:t>
      </w:r>
      <w:r>
        <w:rPr>
          <w:rFonts w:ascii="Arial" w:hAnsi="Arial" w:cs="Arial"/>
          <w:color w:val="auto"/>
          <w:sz w:val="18"/>
          <w:szCs w:val="18"/>
        </w:rPr>
        <w:t xml:space="preserve"> </w:t>
      </w:r>
      <w:r>
        <w:rPr>
          <w:rFonts w:ascii="Arial" w:hAnsi="Arial" w:cs="Arial"/>
          <w:color w:val="auto"/>
          <w:sz w:val="18"/>
          <w:szCs w:val="18"/>
        </w:rPr>
        <w:br/>
        <w:t>z zastrzeżeniem iż zatrudnia pracownika na umowę o pracę, gdzie wysokość wynagrodzenia nie przekracza minimalnego wynagrodzenia za pracę oraz wykaże, że oddelegował pracownika tylko do realizacji niniejszej umowy.</w:t>
      </w:r>
    </w:p>
    <w:p w14:paraId="76158B48" w14:textId="77777777" w:rsidR="009B7C48" w:rsidRPr="00C652CA" w:rsidRDefault="009B7C48" w:rsidP="00C07D08">
      <w:pPr>
        <w:pStyle w:val="Default"/>
        <w:ind w:left="567" w:hanging="567"/>
        <w:jc w:val="both"/>
        <w:rPr>
          <w:rFonts w:ascii="Arial" w:hAnsi="Arial" w:cs="Arial"/>
          <w:color w:val="auto"/>
          <w:sz w:val="18"/>
          <w:szCs w:val="18"/>
        </w:rPr>
      </w:pPr>
    </w:p>
    <w:p w14:paraId="338D4E61" w14:textId="77777777" w:rsidR="00121232" w:rsidRDefault="001739A8" w:rsidP="00C07D08">
      <w:pPr>
        <w:pStyle w:val="Default"/>
        <w:ind w:left="567" w:hanging="567"/>
        <w:jc w:val="both"/>
        <w:rPr>
          <w:rFonts w:ascii="Arial" w:hAnsi="Arial" w:cs="Arial"/>
          <w:color w:val="auto"/>
          <w:sz w:val="18"/>
          <w:szCs w:val="18"/>
        </w:rPr>
      </w:pPr>
      <w:r>
        <w:rPr>
          <w:rFonts w:ascii="Arial" w:hAnsi="Arial" w:cs="Arial"/>
          <w:color w:val="auto"/>
          <w:sz w:val="18"/>
          <w:szCs w:val="18"/>
        </w:rPr>
        <w:t>3</w:t>
      </w:r>
      <w:r w:rsidR="00797DC6">
        <w:rPr>
          <w:rFonts w:ascii="Arial" w:hAnsi="Arial" w:cs="Arial"/>
          <w:color w:val="auto"/>
          <w:sz w:val="18"/>
          <w:szCs w:val="18"/>
        </w:rPr>
        <w:t>)</w:t>
      </w:r>
      <w:r w:rsidR="00797DC6">
        <w:rPr>
          <w:rFonts w:ascii="Arial" w:hAnsi="Arial" w:cs="Arial"/>
          <w:color w:val="auto"/>
          <w:sz w:val="18"/>
          <w:szCs w:val="18"/>
        </w:rPr>
        <w:tab/>
      </w:r>
      <w:r w:rsidR="00121232" w:rsidRPr="00C652CA">
        <w:rPr>
          <w:rFonts w:ascii="Arial" w:hAnsi="Arial" w:cs="Arial"/>
          <w:color w:val="auto"/>
          <w:sz w:val="18"/>
          <w:szCs w:val="18"/>
        </w:rPr>
        <w:t xml:space="preserve">zmianę wynagrodzenia w przypadku zmiany zasad podlegania ubezpieczeniom społecznym </w:t>
      </w:r>
      <w:r w:rsidR="00584BBF">
        <w:rPr>
          <w:rFonts w:ascii="Arial" w:hAnsi="Arial" w:cs="Arial"/>
          <w:color w:val="auto"/>
          <w:sz w:val="18"/>
          <w:szCs w:val="18"/>
        </w:rPr>
        <w:br/>
        <w:t>l</w:t>
      </w:r>
      <w:r w:rsidR="00121232" w:rsidRPr="00C652CA">
        <w:rPr>
          <w:rFonts w:ascii="Arial" w:hAnsi="Arial" w:cs="Arial"/>
          <w:color w:val="auto"/>
          <w:sz w:val="18"/>
          <w:szCs w:val="18"/>
        </w:rPr>
        <w:t xml:space="preserve">ub </w:t>
      </w:r>
      <w:r w:rsidR="00584BBF">
        <w:rPr>
          <w:rFonts w:ascii="Arial" w:hAnsi="Arial" w:cs="Arial"/>
          <w:color w:val="auto"/>
          <w:sz w:val="18"/>
          <w:szCs w:val="18"/>
        </w:rPr>
        <w:t>u</w:t>
      </w:r>
      <w:r w:rsidR="00121232" w:rsidRPr="00C652CA">
        <w:rPr>
          <w:rFonts w:ascii="Arial" w:hAnsi="Arial" w:cs="Arial"/>
          <w:color w:val="auto"/>
          <w:sz w:val="18"/>
          <w:szCs w:val="18"/>
        </w:rPr>
        <w:t>bezpieczeniu zdrowotnemu lub wysokości stawki składki na ubezpieczenia społeczne lub zdrowotne,</w:t>
      </w:r>
    </w:p>
    <w:p w14:paraId="4F04B794" w14:textId="77777777" w:rsidR="009B7C48" w:rsidRPr="00C652CA" w:rsidRDefault="009B7C48" w:rsidP="00C07D08">
      <w:pPr>
        <w:pStyle w:val="Default"/>
        <w:ind w:left="567" w:hanging="567"/>
        <w:jc w:val="both"/>
        <w:rPr>
          <w:rFonts w:ascii="Arial" w:hAnsi="Arial" w:cs="Arial"/>
          <w:color w:val="auto"/>
          <w:sz w:val="18"/>
          <w:szCs w:val="18"/>
        </w:rPr>
      </w:pPr>
    </w:p>
    <w:p w14:paraId="03038887" w14:textId="77777777" w:rsidR="00121232" w:rsidRDefault="001739A8" w:rsidP="00C07D0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4</w:t>
      </w:r>
      <w:r w:rsidR="00797DC6" w:rsidRPr="00797DC6">
        <w:rPr>
          <w:rFonts w:ascii="Arial" w:hAnsi="Arial" w:cs="Arial"/>
          <w:bCs/>
          <w:sz w:val="18"/>
          <w:szCs w:val="18"/>
          <w:lang w:eastAsia="pl-PL"/>
        </w:rPr>
        <w:t>)</w:t>
      </w:r>
      <w:r w:rsidR="00797DC6">
        <w:rPr>
          <w:rFonts w:ascii="Arial" w:hAnsi="Arial" w:cs="Arial"/>
          <w:bCs/>
          <w:sz w:val="18"/>
          <w:szCs w:val="18"/>
          <w:lang w:eastAsia="pl-PL"/>
        </w:rPr>
        <w:tab/>
      </w:r>
      <w:r w:rsidR="00121232" w:rsidRPr="00797DC6">
        <w:rPr>
          <w:rFonts w:ascii="Arial" w:hAnsi="Arial" w:cs="Arial"/>
          <w:bCs/>
          <w:sz w:val="18"/>
          <w:szCs w:val="18"/>
          <w:lang w:eastAsia="pl-PL"/>
        </w:rPr>
        <w:t xml:space="preserve">zasad gromadzenia i wysokości wpłat do pracowniczych planów kapitałowych, o których mowa </w:t>
      </w:r>
      <w:r w:rsidR="00797DC6">
        <w:rPr>
          <w:rFonts w:ascii="Arial" w:hAnsi="Arial" w:cs="Arial"/>
          <w:bCs/>
          <w:sz w:val="18"/>
          <w:szCs w:val="18"/>
          <w:lang w:eastAsia="pl-PL"/>
        </w:rPr>
        <w:br/>
      </w:r>
      <w:r w:rsidR="00121232" w:rsidRPr="00797DC6">
        <w:rPr>
          <w:rFonts w:ascii="Arial" w:hAnsi="Arial" w:cs="Arial"/>
          <w:bCs/>
          <w:sz w:val="18"/>
          <w:szCs w:val="18"/>
          <w:lang w:eastAsia="pl-PL"/>
        </w:rPr>
        <w:t>w ustawie z dnia 4 października 2018r., o pracowniczych planach kapitałowych (Dz. U.</w:t>
      </w:r>
      <w:r w:rsidR="005F3239">
        <w:rPr>
          <w:rFonts w:ascii="Arial" w:hAnsi="Arial" w:cs="Arial"/>
          <w:bCs/>
          <w:sz w:val="18"/>
          <w:szCs w:val="18"/>
          <w:lang w:eastAsia="pl-PL"/>
        </w:rPr>
        <w:t xml:space="preserve"> z 2023</w:t>
      </w:r>
      <w:r w:rsidR="00FA4D2E">
        <w:rPr>
          <w:rFonts w:ascii="Arial" w:hAnsi="Arial" w:cs="Arial"/>
          <w:bCs/>
          <w:sz w:val="18"/>
          <w:szCs w:val="18"/>
          <w:lang w:eastAsia="pl-PL"/>
        </w:rPr>
        <w:t>r.</w:t>
      </w:r>
      <w:r w:rsidR="005F3239">
        <w:rPr>
          <w:rFonts w:ascii="Arial" w:hAnsi="Arial" w:cs="Arial"/>
          <w:bCs/>
          <w:sz w:val="18"/>
          <w:szCs w:val="18"/>
          <w:lang w:eastAsia="pl-PL"/>
        </w:rPr>
        <w:t xml:space="preserve"> poz. 46</w:t>
      </w:r>
      <w:r w:rsidR="00121232" w:rsidRPr="00797DC6">
        <w:rPr>
          <w:rFonts w:ascii="Arial" w:hAnsi="Arial" w:cs="Arial"/>
          <w:bCs/>
          <w:sz w:val="18"/>
          <w:szCs w:val="18"/>
          <w:lang w:eastAsia="pl-PL"/>
        </w:rPr>
        <w:t>).</w:t>
      </w:r>
    </w:p>
    <w:p w14:paraId="39995BC4" w14:textId="77777777" w:rsidR="001739A8" w:rsidRDefault="001739A8" w:rsidP="001739A8">
      <w:pPr>
        <w:spacing w:after="0" w:line="240" w:lineRule="auto"/>
        <w:ind w:left="0" w:firstLine="0"/>
        <w:rPr>
          <w:rFonts w:ascii="Arial" w:hAnsi="Arial" w:cs="Arial"/>
          <w:bCs/>
          <w:sz w:val="18"/>
          <w:szCs w:val="18"/>
          <w:lang w:eastAsia="pl-PL"/>
        </w:rPr>
      </w:pPr>
    </w:p>
    <w:p w14:paraId="4B6234F0" w14:textId="77777777" w:rsidR="001739A8"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t>6</w:t>
      </w:r>
      <w:r w:rsidR="001739A8">
        <w:rPr>
          <w:rFonts w:ascii="Arial" w:hAnsi="Arial" w:cs="Arial"/>
          <w:bCs/>
          <w:sz w:val="18"/>
          <w:szCs w:val="18"/>
          <w:lang w:eastAsia="pl-PL"/>
        </w:rPr>
        <w:t>.</w:t>
      </w:r>
      <w:r w:rsidR="001739A8">
        <w:rPr>
          <w:rFonts w:ascii="Arial" w:hAnsi="Arial" w:cs="Arial"/>
          <w:bCs/>
          <w:sz w:val="18"/>
          <w:szCs w:val="18"/>
          <w:lang w:eastAsia="pl-PL"/>
        </w:rPr>
        <w:tab/>
        <w:t xml:space="preserve">Uprawnienie do wezwania o zawarcie aneksu w celu waloryzacji umowy, przysługują stronie umowy jedynie </w:t>
      </w:r>
      <w:r>
        <w:rPr>
          <w:rFonts w:ascii="Arial" w:hAnsi="Arial" w:cs="Arial"/>
          <w:bCs/>
          <w:sz w:val="18"/>
          <w:szCs w:val="18"/>
          <w:lang w:eastAsia="pl-PL"/>
        </w:rPr>
        <w:br/>
      </w:r>
      <w:r w:rsidR="001739A8">
        <w:rPr>
          <w:rFonts w:ascii="Arial" w:hAnsi="Arial" w:cs="Arial"/>
          <w:bCs/>
          <w:sz w:val="18"/>
          <w:szCs w:val="18"/>
          <w:lang w:eastAsia="pl-PL"/>
        </w:rPr>
        <w:t>w przypadku uchwalenia i zgodnego z prawem ogłoszenia</w:t>
      </w:r>
      <w:r w:rsidR="00BF23E6">
        <w:rPr>
          <w:rFonts w:ascii="Arial" w:hAnsi="Arial" w:cs="Arial"/>
          <w:bCs/>
          <w:sz w:val="18"/>
          <w:szCs w:val="18"/>
          <w:lang w:eastAsia="pl-PL"/>
        </w:rPr>
        <w:t xml:space="preserve"> </w:t>
      </w:r>
      <w:r w:rsidR="001739A8">
        <w:rPr>
          <w:rFonts w:ascii="Arial" w:hAnsi="Arial" w:cs="Arial"/>
          <w:bCs/>
          <w:sz w:val="18"/>
          <w:szCs w:val="18"/>
          <w:lang w:eastAsia="pl-PL"/>
        </w:rPr>
        <w:t>zmiany normatywnej na poziomie ustawowym lub przepisów wykonawczych</w:t>
      </w:r>
      <w:r w:rsidR="00BF23E6">
        <w:rPr>
          <w:rFonts w:ascii="Arial" w:hAnsi="Arial" w:cs="Arial"/>
          <w:bCs/>
          <w:sz w:val="18"/>
          <w:szCs w:val="18"/>
          <w:lang w:eastAsia="pl-PL"/>
        </w:rPr>
        <w:t>, wpływającej na wymiar obciążających stronę zobowiązań fiskalnych lub kosztów pracy, o których mowa w ust. 5.</w:t>
      </w:r>
    </w:p>
    <w:p w14:paraId="1195B7A7" w14:textId="77777777" w:rsidR="00BF23E6" w:rsidRDefault="00BF23E6" w:rsidP="001739A8">
      <w:pPr>
        <w:spacing w:after="0" w:line="240" w:lineRule="auto"/>
        <w:ind w:left="567" w:hanging="567"/>
        <w:rPr>
          <w:rFonts w:ascii="Arial" w:hAnsi="Arial" w:cs="Arial"/>
          <w:bCs/>
          <w:sz w:val="18"/>
          <w:szCs w:val="18"/>
          <w:lang w:eastAsia="pl-PL"/>
        </w:rPr>
      </w:pPr>
    </w:p>
    <w:p w14:paraId="37B33AB0" w14:textId="77777777" w:rsidR="00BF23E6" w:rsidRPr="00BB27C3" w:rsidRDefault="00584BBF" w:rsidP="001739A8">
      <w:pPr>
        <w:spacing w:after="0" w:line="240" w:lineRule="auto"/>
        <w:ind w:left="567" w:hanging="567"/>
        <w:rPr>
          <w:rFonts w:ascii="Arial" w:hAnsi="Arial" w:cs="Arial"/>
          <w:bCs/>
          <w:sz w:val="18"/>
          <w:szCs w:val="18"/>
          <w:lang w:eastAsia="pl-PL"/>
        </w:rPr>
      </w:pPr>
      <w:r>
        <w:rPr>
          <w:rFonts w:ascii="Arial" w:hAnsi="Arial" w:cs="Arial"/>
          <w:bCs/>
          <w:sz w:val="18"/>
          <w:szCs w:val="18"/>
          <w:lang w:eastAsia="pl-PL"/>
        </w:rPr>
        <w:lastRenderedPageBreak/>
        <w:t>7</w:t>
      </w:r>
      <w:r w:rsidR="00BF23E6">
        <w:rPr>
          <w:rFonts w:ascii="Arial" w:hAnsi="Arial" w:cs="Arial"/>
          <w:bCs/>
          <w:sz w:val="18"/>
          <w:szCs w:val="18"/>
          <w:lang w:eastAsia="pl-PL"/>
        </w:rPr>
        <w:t>.</w:t>
      </w:r>
      <w:r w:rsidR="00BF23E6">
        <w:rPr>
          <w:rFonts w:ascii="Arial" w:hAnsi="Arial" w:cs="Arial"/>
          <w:bCs/>
          <w:sz w:val="18"/>
          <w:szCs w:val="18"/>
          <w:lang w:eastAsia="pl-PL"/>
        </w:rPr>
        <w:tab/>
        <w:t>Wykonawca może wystąpić do Zamawiającego o waloryzację wynagrodzenia umowy w formie wezwania do zawarcia aneksu w celu waloryzacji umowy z tytułu zmiany przepisów, o których mowa w ust. 5, od dnia opublikowania przepisów dokonujących tych zmian</w:t>
      </w:r>
      <w:r w:rsidR="00BB27C3">
        <w:rPr>
          <w:rFonts w:ascii="Arial" w:hAnsi="Arial" w:cs="Arial"/>
          <w:bCs/>
          <w:sz w:val="18"/>
          <w:szCs w:val="18"/>
          <w:lang w:eastAsia="pl-PL"/>
        </w:rPr>
        <w:t xml:space="preserve"> </w:t>
      </w:r>
      <w:r w:rsidR="00BB27C3" w:rsidRPr="00BB27C3">
        <w:rPr>
          <w:rStyle w:val="hgkelc"/>
          <w:rFonts w:ascii="Arial" w:hAnsi="Arial" w:cs="Arial"/>
          <w:sz w:val="18"/>
          <w:szCs w:val="18"/>
        </w:rPr>
        <w:t>w urzędowych publikatorach: Dzienniku Ustaw RP, Dzienniku Urzędowym RP — „Monitorze Polskim”.</w:t>
      </w:r>
    </w:p>
    <w:p w14:paraId="71DF548A" w14:textId="77777777" w:rsidR="00BB27C3" w:rsidRDefault="00BB27C3" w:rsidP="001739A8">
      <w:pPr>
        <w:spacing w:after="0" w:line="240" w:lineRule="auto"/>
        <w:ind w:left="567" w:hanging="567"/>
        <w:rPr>
          <w:rFonts w:ascii="Arial" w:hAnsi="Arial" w:cs="Arial"/>
          <w:bCs/>
          <w:sz w:val="18"/>
          <w:szCs w:val="18"/>
          <w:lang w:eastAsia="pl-PL"/>
        </w:rPr>
      </w:pPr>
    </w:p>
    <w:p w14:paraId="1FBB33D6"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 xml:space="preserve">8. </w:t>
      </w:r>
      <w:r>
        <w:rPr>
          <w:rFonts w:ascii="Arial" w:eastAsia="Times New Roman" w:hAnsi="Arial" w:cs="Arial"/>
          <w:bCs/>
          <w:sz w:val="18"/>
          <w:szCs w:val="18"/>
          <w:lang w:eastAsia="pl-PL"/>
        </w:rPr>
        <w:tab/>
        <w:t>Wezwanie, o którym mowa w ust. 7, zawiera:</w:t>
      </w:r>
    </w:p>
    <w:p w14:paraId="6BC05C66" w14:textId="77777777" w:rsidR="00BB27C3" w:rsidRDefault="00BB27C3" w:rsidP="00BB27C3">
      <w:pPr>
        <w:spacing w:after="0" w:line="240" w:lineRule="auto"/>
        <w:ind w:left="564" w:hanging="564"/>
        <w:rPr>
          <w:rFonts w:ascii="Arial" w:eastAsia="Times New Roman" w:hAnsi="Arial" w:cs="Arial"/>
          <w:bCs/>
          <w:sz w:val="18"/>
          <w:szCs w:val="18"/>
          <w:lang w:eastAsia="pl-PL"/>
        </w:rPr>
      </w:pPr>
      <w:r>
        <w:rPr>
          <w:rFonts w:ascii="Arial" w:eastAsia="Times New Roman" w:hAnsi="Arial" w:cs="Arial"/>
          <w:bCs/>
          <w:sz w:val="18"/>
          <w:szCs w:val="18"/>
          <w:lang w:eastAsia="pl-PL"/>
        </w:rPr>
        <w:tab/>
      </w:r>
    </w:p>
    <w:p w14:paraId="4DA5B615" w14:textId="77777777" w:rsidR="00BB27C3" w:rsidRDefault="00BB27C3" w:rsidP="00C07D08">
      <w:pPr>
        <w:spacing w:after="0" w:line="240" w:lineRule="auto"/>
        <w:ind w:left="567" w:hanging="567"/>
        <w:rPr>
          <w:rFonts w:ascii="Arial" w:eastAsia="Times New Roman" w:hAnsi="Arial" w:cs="Arial"/>
          <w:bCs/>
          <w:sz w:val="18"/>
          <w:szCs w:val="18"/>
          <w:lang w:eastAsia="pl-PL"/>
        </w:rPr>
      </w:pPr>
      <w:r>
        <w:rPr>
          <w:rFonts w:ascii="Arial" w:eastAsia="Times New Roman" w:hAnsi="Arial" w:cs="Arial"/>
          <w:bCs/>
          <w:sz w:val="18"/>
          <w:szCs w:val="18"/>
          <w:lang w:eastAsia="pl-PL"/>
        </w:rPr>
        <w:t>1)</w:t>
      </w:r>
      <w:r>
        <w:rPr>
          <w:rFonts w:ascii="Arial" w:eastAsia="Times New Roman" w:hAnsi="Arial" w:cs="Arial"/>
          <w:bCs/>
          <w:sz w:val="18"/>
          <w:szCs w:val="18"/>
          <w:lang w:eastAsia="pl-PL"/>
        </w:rPr>
        <w:tab/>
        <w:t>wskazanie podstawy prawnej przepisów w oparciu, o które nastąpi waloryzacja wynagrodzenia umownego wraz ze wskazaniem daty, od kiedy nastąpi zmiana wysokości kosztów realizacji przedmiotu zamówienia;</w:t>
      </w:r>
    </w:p>
    <w:p w14:paraId="69471560"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2)</w:t>
      </w:r>
      <w:r>
        <w:rPr>
          <w:rFonts w:ascii="Arial" w:eastAsia="Times New Roman" w:hAnsi="Arial" w:cs="Arial"/>
          <w:bCs/>
          <w:sz w:val="18"/>
          <w:szCs w:val="18"/>
          <w:lang w:eastAsia="pl-PL"/>
        </w:rPr>
        <w:tab/>
      </w:r>
      <w:r w:rsidRPr="00D46B66">
        <w:rPr>
          <w:rFonts w:ascii="Arial" w:hAnsi="Arial" w:cs="Arial"/>
          <w:sz w:val="18"/>
          <w:szCs w:val="18"/>
        </w:rPr>
        <w:t>szczegółowe wyliczenia całkowitej kwoty, o jaką wynagrodzenie umowne powinno ulec zmianie</w:t>
      </w:r>
      <w:r>
        <w:rPr>
          <w:rFonts w:ascii="Arial" w:hAnsi="Arial" w:cs="Arial"/>
          <w:sz w:val="18"/>
          <w:szCs w:val="18"/>
        </w:rPr>
        <w:t>,</w:t>
      </w:r>
      <w:r w:rsidRPr="00D46B66">
        <w:rPr>
          <w:rFonts w:ascii="Arial" w:hAnsi="Arial" w:cs="Arial"/>
          <w:sz w:val="18"/>
          <w:szCs w:val="18"/>
        </w:rPr>
        <w:t xml:space="preserve"> </w:t>
      </w:r>
      <w:r>
        <w:rPr>
          <w:rFonts w:ascii="Arial" w:hAnsi="Arial" w:cs="Arial"/>
          <w:sz w:val="18"/>
          <w:szCs w:val="18"/>
        </w:rPr>
        <w:br/>
      </w:r>
      <w:r w:rsidRPr="00D46B66">
        <w:rPr>
          <w:rFonts w:ascii="Arial" w:hAnsi="Arial" w:cs="Arial"/>
          <w:sz w:val="18"/>
          <w:szCs w:val="18"/>
        </w:rPr>
        <w:t>a w przypadk</w:t>
      </w:r>
      <w:r>
        <w:rPr>
          <w:rFonts w:ascii="Arial" w:hAnsi="Arial" w:cs="Arial"/>
          <w:sz w:val="18"/>
          <w:szCs w:val="18"/>
        </w:rPr>
        <w:t>u zmiany, o której mowa w ust. 5</w:t>
      </w:r>
      <w:r w:rsidRPr="00D46B66">
        <w:rPr>
          <w:rFonts w:ascii="Arial" w:hAnsi="Arial" w:cs="Arial"/>
          <w:sz w:val="18"/>
          <w:szCs w:val="18"/>
        </w:rPr>
        <w:t xml:space="preserve"> pkt 2-4) wyliczenie powinno być poświadczone przez księgowego lub biegłego rewidenta;</w:t>
      </w:r>
    </w:p>
    <w:p w14:paraId="670BE43B" w14:textId="77777777" w:rsidR="00BB27C3" w:rsidRDefault="00BB27C3" w:rsidP="00C07D08">
      <w:pPr>
        <w:spacing w:after="0" w:line="240" w:lineRule="auto"/>
        <w:ind w:left="567" w:hanging="567"/>
        <w:rPr>
          <w:rFonts w:ascii="Arial" w:hAnsi="Arial" w:cs="Arial"/>
          <w:sz w:val="18"/>
          <w:szCs w:val="18"/>
        </w:rPr>
      </w:pPr>
      <w:r>
        <w:rPr>
          <w:rFonts w:ascii="Arial" w:eastAsia="Times New Roman" w:hAnsi="Arial" w:cs="Arial"/>
          <w:bCs/>
          <w:sz w:val="18"/>
          <w:szCs w:val="18"/>
          <w:lang w:eastAsia="pl-PL"/>
        </w:rPr>
        <w:t>3)</w:t>
      </w:r>
      <w:r>
        <w:rPr>
          <w:rFonts w:ascii="Arial" w:eastAsia="Times New Roman" w:hAnsi="Arial" w:cs="Arial"/>
          <w:bCs/>
          <w:sz w:val="18"/>
          <w:szCs w:val="18"/>
          <w:lang w:eastAsia="pl-PL"/>
        </w:rPr>
        <w:tab/>
      </w:r>
      <w:r w:rsidRPr="00D46B66">
        <w:rPr>
          <w:rFonts w:ascii="Arial" w:hAnsi="Arial" w:cs="Arial"/>
          <w:sz w:val="18"/>
          <w:szCs w:val="18"/>
        </w:rPr>
        <w:t xml:space="preserve">pisemne zestawienie wynagrodzeń (zarówno przed jak i po zmianie) pracowników,  wraz z porównaniem finansowanych przez Wykonawcę obciążeń publicznoprawnych oraz z tytułu uczestnictwa pracownika </w:t>
      </w:r>
      <w:r>
        <w:rPr>
          <w:rFonts w:ascii="Arial" w:hAnsi="Arial" w:cs="Arial"/>
          <w:sz w:val="18"/>
          <w:szCs w:val="18"/>
        </w:rPr>
        <w:br/>
      </w:r>
      <w:r w:rsidRPr="00D46B66">
        <w:rPr>
          <w:rFonts w:ascii="Arial" w:hAnsi="Arial" w:cs="Arial"/>
          <w:sz w:val="18"/>
          <w:szCs w:val="18"/>
        </w:rPr>
        <w:t>w PPK,</w:t>
      </w:r>
      <w:r>
        <w:rPr>
          <w:rFonts w:ascii="Arial" w:hAnsi="Arial" w:cs="Arial"/>
          <w:sz w:val="18"/>
          <w:szCs w:val="18"/>
        </w:rPr>
        <w:t xml:space="preserve"> </w:t>
      </w:r>
      <w:r w:rsidRPr="00D46B66">
        <w:rPr>
          <w:rFonts w:ascii="Arial" w:hAnsi="Arial" w:cs="Arial"/>
          <w:sz w:val="18"/>
          <w:szCs w:val="18"/>
        </w:rPr>
        <w:t xml:space="preserve">a także określeniem zakresu, w jakim wykonują oni prace bezpośrednio związane z realizacją przedmiotu niniejszej umowy oraz części wynagrodzenia pracowników odpowiadającej temu zakresowi - </w:t>
      </w:r>
      <w:r>
        <w:rPr>
          <w:rFonts w:ascii="Arial" w:hAnsi="Arial" w:cs="Arial"/>
          <w:sz w:val="18"/>
          <w:szCs w:val="18"/>
        </w:rPr>
        <w:br/>
      </w:r>
      <w:r w:rsidRPr="00D46B66">
        <w:rPr>
          <w:rFonts w:ascii="Arial" w:hAnsi="Arial" w:cs="Arial"/>
          <w:sz w:val="18"/>
          <w:szCs w:val="18"/>
        </w:rPr>
        <w:t>w przypadk</w:t>
      </w:r>
      <w:r>
        <w:rPr>
          <w:rFonts w:ascii="Arial" w:hAnsi="Arial" w:cs="Arial"/>
          <w:sz w:val="18"/>
          <w:szCs w:val="18"/>
        </w:rPr>
        <w:t>u zmiany, o której mowa w ust. 5 pkt 2 – 4);</w:t>
      </w:r>
    </w:p>
    <w:p w14:paraId="4E3F9BE7" w14:textId="77777777" w:rsidR="00BB27C3" w:rsidRDefault="00BB27C3" w:rsidP="00BB27C3">
      <w:pPr>
        <w:spacing w:after="0" w:line="240" w:lineRule="auto"/>
        <w:ind w:left="1134" w:hanging="567"/>
        <w:rPr>
          <w:rFonts w:ascii="Arial" w:hAnsi="Arial" w:cs="Arial"/>
          <w:sz w:val="18"/>
          <w:szCs w:val="18"/>
        </w:rPr>
      </w:pPr>
    </w:p>
    <w:p w14:paraId="794CB90B" w14:textId="77777777" w:rsidR="00BB27C3" w:rsidRDefault="00BB27C3" w:rsidP="00BB27C3">
      <w:pPr>
        <w:pStyle w:val="Default"/>
        <w:ind w:left="567" w:hanging="567"/>
        <w:rPr>
          <w:rFonts w:ascii="Arial" w:hAnsi="Arial" w:cs="Arial"/>
          <w:sz w:val="18"/>
          <w:szCs w:val="18"/>
        </w:rPr>
      </w:pPr>
      <w:r>
        <w:rPr>
          <w:rFonts w:ascii="Arial" w:hAnsi="Arial" w:cs="Arial"/>
          <w:sz w:val="18"/>
          <w:szCs w:val="18"/>
        </w:rPr>
        <w:t>9.</w:t>
      </w:r>
      <w:r>
        <w:rPr>
          <w:rFonts w:ascii="Arial" w:hAnsi="Arial" w:cs="Arial"/>
          <w:sz w:val="18"/>
          <w:szCs w:val="18"/>
        </w:rPr>
        <w:tab/>
      </w:r>
      <w:r w:rsidRPr="00D46B66">
        <w:rPr>
          <w:rFonts w:ascii="Arial" w:hAnsi="Arial" w:cs="Arial"/>
          <w:sz w:val="18"/>
          <w:szCs w:val="18"/>
        </w:rPr>
        <w:t>Przed podjęciem decyzji o zwiększeniu wynagrodzenia Zamawiający dokona weryfikacji zasadności oraz poprawności obliczeń dokonanych przez Wykonawcę w zakresie żądane</w:t>
      </w:r>
      <w:r>
        <w:rPr>
          <w:rFonts w:ascii="Arial" w:hAnsi="Arial" w:cs="Arial"/>
          <w:sz w:val="18"/>
          <w:szCs w:val="18"/>
        </w:rPr>
        <w:t>j zmiany wynagrodzenia.</w:t>
      </w:r>
    </w:p>
    <w:p w14:paraId="0F63C9D1" w14:textId="77777777" w:rsidR="00BB27C3" w:rsidRPr="00D46B66" w:rsidRDefault="00BB27C3" w:rsidP="00BB27C3">
      <w:pPr>
        <w:pStyle w:val="Default"/>
        <w:rPr>
          <w:rFonts w:ascii="Arial" w:hAnsi="Arial" w:cs="Arial"/>
          <w:sz w:val="18"/>
          <w:szCs w:val="18"/>
        </w:rPr>
      </w:pPr>
    </w:p>
    <w:p w14:paraId="02422348" w14:textId="77777777" w:rsidR="00BB27C3" w:rsidRDefault="00BB27C3" w:rsidP="006C362B">
      <w:pPr>
        <w:pStyle w:val="Default"/>
        <w:ind w:left="567" w:hanging="567"/>
        <w:jc w:val="both"/>
        <w:rPr>
          <w:rFonts w:ascii="Arial" w:hAnsi="Arial" w:cs="Arial"/>
          <w:sz w:val="18"/>
          <w:szCs w:val="18"/>
        </w:rPr>
      </w:pPr>
      <w:r>
        <w:rPr>
          <w:rFonts w:ascii="Arial" w:hAnsi="Arial" w:cs="Arial"/>
          <w:sz w:val="18"/>
          <w:szCs w:val="18"/>
        </w:rPr>
        <w:t>10</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terminie do 14 dni roboczych od dnia przekazania </w:t>
      </w:r>
      <w:r>
        <w:rPr>
          <w:rFonts w:ascii="Arial" w:hAnsi="Arial" w:cs="Arial"/>
          <w:sz w:val="18"/>
          <w:szCs w:val="18"/>
        </w:rPr>
        <w:t>wezwania, o którym mowa w ust. 7</w:t>
      </w:r>
      <w:r w:rsidRPr="00D46B66">
        <w:rPr>
          <w:rFonts w:ascii="Arial" w:hAnsi="Arial" w:cs="Arial"/>
          <w:sz w:val="18"/>
          <w:szCs w:val="18"/>
        </w:rPr>
        <w:t xml:space="preserve">, Zamawiający przekaże Wykonawcy informację o zakresie, w jakim zatwierdza wezwanie oraz wskaże kwotę, o którą należne Wykonawcy wynagrodzenie, powinno ulec zmianie, albo informację o niezatwierdzeniu wezwania wraz z uzasadnieniem. </w:t>
      </w:r>
    </w:p>
    <w:p w14:paraId="3E503827" w14:textId="77777777" w:rsidR="00BB27C3" w:rsidRPr="00D46B66" w:rsidRDefault="00BB27C3" w:rsidP="00BB27C3">
      <w:pPr>
        <w:pStyle w:val="Default"/>
        <w:rPr>
          <w:rFonts w:ascii="Arial" w:hAnsi="Arial" w:cs="Arial"/>
          <w:sz w:val="18"/>
          <w:szCs w:val="18"/>
        </w:rPr>
      </w:pPr>
    </w:p>
    <w:p w14:paraId="26871673" w14:textId="77777777" w:rsidR="00BB27C3" w:rsidRDefault="00BB27C3" w:rsidP="006C362B">
      <w:pPr>
        <w:pStyle w:val="Default"/>
        <w:ind w:left="567" w:hanging="567"/>
        <w:rPr>
          <w:rFonts w:ascii="Arial" w:hAnsi="Arial" w:cs="Arial"/>
          <w:sz w:val="18"/>
          <w:szCs w:val="18"/>
        </w:rPr>
      </w:pPr>
      <w:r w:rsidRPr="00D46B66">
        <w:rPr>
          <w:rFonts w:ascii="Arial" w:hAnsi="Arial" w:cs="Arial"/>
          <w:sz w:val="18"/>
          <w:szCs w:val="18"/>
        </w:rPr>
        <w:t>1</w:t>
      </w:r>
      <w:r>
        <w:rPr>
          <w:rFonts w:ascii="Arial" w:hAnsi="Arial" w:cs="Arial"/>
          <w:sz w:val="18"/>
          <w:szCs w:val="18"/>
        </w:rPr>
        <w:t>1</w:t>
      </w:r>
      <w:r w:rsidRPr="00D46B66">
        <w:rPr>
          <w:rFonts w:ascii="Arial" w:hAnsi="Arial" w:cs="Arial"/>
          <w:sz w:val="18"/>
          <w:szCs w:val="18"/>
        </w:rPr>
        <w:t>.</w:t>
      </w:r>
      <w:r>
        <w:rPr>
          <w:rFonts w:ascii="Arial" w:hAnsi="Arial" w:cs="Arial"/>
          <w:sz w:val="18"/>
          <w:szCs w:val="18"/>
        </w:rPr>
        <w:tab/>
      </w:r>
      <w:r w:rsidRPr="00D46B66">
        <w:rPr>
          <w:rFonts w:ascii="Arial" w:hAnsi="Arial" w:cs="Arial"/>
          <w:sz w:val="18"/>
          <w:szCs w:val="18"/>
        </w:rPr>
        <w:t xml:space="preserve">W wyniku zawarcia aneksu do umowy w sprawie waloryzacji umowy, wynagrodzenie Wykonawcy zostanie zmienione odpowiednio: </w:t>
      </w:r>
    </w:p>
    <w:p w14:paraId="277501EF" w14:textId="77777777" w:rsidR="00BB27C3" w:rsidRPr="00D46B66" w:rsidRDefault="00BB27C3" w:rsidP="00BB27C3">
      <w:pPr>
        <w:pStyle w:val="Default"/>
        <w:rPr>
          <w:rFonts w:ascii="Arial" w:hAnsi="Arial" w:cs="Arial"/>
          <w:sz w:val="18"/>
          <w:szCs w:val="18"/>
        </w:rPr>
      </w:pPr>
    </w:p>
    <w:p w14:paraId="4ED80497" w14:textId="77777777" w:rsidR="00BB27C3" w:rsidRDefault="00BB27C3" w:rsidP="00C07D08">
      <w:pPr>
        <w:pStyle w:val="Default"/>
        <w:ind w:left="567" w:hanging="567"/>
        <w:jc w:val="both"/>
        <w:rPr>
          <w:rFonts w:ascii="Arial" w:hAnsi="Arial" w:cs="Arial"/>
          <w:sz w:val="18"/>
          <w:szCs w:val="18"/>
        </w:rPr>
      </w:pPr>
      <w:r w:rsidRPr="00D46B66">
        <w:rPr>
          <w:rFonts w:ascii="Arial" w:hAnsi="Arial" w:cs="Arial"/>
          <w:sz w:val="18"/>
          <w:szCs w:val="18"/>
        </w:rPr>
        <w:t xml:space="preserve">1) </w:t>
      </w:r>
      <w:r>
        <w:rPr>
          <w:rFonts w:ascii="Arial" w:hAnsi="Arial" w:cs="Arial"/>
          <w:sz w:val="18"/>
          <w:szCs w:val="18"/>
        </w:rPr>
        <w:tab/>
      </w:r>
      <w:r w:rsidRPr="00D46B66">
        <w:rPr>
          <w:rFonts w:ascii="Arial" w:hAnsi="Arial" w:cs="Arial"/>
          <w:sz w:val="18"/>
          <w:szCs w:val="18"/>
        </w:rPr>
        <w:t>w wypadk</w:t>
      </w:r>
      <w:r>
        <w:rPr>
          <w:rFonts w:ascii="Arial" w:hAnsi="Arial" w:cs="Arial"/>
          <w:sz w:val="18"/>
          <w:szCs w:val="18"/>
        </w:rPr>
        <w:t>u zmiany, o której mowa w ust. 5</w:t>
      </w:r>
      <w:r w:rsidRPr="00D46B66">
        <w:rPr>
          <w:rFonts w:ascii="Arial" w:hAnsi="Arial" w:cs="Arial"/>
          <w:sz w:val="18"/>
          <w:szCs w:val="18"/>
        </w:rPr>
        <w:t xml:space="preserve"> pkt 1</w:t>
      </w:r>
      <w:r>
        <w:rPr>
          <w:rFonts w:ascii="Arial" w:hAnsi="Arial" w:cs="Arial"/>
          <w:sz w:val="18"/>
          <w:szCs w:val="18"/>
        </w:rPr>
        <w:t>)</w:t>
      </w:r>
      <w:r w:rsidRPr="00D46B66">
        <w:rPr>
          <w:rFonts w:ascii="Arial" w:hAnsi="Arial" w:cs="Arial"/>
          <w:sz w:val="18"/>
          <w:szCs w:val="18"/>
        </w:rPr>
        <w:t>, wartość netto wynagrodzenia Wykonawcy (tj. bez podatku od towarów i usług</w:t>
      </w:r>
      <w:r>
        <w:rPr>
          <w:rFonts w:ascii="Arial" w:hAnsi="Arial" w:cs="Arial"/>
          <w:sz w:val="18"/>
          <w:szCs w:val="18"/>
        </w:rPr>
        <w:t xml:space="preserve"> i podatku akcyzowego</w:t>
      </w:r>
      <w:r w:rsidRPr="00D46B66">
        <w:rPr>
          <w:rFonts w:ascii="Arial" w:hAnsi="Arial" w:cs="Arial"/>
          <w:sz w:val="18"/>
          <w:szCs w:val="18"/>
        </w:rPr>
        <w:t>) nie zmieni się, a określona w aneksie wartość brutto wynagrodzenia zostanie wyliczona z uwzględnieniem</w:t>
      </w:r>
      <w:r>
        <w:rPr>
          <w:rFonts w:ascii="Arial" w:hAnsi="Arial" w:cs="Arial"/>
          <w:sz w:val="18"/>
          <w:szCs w:val="18"/>
        </w:rPr>
        <w:t xml:space="preserve"> zmienionej</w:t>
      </w:r>
      <w:r w:rsidRPr="00D46B66">
        <w:rPr>
          <w:rFonts w:ascii="Arial" w:hAnsi="Arial" w:cs="Arial"/>
          <w:sz w:val="18"/>
          <w:szCs w:val="18"/>
        </w:rPr>
        <w:t xml:space="preserve"> stawki podatku od towarów i usług</w:t>
      </w:r>
      <w:r>
        <w:rPr>
          <w:rFonts w:ascii="Arial" w:hAnsi="Arial" w:cs="Arial"/>
          <w:sz w:val="18"/>
          <w:szCs w:val="18"/>
        </w:rPr>
        <w:t xml:space="preserve"> oraz zmienionej stawki podatku akcyzowego, wynikających</w:t>
      </w:r>
      <w:r w:rsidRPr="00D46B66">
        <w:rPr>
          <w:rFonts w:ascii="Arial" w:hAnsi="Arial" w:cs="Arial"/>
          <w:sz w:val="18"/>
          <w:szCs w:val="18"/>
        </w:rPr>
        <w:t xml:space="preserve"> ze zmienionych przepisów, </w:t>
      </w:r>
    </w:p>
    <w:p w14:paraId="5034FBBB"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sz w:val="18"/>
          <w:szCs w:val="18"/>
        </w:rPr>
        <w:t>2)</w:t>
      </w:r>
      <w:r>
        <w:rPr>
          <w:rFonts w:ascii="Arial" w:hAnsi="Arial" w:cs="Arial"/>
          <w:sz w:val="18"/>
          <w:szCs w:val="18"/>
        </w:rPr>
        <w:tab/>
      </w:r>
      <w:r w:rsidRPr="00D46B66">
        <w:rPr>
          <w:rFonts w:ascii="Arial" w:hAnsi="Arial" w:cs="Arial"/>
          <w:sz w:val="18"/>
          <w:szCs w:val="18"/>
        </w:rPr>
        <w:t>w przypadk</w:t>
      </w:r>
      <w:r>
        <w:rPr>
          <w:rFonts w:ascii="Arial" w:hAnsi="Arial" w:cs="Arial"/>
          <w:sz w:val="18"/>
          <w:szCs w:val="18"/>
        </w:rPr>
        <w:t>u zmiany, o której mowa w ust. 5</w:t>
      </w:r>
      <w:r w:rsidRPr="00D46B66">
        <w:rPr>
          <w:rFonts w:ascii="Arial" w:hAnsi="Arial" w:cs="Arial"/>
          <w:sz w:val="18"/>
          <w:szCs w:val="18"/>
        </w:rPr>
        <w:t xml:space="preserve"> pkt 2</w:t>
      </w:r>
      <w:r>
        <w:rPr>
          <w:rFonts w:ascii="Arial" w:hAnsi="Arial" w:cs="Arial"/>
          <w:sz w:val="18"/>
          <w:szCs w:val="18"/>
        </w:rPr>
        <w:t>)</w:t>
      </w:r>
      <w:r w:rsidRPr="00D46B66">
        <w:rPr>
          <w:rFonts w:ascii="Arial" w:hAnsi="Arial" w:cs="Arial"/>
          <w:sz w:val="18"/>
          <w:szCs w:val="18"/>
        </w:rPr>
        <w:t xml:space="preserve"> wynagrodzenie Wykonawcy zostanie zmienione </w:t>
      </w:r>
      <w:r>
        <w:rPr>
          <w:rFonts w:ascii="Arial" w:hAnsi="Arial" w:cs="Arial"/>
          <w:sz w:val="18"/>
          <w:szCs w:val="18"/>
        </w:rPr>
        <w:br/>
      </w:r>
      <w:r w:rsidRPr="00D46B66">
        <w:rPr>
          <w:rFonts w:ascii="Arial" w:hAnsi="Arial" w:cs="Arial"/>
          <w:sz w:val="18"/>
          <w:szCs w:val="18"/>
        </w:rPr>
        <w:t>o wartość, o jaką wzrosną/zmaleją całkowite koszty wykonania umowy ponoszone przez Wykonawcę wynikające z podwyższenia</w:t>
      </w:r>
      <w:r w:rsidR="00010441">
        <w:rPr>
          <w:rFonts w:ascii="Arial" w:hAnsi="Arial" w:cs="Arial"/>
          <w:sz w:val="18"/>
          <w:szCs w:val="18"/>
        </w:rPr>
        <w:t xml:space="preserve"> </w:t>
      </w:r>
      <w:r w:rsidRPr="00D46B66">
        <w:rPr>
          <w:rFonts w:ascii="Arial" w:hAnsi="Arial" w:cs="Arial"/>
          <w:sz w:val="18"/>
          <w:szCs w:val="18"/>
        </w:rPr>
        <w:t>/</w:t>
      </w:r>
      <w:r w:rsidR="00010441">
        <w:rPr>
          <w:rFonts w:ascii="Arial" w:hAnsi="Arial" w:cs="Arial"/>
          <w:sz w:val="18"/>
          <w:szCs w:val="18"/>
        </w:rPr>
        <w:t xml:space="preserve"> </w:t>
      </w:r>
      <w:r w:rsidRPr="00D46B66">
        <w:rPr>
          <w:rFonts w:ascii="Arial" w:hAnsi="Arial" w:cs="Arial"/>
          <w:sz w:val="18"/>
          <w:szCs w:val="18"/>
        </w:rPr>
        <w:t>zmniejszenia wynagrodzeń poszczególnych pracowników</w:t>
      </w:r>
      <w:r w:rsidRPr="001D1613">
        <w:rPr>
          <w:rFonts w:ascii="Arial" w:hAnsi="Arial" w:cs="Arial"/>
          <w:sz w:val="18"/>
          <w:szCs w:val="18"/>
        </w:rPr>
        <w:t xml:space="preserve"> </w:t>
      </w:r>
      <w:r w:rsidRPr="00D46B66">
        <w:rPr>
          <w:rFonts w:ascii="Arial" w:hAnsi="Arial" w:cs="Arial"/>
          <w:color w:val="auto"/>
          <w:sz w:val="18"/>
          <w:szCs w:val="18"/>
        </w:rPr>
        <w:t xml:space="preserve">pozostałej </w:t>
      </w:r>
      <w:r>
        <w:rPr>
          <w:rFonts w:ascii="Arial" w:hAnsi="Arial" w:cs="Arial"/>
          <w:color w:val="auto"/>
          <w:sz w:val="18"/>
          <w:szCs w:val="18"/>
        </w:rPr>
        <w:br/>
      </w:r>
      <w:r w:rsidRPr="00D46B66">
        <w:rPr>
          <w:rFonts w:ascii="Arial" w:hAnsi="Arial" w:cs="Arial"/>
          <w:color w:val="auto"/>
          <w:sz w:val="18"/>
          <w:szCs w:val="18"/>
        </w:rPr>
        <w:t xml:space="preserve">do wykonania części umowy, w momencie wejścia w życie zmiany, do wysokości minimalnego wynagrodzenia obowiązującego po zmianie przepisów (lub jej odpowiedniej części, w przypadku osób zatrudnionych w wymiarze niższym niż pełen etat), </w:t>
      </w:r>
    </w:p>
    <w:p w14:paraId="1BAA1DD6" w14:textId="77777777" w:rsidR="00BB27C3" w:rsidRPr="00D46B66"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3)</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3</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ze zmiany zasad podlegania ubezpieczeniom społecznym lub ubezpieczeniu zdrowotnemu lub wysokości stawki składki na ubezpieczenia społeczne lub zdrowotne ponoszone przez Wykonawcę wynikające z podwyższenia/zmniejszenia wynagrodzeń</w:t>
      </w:r>
      <w:r>
        <w:rPr>
          <w:rFonts w:ascii="Arial" w:hAnsi="Arial" w:cs="Arial"/>
          <w:color w:val="auto"/>
          <w:sz w:val="18"/>
          <w:szCs w:val="18"/>
        </w:rPr>
        <w:t xml:space="preserve"> poszczególnych pracowników </w:t>
      </w:r>
      <w:r w:rsidRPr="00D46B66">
        <w:rPr>
          <w:rFonts w:ascii="Arial" w:hAnsi="Arial" w:cs="Arial"/>
          <w:color w:val="auto"/>
          <w:sz w:val="18"/>
          <w:szCs w:val="18"/>
        </w:rPr>
        <w:t xml:space="preserve">biorących udział w realizacji pozostałej do wykonania części umowy, w momencie wejścia </w:t>
      </w:r>
      <w:r>
        <w:rPr>
          <w:rFonts w:ascii="Arial" w:hAnsi="Arial" w:cs="Arial"/>
          <w:color w:val="auto"/>
          <w:sz w:val="18"/>
          <w:szCs w:val="18"/>
        </w:rPr>
        <w:br/>
      </w:r>
      <w:r w:rsidRPr="00D46B66">
        <w:rPr>
          <w:rFonts w:ascii="Arial" w:hAnsi="Arial" w:cs="Arial"/>
          <w:color w:val="auto"/>
          <w:sz w:val="18"/>
          <w:szCs w:val="18"/>
        </w:rPr>
        <w:t xml:space="preserve">w życie zmiany, </w:t>
      </w:r>
    </w:p>
    <w:p w14:paraId="6847599B" w14:textId="77777777" w:rsidR="00BB27C3" w:rsidRDefault="00BB27C3" w:rsidP="00C07D08">
      <w:pPr>
        <w:pStyle w:val="Default"/>
        <w:ind w:left="567" w:hanging="567"/>
        <w:jc w:val="both"/>
        <w:rPr>
          <w:rFonts w:ascii="Arial" w:hAnsi="Arial" w:cs="Arial"/>
          <w:color w:val="auto"/>
          <w:sz w:val="18"/>
          <w:szCs w:val="18"/>
        </w:rPr>
      </w:pPr>
      <w:r w:rsidRPr="00D46B66">
        <w:rPr>
          <w:rFonts w:ascii="Arial" w:hAnsi="Arial" w:cs="Arial"/>
          <w:color w:val="auto"/>
          <w:sz w:val="18"/>
          <w:szCs w:val="18"/>
        </w:rPr>
        <w:t xml:space="preserve">4) </w:t>
      </w:r>
      <w:r>
        <w:rPr>
          <w:rFonts w:ascii="Arial" w:hAnsi="Arial" w:cs="Arial"/>
          <w:color w:val="auto"/>
          <w:sz w:val="18"/>
          <w:szCs w:val="18"/>
        </w:rPr>
        <w:tab/>
      </w:r>
      <w:r w:rsidRPr="00D46B66">
        <w:rPr>
          <w:rFonts w:ascii="Arial" w:hAnsi="Arial" w:cs="Arial"/>
          <w:color w:val="auto"/>
          <w:sz w:val="18"/>
          <w:szCs w:val="18"/>
        </w:rPr>
        <w:t>w przypadk</w:t>
      </w:r>
      <w:r>
        <w:rPr>
          <w:rFonts w:ascii="Arial" w:hAnsi="Arial" w:cs="Arial"/>
          <w:color w:val="auto"/>
          <w:sz w:val="18"/>
          <w:szCs w:val="18"/>
        </w:rPr>
        <w:t>u zmiany, o której mowa w ust. 5</w:t>
      </w:r>
      <w:r w:rsidRPr="00D46B66">
        <w:rPr>
          <w:rFonts w:ascii="Arial" w:hAnsi="Arial" w:cs="Arial"/>
          <w:color w:val="auto"/>
          <w:sz w:val="18"/>
          <w:szCs w:val="18"/>
        </w:rPr>
        <w:t xml:space="preserve"> pkt 4</w:t>
      </w:r>
      <w:r>
        <w:rPr>
          <w:rFonts w:ascii="Arial" w:hAnsi="Arial" w:cs="Arial"/>
          <w:color w:val="auto"/>
          <w:sz w:val="18"/>
          <w:szCs w:val="18"/>
        </w:rPr>
        <w:t>)</w:t>
      </w:r>
      <w:r w:rsidRPr="00D46B66">
        <w:rPr>
          <w:rFonts w:ascii="Arial" w:hAnsi="Arial" w:cs="Arial"/>
          <w:color w:val="auto"/>
          <w:sz w:val="18"/>
          <w:szCs w:val="18"/>
        </w:rPr>
        <w:t xml:space="preserve">, wynagrodzenie Wykonawcy zostanie podwyższone </w:t>
      </w:r>
      <w:r>
        <w:rPr>
          <w:rFonts w:ascii="Arial" w:hAnsi="Arial" w:cs="Arial"/>
          <w:color w:val="auto"/>
          <w:sz w:val="18"/>
          <w:szCs w:val="18"/>
        </w:rPr>
        <w:br/>
      </w:r>
      <w:r w:rsidRPr="00D46B66">
        <w:rPr>
          <w:rFonts w:ascii="Arial" w:hAnsi="Arial" w:cs="Arial"/>
          <w:color w:val="auto"/>
          <w:sz w:val="18"/>
          <w:szCs w:val="18"/>
        </w:rPr>
        <w:t>o wartość, o jaką wzrosną całkowite koszty wykonania umowy, wynikającą ze wzrostu kosztów realizacji zamówienia publicznego wynikającą z wpłat do PPK ponoszonych przez Wykonawcę z tytuł</w:t>
      </w:r>
      <w:r>
        <w:rPr>
          <w:rFonts w:ascii="Arial" w:hAnsi="Arial" w:cs="Arial"/>
          <w:color w:val="auto"/>
          <w:sz w:val="18"/>
          <w:szCs w:val="18"/>
        </w:rPr>
        <w:t xml:space="preserve">u zatrudnienia pracowników </w:t>
      </w:r>
      <w:r w:rsidRPr="00D46B66">
        <w:rPr>
          <w:rFonts w:ascii="Arial" w:hAnsi="Arial" w:cs="Arial"/>
          <w:color w:val="auto"/>
          <w:sz w:val="18"/>
          <w:szCs w:val="18"/>
        </w:rPr>
        <w:t xml:space="preserve">biorących udział w realizacji pozostałej do wykonania części umowy. </w:t>
      </w:r>
    </w:p>
    <w:p w14:paraId="1445785C" w14:textId="77777777" w:rsidR="00BB27C3" w:rsidRPr="00D46B66" w:rsidRDefault="00BB27C3" w:rsidP="00BB27C3">
      <w:pPr>
        <w:pStyle w:val="Default"/>
        <w:ind w:left="1134"/>
        <w:rPr>
          <w:rFonts w:ascii="Arial" w:hAnsi="Arial" w:cs="Arial"/>
          <w:color w:val="auto"/>
          <w:sz w:val="18"/>
          <w:szCs w:val="18"/>
        </w:rPr>
      </w:pPr>
    </w:p>
    <w:p w14:paraId="48272E39" w14:textId="77777777" w:rsidR="00BB27C3" w:rsidRDefault="00BB27C3" w:rsidP="006C362B">
      <w:pPr>
        <w:pStyle w:val="Default"/>
        <w:ind w:left="567" w:hanging="567"/>
        <w:rPr>
          <w:rFonts w:ascii="Arial" w:hAnsi="Arial" w:cs="Arial"/>
          <w:color w:val="auto"/>
          <w:sz w:val="18"/>
          <w:szCs w:val="18"/>
        </w:rPr>
      </w:pPr>
      <w:r>
        <w:rPr>
          <w:rFonts w:ascii="Arial" w:hAnsi="Arial" w:cs="Arial"/>
          <w:color w:val="auto"/>
          <w:sz w:val="18"/>
          <w:szCs w:val="18"/>
        </w:rPr>
        <w:t>12</w:t>
      </w:r>
      <w:r w:rsidRPr="00D46B66">
        <w:rPr>
          <w:rFonts w:ascii="Arial" w:hAnsi="Arial" w:cs="Arial"/>
          <w:color w:val="auto"/>
          <w:sz w:val="18"/>
          <w:szCs w:val="18"/>
        </w:rPr>
        <w:t>.</w:t>
      </w:r>
      <w:r w:rsidR="006C362B">
        <w:rPr>
          <w:rFonts w:ascii="Arial" w:hAnsi="Arial" w:cs="Arial"/>
          <w:color w:val="auto"/>
          <w:sz w:val="18"/>
          <w:szCs w:val="18"/>
        </w:rPr>
        <w:t xml:space="preserve">       </w:t>
      </w:r>
      <w:r w:rsidRPr="00D46B66">
        <w:rPr>
          <w:rFonts w:ascii="Arial" w:hAnsi="Arial" w:cs="Arial"/>
          <w:color w:val="auto"/>
          <w:sz w:val="18"/>
          <w:szCs w:val="18"/>
        </w:rPr>
        <w:t xml:space="preserve">Wynagrodzenie w zmienionej wysokości należne będzie: </w:t>
      </w:r>
    </w:p>
    <w:p w14:paraId="22252184" w14:textId="77777777" w:rsidR="00BB27C3" w:rsidRPr="00D46B66" w:rsidRDefault="00BB27C3" w:rsidP="00BB27C3">
      <w:pPr>
        <w:pStyle w:val="Default"/>
        <w:rPr>
          <w:rFonts w:ascii="Arial" w:hAnsi="Arial" w:cs="Arial"/>
          <w:color w:val="auto"/>
          <w:sz w:val="18"/>
          <w:szCs w:val="18"/>
        </w:rPr>
      </w:pPr>
    </w:p>
    <w:p w14:paraId="05839282" w14:textId="77777777" w:rsidR="00BB27C3" w:rsidRPr="00D46B66" w:rsidRDefault="00010441" w:rsidP="00C07D08">
      <w:pPr>
        <w:pStyle w:val="Default"/>
        <w:rPr>
          <w:rFonts w:ascii="Arial" w:hAnsi="Arial" w:cs="Arial"/>
          <w:color w:val="auto"/>
          <w:sz w:val="18"/>
          <w:szCs w:val="18"/>
        </w:rPr>
      </w:pPr>
      <w:r>
        <w:rPr>
          <w:rFonts w:ascii="Arial" w:hAnsi="Arial" w:cs="Arial"/>
          <w:color w:val="auto"/>
          <w:sz w:val="18"/>
          <w:szCs w:val="18"/>
        </w:rPr>
        <w:t>1)</w:t>
      </w:r>
      <w:r>
        <w:rPr>
          <w:rFonts w:ascii="Arial" w:hAnsi="Arial" w:cs="Arial"/>
          <w:color w:val="auto"/>
          <w:sz w:val="18"/>
          <w:szCs w:val="18"/>
        </w:rPr>
        <w:tab/>
      </w:r>
      <w:r w:rsidR="00BB27C3" w:rsidRPr="00D46B66">
        <w:rPr>
          <w:rFonts w:ascii="Arial" w:hAnsi="Arial" w:cs="Arial"/>
          <w:color w:val="auto"/>
          <w:sz w:val="18"/>
          <w:szCs w:val="18"/>
        </w:rPr>
        <w:t>od dnia wejścia w życie zmiany – w zakresie okreś</w:t>
      </w:r>
      <w:r w:rsidR="00BB27C3">
        <w:rPr>
          <w:rFonts w:ascii="Arial" w:hAnsi="Arial" w:cs="Arial"/>
          <w:color w:val="auto"/>
          <w:sz w:val="18"/>
          <w:szCs w:val="18"/>
        </w:rPr>
        <w:t>lonym w ust. 5</w:t>
      </w:r>
      <w:r w:rsidR="00BB27C3" w:rsidRPr="00D46B66">
        <w:rPr>
          <w:rFonts w:ascii="Arial" w:hAnsi="Arial" w:cs="Arial"/>
          <w:color w:val="auto"/>
          <w:sz w:val="18"/>
          <w:szCs w:val="18"/>
        </w:rPr>
        <w:t xml:space="preserve"> pkt 1</w:t>
      </w:r>
      <w:r w:rsidR="00BB27C3">
        <w:rPr>
          <w:rFonts w:ascii="Arial" w:hAnsi="Arial" w:cs="Arial"/>
          <w:color w:val="auto"/>
          <w:sz w:val="18"/>
          <w:szCs w:val="18"/>
        </w:rPr>
        <w:t>)</w:t>
      </w:r>
      <w:r w:rsidR="00BB27C3" w:rsidRPr="00D46B66">
        <w:rPr>
          <w:rFonts w:ascii="Arial" w:hAnsi="Arial" w:cs="Arial"/>
          <w:color w:val="auto"/>
          <w:sz w:val="18"/>
          <w:szCs w:val="18"/>
        </w:rPr>
        <w:t xml:space="preserve">, </w:t>
      </w:r>
    </w:p>
    <w:p w14:paraId="239838A1" w14:textId="77777777" w:rsidR="00BB27C3" w:rsidRDefault="00BB27C3" w:rsidP="00010441">
      <w:pPr>
        <w:pStyle w:val="Default"/>
        <w:ind w:left="709" w:hanging="709"/>
        <w:rPr>
          <w:rFonts w:ascii="Arial" w:hAnsi="Arial" w:cs="Arial"/>
          <w:color w:val="auto"/>
          <w:sz w:val="18"/>
          <w:szCs w:val="18"/>
        </w:rPr>
      </w:pPr>
      <w:r w:rsidRPr="00D46B66">
        <w:rPr>
          <w:rFonts w:ascii="Arial" w:hAnsi="Arial" w:cs="Arial"/>
          <w:color w:val="auto"/>
          <w:sz w:val="18"/>
          <w:szCs w:val="18"/>
        </w:rPr>
        <w:t>2)</w:t>
      </w:r>
      <w:r>
        <w:rPr>
          <w:rFonts w:ascii="Arial" w:hAnsi="Arial" w:cs="Arial"/>
          <w:color w:val="auto"/>
          <w:sz w:val="18"/>
          <w:szCs w:val="18"/>
        </w:rPr>
        <w:tab/>
      </w:r>
      <w:r w:rsidRPr="00D46B66">
        <w:rPr>
          <w:rFonts w:ascii="Arial" w:hAnsi="Arial" w:cs="Arial"/>
          <w:color w:val="auto"/>
          <w:sz w:val="18"/>
          <w:szCs w:val="18"/>
        </w:rPr>
        <w:t>od momentu ich rzeczywistego wpływu na koszty realizacji zamówienia - w zakresie okreś</w:t>
      </w:r>
      <w:r>
        <w:rPr>
          <w:rFonts w:ascii="Arial" w:hAnsi="Arial" w:cs="Arial"/>
          <w:color w:val="auto"/>
          <w:sz w:val="18"/>
          <w:szCs w:val="18"/>
        </w:rPr>
        <w:t>lonym w ust. 5</w:t>
      </w:r>
      <w:r w:rsidRPr="00D46B66">
        <w:rPr>
          <w:rFonts w:ascii="Arial" w:hAnsi="Arial" w:cs="Arial"/>
          <w:color w:val="auto"/>
          <w:sz w:val="18"/>
          <w:szCs w:val="18"/>
        </w:rPr>
        <w:t xml:space="preserve"> pkt 2-4</w:t>
      </w:r>
      <w:r>
        <w:rPr>
          <w:rFonts w:ascii="Arial" w:hAnsi="Arial" w:cs="Arial"/>
          <w:color w:val="auto"/>
          <w:sz w:val="18"/>
          <w:szCs w:val="18"/>
        </w:rPr>
        <w:t>)</w:t>
      </w:r>
      <w:r w:rsidRPr="00D46B66">
        <w:rPr>
          <w:rFonts w:ascii="Arial" w:hAnsi="Arial" w:cs="Arial"/>
          <w:color w:val="auto"/>
          <w:sz w:val="18"/>
          <w:szCs w:val="18"/>
        </w:rPr>
        <w:t xml:space="preserve">. </w:t>
      </w:r>
    </w:p>
    <w:p w14:paraId="21C14332" w14:textId="77777777" w:rsidR="00BB27C3" w:rsidRPr="00D46B66" w:rsidRDefault="00BB27C3" w:rsidP="00BB27C3">
      <w:pPr>
        <w:pStyle w:val="Default"/>
        <w:ind w:left="1134"/>
        <w:rPr>
          <w:rFonts w:ascii="Arial" w:hAnsi="Arial" w:cs="Arial"/>
          <w:color w:val="auto"/>
          <w:sz w:val="18"/>
          <w:szCs w:val="18"/>
        </w:rPr>
      </w:pPr>
    </w:p>
    <w:p w14:paraId="0E3B8C51" w14:textId="77777777" w:rsidR="00BB27C3" w:rsidRPr="00D46B66" w:rsidRDefault="00BB27C3" w:rsidP="006C362B">
      <w:pPr>
        <w:pStyle w:val="Default"/>
        <w:ind w:left="567" w:hanging="567"/>
        <w:jc w:val="both"/>
        <w:rPr>
          <w:rFonts w:ascii="Arial" w:hAnsi="Arial" w:cs="Arial"/>
          <w:color w:val="auto"/>
          <w:sz w:val="18"/>
          <w:szCs w:val="18"/>
        </w:rPr>
      </w:pPr>
      <w:r>
        <w:rPr>
          <w:rFonts w:ascii="Arial" w:hAnsi="Arial" w:cs="Arial"/>
          <w:color w:val="auto"/>
          <w:sz w:val="18"/>
          <w:szCs w:val="18"/>
        </w:rPr>
        <w:t>13</w:t>
      </w:r>
      <w:r w:rsidRPr="00D46B66">
        <w:rPr>
          <w:rFonts w:ascii="Arial" w:hAnsi="Arial" w:cs="Arial"/>
          <w:color w:val="auto"/>
          <w:sz w:val="18"/>
          <w:szCs w:val="18"/>
        </w:rPr>
        <w:t>.</w:t>
      </w:r>
      <w:r>
        <w:rPr>
          <w:rFonts w:ascii="Arial" w:hAnsi="Arial" w:cs="Arial"/>
          <w:color w:val="auto"/>
          <w:sz w:val="18"/>
          <w:szCs w:val="18"/>
        </w:rPr>
        <w:tab/>
      </w:r>
      <w:r w:rsidRPr="00D46B66">
        <w:rPr>
          <w:rFonts w:ascii="Arial" w:hAnsi="Arial" w:cs="Arial"/>
          <w:color w:val="auto"/>
          <w:sz w:val="18"/>
          <w:szCs w:val="18"/>
        </w:rPr>
        <w:t>Jeżeli waloryzacja wynagrodzenia spowoduje wzrost całkowitego wynagrodzenia Wykonawcy z tytułu realizacji przedmiotu umowy, którego Zamawiający nie będzie w stanie sfinansować, Zamawiający zastrzega sobie prawo do rozwiązania umowy z zachowaniem dwumiesięcznego okresu wypowiedzenia</w:t>
      </w:r>
      <w:r w:rsidR="006C362B">
        <w:rPr>
          <w:rFonts w:ascii="Arial" w:hAnsi="Arial" w:cs="Arial"/>
          <w:color w:val="auto"/>
          <w:sz w:val="18"/>
          <w:szCs w:val="18"/>
        </w:rPr>
        <w:br/>
      </w:r>
      <w:r w:rsidRPr="00D46B66">
        <w:rPr>
          <w:rFonts w:ascii="Arial" w:hAnsi="Arial" w:cs="Arial"/>
          <w:color w:val="auto"/>
          <w:sz w:val="18"/>
          <w:szCs w:val="18"/>
        </w:rPr>
        <w:t xml:space="preserve"> ze skutkiem na koniec miesiąca, w takim wypadku żadnej ze Stron umowy nie przysługują żadne roszczenia. </w:t>
      </w:r>
    </w:p>
    <w:p w14:paraId="1D82A6EA" w14:textId="77777777" w:rsidR="00BB27C3" w:rsidRDefault="00BB27C3" w:rsidP="00BB27C3">
      <w:pPr>
        <w:pStyle w:val="Default"/>
        <w:ind w:left="1134"/>
        <w:rPr>
          <w:rFonts w:ascii="Arial" w:hAnsi="Arial" w:cs="Arial"/>
          <w:sz w:val="18"/>
          <w:szCs w:val="18"/>
        </w:rPr>
      </w:pPr>
    </w:p>
    <w:p w14:paraId="384A2E48" w14:textId="77777777" w:rsidR="00121232" w:rsidRDefault="00121232" w:rsidP="00C652CA">
      <w:pPr>
        <w:pStyle w:val="Default"/>
        <w:ind w:left="567" w:hanging="567"/>
        <w:jc w:val="both"/>
        <w:rPr>
          <w:rFonts w:ascii="Arial" w:hAnsi="Arial" w:cs="Arial"/>
          <w:color w:val="auto"/>
          <w:sz w:val="18"/>
          <w:szCs w:val="18"/>
        </w:rPr>
      </w:pPr>
      <w:r w:rsidRPr="00C652CA">
        <w:rPr>
          <w:rFonts w:ascii="Arial" w:hAnsi="Arial" w:cs="Arial"/>
          <w:bCs/>
          <w:color w:val="auto"/>
          <w:sz w:val="18"/>
          <w:szCs w:val="18"/>
        </w:rPr>
        <w:t>1</w:t>
      </w:r>
      <w:r w:rsidR="006C362B">
        <w:rPr>
          <w:rFonts w:ascii="Arial" w:hAnsi="Arial" w:cs="Arial"/>
          <w:bCs/>
          <w:color w:val="auto"/>
          <w:sz w:val="18"/>
          <w:szCs w:val="18"/>
        </w:rPr>
        <w:t>4</w:t>
      </w:r>
      <w:r w:rsidRPr="00C652CA">
        <w:rPr>
          <w:rFonts w:ascii="Arial" w:hAnsi="Arial" w:cs="Arial"/>
          <w:bCs/>
          <w:color w:val="auto"/>
          <w:sz w:val="18"/>
          <w:szCs w:val="18"/>
        </w:rPr>
        <w:t xml:space="preserve">. </w:t>
      </w:r>
      <w:r w:rsidRPr="00C652CA">
        <w:rPr>
          <w:rFonts w:ascii="Arial" w:hAnsi="Arial" w:cs="Arial"/>
          <w:bCs/>
          <w:color w:val="auto"/>
          <w:sz w:val="18"/>
          <w:szCs w:val="18"/>
        </w:rPr>
        <w:tab/>
      </w:r>
      <w:r w:rsidRPr="00C652CA">
        <w:rPr>
          <w:rFonts w:ascii="Arial" w:hAnsi="Arial" w:cs="Arial"/>
          <w:color w:val="auto"/>
          <w:sz w:val="18"/>
          <w:szCs w:val="18"/>
        </w:rPr>
        <w:t xml:space="preserve">Zmiany postanowień Umowy wymagają formy pisemnej, pod rygorem nieważności. </w:t>
      </w:r>
    </w:p>
    <w:p w14:paraId="10DE60BE" w14:textId="77777777" w:rsidR="00797DC6" w:rsidRPr="00C652CA" w:rsidRDefault="00797DC6" w:rsidP="00C652CA">
      <w:pPr>
        <w:pStyle w:val="Default"/>
        <w:ind w:left="567" w:hanging="567"/>
        <w:jc w:val="both"/>
        <w:rPr>
          <w:rFonts w:ascii="Arial" w:hAnsi="Arial" w:cs="Arial"/>
          <w:color w:val="auto"/>
          <w:sz w:val="18"/>
          <w:szCs w:val="18"/>
        </w:rPr>
      </w:pPr>
    </w:p>
    <w:p w14:paraId="3E3211AB" w14:textId="77777777" w:rsidR="00121232" w:rsidRDefault="006C362B" w:rsidP="00C652CA">
      <w:pPr>
        <w:pStyle w:val="Default"/>
        <w:ind w:left="567" w:hanging="567"/>
        <w:jc w:val="both"/>
        <w:rPr>
          <w:rFonts w:ascii="Arial" w:hAnsi="Arial" w:cs="Arial"/>
          <w:color w:val="auto"/>
          <w:sz w:val="18"/>
          <w:szCs w:val="18"/>
        </w:rPr>
      </w:pPr>
      <w:r>
        <w:rPr>
          <w:rFonts w:ascii="Arial" w:hAnsi="Arial" w:cs="Arial"/>
          <w:bCs/>
          <w:color w:val="auto"/>
          <w:sz w:val="18"/>
          <w:szCs w:val="18"/>
        </w:rPr>
        <w:t>15</w:t>
      </w:r>
      <w:r w:rsidR="00121232" w:rsidRPr="00C652CA">
        <w:rPr>
          <w:rFonts w:ascii="Arial" w:hAnsi="Arial" w:cs="Arial"/>
          <w:bCs/>
          <w:color w:val="auto"/>
          <w:sz w:val="18"/>
          <w:szCs w:val="18"/>
        </w:rPr>
        <w:t xml:space="preserve">. </w:t>
      </w:r>
      <w:r w:rsidR="00121232" w:rsidRPr="00C652CA">
        <w:rPr>
          <w:rFonts w:ascii="Arial" w:hAnsi="Arial" w:cs="Arial"/>
          <w:bCs/>
          <w:color w:val="auto"/>
          <w:sz w:val="18"/>
          <w:szCs w:val="18"/>
        </w:rPr>
        <w:tab/>
      </w:r>
      <w:r w:rsidR="00121232" w:rsidRPr="00C652CA">
        <w:rPr>
          <w:rFonts w:ascii="Arial" w:hAnsi="Arial" w:cs="Arial"/>
          <w:color w:val="auto"/>
          <w:sz w:val="18"/>
          <w:szCs w:val="18"/>
        </w:rPr>
        <w:t xml:space="preserve">Nie stanowią zmiany Umowy w rozumieniu </w:t>
      </w:r>
      <w:r w:rsidR="00121232" w:rsidRPr="00C652CA">
        <w:rPr>
          <w:rFonts w:ascii="Arial" w:hAnsi="Arial" w:cs="Arial"/>
          <w:b/>
          <w:color w:val="auto"/>
          <w:sz w:val="18"/>
          <w:szCs w:val="18"/>
        </w:rPr>
        <w:t>art. 455 ust. 1</w:t>
      </w:r>
      <w:r w:rsidR="00121232" w:rsidRPr="00C652CA">
        <w:rPr>
          <w:rFonts w:ascii="Arial" w:hAnsi="Arial" w:cs="Arial"/>
          <w:color w:val="auto"/>
          <w:sz w:val="18"/>
          <w:szCs w:val="18"/>
        </w:rPr>
        <w:t xml:space="preserve">  ustawy Prawo zamówień publicznych</w:t>
      </w:r>
      <w:r w:rsidR="00465DB7" w:rsidRPr="00C652CA">
        <w:rPr>
          <w:rFonts w:ascii="Arial" w:hAnsi="Arial" w:cs="Arial"/>
          <w:color w:val="auto"/>
          <w:sz w:val="18"/>
          <w:szCs w:val="18"/>
        </w:rPr>
        <w:t xml:space="preserve"> następujące</w:t>
      </w:r>
      <w:r w:rsidR="00121232" w:rsidRPr="00C652CA">
        <w:rPr>
          <w:rFonts w:ascii="Arial" w:hAnsi="Arial" w:cs="Arial"/>
          <w:color w:val="auto"/>
          <w:sz w:val="18"/>
          <w:szCs w:val="18"/>
        </w:rPr>
        <w:t xml:space="preserve"> zmiany: </w:t>
      </w:r>
    </w:p>
    <w:p w14:paraId="21DCB340" w14:textId="77777777" w:rsidR="00797DC6" w:rsidRPr="00C652CA" w:rsidRDefault="00797DC6" w:rsidP="00C652CA">
      <w:pPr>
        <w:pStyle w:val="Default"/>
        <w:ind w:left="567" w:hanging="567"/>
        <w:jc w:val="both"/>
        <w:rPr>
          <w:rFonts w:ascii="Arial" w:hAnsi="Arial" w:cs="Arial"/>
          <w:color w:val="auto"/>
          <w:sz w:val="18"/>
          <w:szCs w:val="18"/>
        </w:rPr>
      </w:pPr>
    </w:p>
    <w:p w14:paraId="2AD567D5"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związanych z obsługą administracyjno-organizacyjną Umowy, w szczególności zmiana numeru rachunku bankowego; </w:t>
      </w:r>
    </w:p>
    <w:p w14:paraId="57FD1817"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teleadresowych; </w:t>
      </w:r>
    </w:p>
    <w:p w14:paraId="23920FA9"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danych rejestrowych; </w:t>
      </w:r>
    </w:p>
    <w:p w14:paraId="356F900D" w14:textId="77777777" w:rsidR="00121232" w:rsidRPr="00C652CA" w:rsidRDefault="00121232" w:rsidP="006C362B">
      <w:pPr>
        <w:pStyle w:val="Default"/>
        <w:numPr>
          <w:ilvl w:val="1"/>
          <w:numId w:val="20"/>
        </w:numPr>
        <w:ind w:left="1134" w:hanging="567"/>
        <w:jc w:val="both"/>
        <w:rPr>
          <w:rFonts w:ascii="Arial" w:hAnsi="Arial" w:cs="Arial"/>
          <w:color w:val="auto"/>
          <w:sz w:val="18"/>
          <w:szCs w:val="18"/>
        </w:rPr>
      </w:pPr>
      <w:r w:rsidRPr="00C652CA">
        <w:rPr>
          <w:rFonts w:ascii="Arial" w:hAnsi="Arial" w:cs="Arial"/>
          <w:color w:val="auto"/>
          <w:sz w:val="18"/>
          <w:szCs w:val="18"/>
        </w:rPr>
        <w:t xml:space="preserve">będące następstwem sukcesji uniwersalnej po jednej ze stron Umowy. </w:t>
      </w:r>
    </w:p>
    <w:p w14:paraId="13F60B68"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1204F99" w14:textId="77777777" w:rsidR="00B320DF" w:rsidRDefault="00B320DF"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2F9A90FA" w14:textId="77777777" w:rsidR="00121232" w:rsidRPr="00C652CA" w:rsidRDefault="003A48D1"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12</w:t>
      </w:r>
      <w:r w:rsidR="00121232" w:rsidRPr="00C652CA">
        <w:rPr>
          <w:rFonts w:ascii="Arial" w:eastAsia="Times New Roman" w:hAnsi="Arial" w:cs="Arial"/>
          <w:b/>
          <w:bCs/>
          <w:iCs/>
          <w:sz w:val="18"/>
          <w:szCs w:val="18"/>
          <w:lang w:eastAsia="pl-PL"/>
        </w:rPr>
        <w:t xml:space="preserve"> </w:t>
      </w:r>
    </w:p>
    <w:p w14:paraId="57B88BFA"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 xml:space="preserve">Postanowienia końcowe </w:t>
      </w:r>
    </w:p>
    <w:p w14:paraId="5DDEE8C2" w14:textId="77777777" w:rsidR="00121232" w:rsidRPr="00C652CA" w:rsidRDefault="00121232"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4B944CBE" w14:textId="77777777" w:rsidR="00A83328" w:rsidRPr="00C652CA" w:rsidRDefault="00A83328" w:rsidP="00C652CA">
      <w:pPr>
        <w:tabs>
          <w:tab w:val="left" w:pos="709"/>
          <w:tab w:val="left" w:pos="1134"/>
        </w:tabs>
        <w:spacing w:after="0" w:line="240" w:lineRule="auto"/>
        <w:ind w:left="567" w:hanging="567"/>
        <w:rPr>
          <w:rFonts w:ascii="Arial" w:eastAsia="Times New Roman" w:hAnsi="Arial" w:cs="Arial"/>
          <w:b/>
          <w:bCs/>
          <w:iCs/>
          <w:sz w:val="18"/>
          <w:szCs w:val="18"/>
          <w:lang w:eastAsia="pl-PL"/>
        </w:rPr>
      </w:pPr>
    </w:p>
    <w:p w14:paraId="1350EEF1"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Umowa obowiązuje przez okres </w:t>
      </w:r>
      <w:r w:rsidR="00B13B28">
        <w:rPr>
          <w:rFonts w:ascii="Arial" w:hAnsi="Arial" w:cs="Arial"/>
          <w:b/>
          <w:sz w:val="18"/>
          <w:szCs w:val="18"/>
        </w:rPr>
        <w:t>12</w:t>
      </w:r>
      <w:r w:rsidRPr="00C652CA">
        <w:rPr>
          <w:rFonts w:ascii="Arial" w:hAnsi="Arial" w:cs="Arial"/>
          <w:b/>
          <w:sz w:val="18"/>
          <w:szCs w:val="18"/>
        </w:rPr>
        <w:t xml:space="preserve"> miesięcy</w:t>
      </w:r>
      <w:r w:rsidRPr="00C652CA">
        <w:rPr>
          <w:rFonts w:ascii="Arial" w:hAnsi="Arial" w:cs="Arial"/>
          <w:sz w:val="18"/>
          <w:szCs w:val="18"/>
        </w:rPr>
        <w:t xml:space="preserve"> od daty jej podpisania bądź do wyczerpania kwoty określonej </w:t>
      </w:r>
      <w:r w:rsidR="00B13B28">
        <w:rPr>
          <w:rFonts w:ascii="Arial" w:hAnsi="Arial" w:cs="Arial"/>
          <w:sz w:val="18"/>
          <w:szCs w:val="18"/>
        </w:rPr>
        <w:br/>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 xml:space="preserve">8 ust. </w:t>
      </w:r>
      <w:r w:rsidR="006C362B">
        <w:rPr>
          <w:rFonts w:ascii="Arial" w:hAnsi="Arial" w:cs="Arial"/>
          <w:b/>
          <w:sz w:val="18"/>
          <w:szCs w:val="18"/>
        </w:rPr>
        <w:t>1</w:t>
      </w:r>
      <w:r w:rsidRPr="00C652CA">
        <w:rPr>
          <w:rFonts w:ascii="Arial" w:hAnsi="Arial" w:cs="Arial"/>
          <w:b/>
          <w:sz w:val="18"/>
          <w:szCs w:val="18"/>
        </w:rPr>
        <w:t xml:space="preserve"> </w:t>
      </w:r>
      <w:r w:rsidRPr="00C652CA">
        <w:rPr>
          <w:rFonts w:ascii="Arial" w:hAnsi="Arial" w:cs="Arial"/>
          <w:sz w:val="18"/>
          <w:szCs w:val="18"/>
        </w:rPr>
        <w:t>zawartej w umowie.</w:t>
      </w:r>
    </w:p>
    <w:p w14:paraId="22EB45D4" w14:textId="77777777" w:rsidR="00797DC6" w:rsidRPr="00C652CA" w:rsidRDefault="00797DC6" w:rsidP="00797DC6">
      <w:pPr>
        <w:pStyle w:val="NormalnyWeb"/>
        <w:spacing w:before="0" w:after="0" w:line="240" w:lineRule="auto"/>
        <w:ind w:firstLine="0"/>
        <w:rPr>
          <w:rFonts w:ascii="Arial" w:hAnsi="Arial" w:cs="Arial"/>
          <w:sz w:val="18"/>
          <w:szCs w:val="18"/>
        </w:rPr>
      </w:pPr>
    </w:p>
    <w:p w14:paraId="36E2AB49" w14:textId="77777777" w:rsidR="00A83328" w:rsidRDefault="00A83328" w:rsidP="00E45F78">
      <w:pPr>
        <w:pStyle w:val="NormalnyWeb"/>
        <w:numPr>
          <w:ilvl w:val="0"/>
          <w:numId w:val="2"/>
        </w:numPr>
        <w:spacing w:before="0" w:after="0" w:line="240" w:lineRule="auto"/>
        <w:ind w:left="567" w:hanging="567"/>
        <w:rPr>
          <w:rFonts w:ascii="Arial" w:hAnsi="Arial" w:cs="Arial"/>
          <w:sz w:val="18"/>
          <w:szCs w:val="18"/>
        </w:rPr>
      </w:pPr>
      <w:r w:rsidRPr="00C652CA">
        <w:rPr>
          <w:rFonts w:ascii="Arial" w:hAnsi="Arial" w:cs="Arial"/>
          <w:sz w:val="18"/>
          <w:szCs w:val="18"/>
        </w:rPr>
        <w:t xml:space="preserve">W przypadku niewykorzystania przez Zamawiającego łącznej wartości umowy określonej </w:t>
      </w:r>
      <w:r w:rsidRPr="00C652CA">
        <w:rPr>
          <w:rFonts w:ascii="Arial" w:hAnsi="Arial" w:cs="Arial"/>
          <w:b/>
          <w:sz w:val="18"/>
          <w:szCs w:val="18"/>
        </w:rPr>
        <w:t>§</w:t>
      </w:r>
      <w:r w:rsidR="00B13B28">
        <w:rPr>
          <w:rFonts w:ascii="Arial" w:hAnsi="Arial" w:cs="Arial"/>
          <w:b/>
          <w:sz w:val="18"/>
          <w:szCs w:val="18"/>
        </w:rPr>
        <w:t xml:space="preserve"> </w:t>
      </w:r>
      <w:r w:rsidRPr="00C652CA">
        <w:rPr>
          <w:rFonts w:ascii="Arial" w:hAnsi="Arial" w:cs="Arial"/>
          <w:b/>
          <w:sz w:val="18"/>
          <w:szCs w:val="18"/>
        </w:rPr>
        <w:t>8 ust.</w:t>
      </w:r>
      <w:r w:rsidR="006C362B">
        <w:rPr>
          <w:rFonts w:ascii="Arial" w:hAnsi="Arial" w:cs="Arial"/>
          <w:b/>
          <w:sz w:val="18"/>
          <w:szCs w:val="18"/>
        </w:rPr>
        <w:t xml:space="preserve"> 1</w:t>
      </w:r>
      <w:r w:rsidRPr="00C652CA">
        <w:rPr>
          <w:rFonts w:ascii="Arial" w:hAnsi="Arial" w:cs="Arial"/>
          <w:sz w:val="18"/>
          <w:szCs w:val="18"/>
        </w:rPr>
        <w:br/>
        <w:t xml:space="preserve">w terminie  obowiązywania umowy, dopuszczalne jest wydłużenie trwania umowy, jednak na okres nie </w:t>
      </w:r>
      <w:r w:rsidRPr="00C652CA">
        <w:rPr>
          <w:rFonts w:ascii="Arial" w:hAnsi="Arial" w:cs="Arial"/>
          <w:b/>
          <w:sz w:val="18"/>
          <w:szCs w:val="18"/>
        </w:rPr>
        <w:t>dłuższy niż 12 miesięcy</w:t>
      </w:r>
      <w:r w:rsidRPr="00C652CA">
        <w:rPr>
          <w:rFonts w:ascii="Arial" w:hAnsi="Arial" w:cs="Arial"/>
          <w:sz w:val="18"/>
          <w:szCs w:val="18"/>
        </w:rPr>
        <w:t>.</w:t>
      </w:r>
    </w:p>
    <w:p w14:paraId="30D1DE1F" w14:textId="77777777" w:rsidR="00797DC6" w:rsidRPr="00C652CA" w:rsidRDefault="00797DC6" w:rsidP="00797DC6">
      <w:pPr>
        <w:pStyle w:val="NormalnyWeb"/>
        <w:spacing w:before="0" w:after="0" w:line="240" w:lineRule="auto"/>
        <w:ind w:firstLine="0"/>
        <w:rPr>
          <w:rFonts w:ascii="Arial" w:hAnsi="Arial" w:cs="Arial"/>
          <w:sz w:val="18"/>
          <w:szCs w:val="18"/>
        </w:rPr>
      </w:pPr>
    </w:p>
    <w:p w14:paraId="7E43137D"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przypadku wyczerpania kwoty wskazanej w </w:t>
      </w:r>
      <w:r w:rsidR="00A83328" w:rsidRPr="00C652CA">
        <w:rPr>
          <w:rFonts w:ascii="Arial" w:eastAsia="Times New Roman" w:hAnsi="Arial" w:cs="Arial"/>
          <w:b/>
          <w:sz w:val="18"/>
          <w:szCs w:val="18"/>
          <w:lang w:eastAsia="pl-PL"/>
        </w:rPr>
        <w:t>§</w:t>
      </w:r>
      <w:r w:rsidR="00B13B28">
        <w:rPr>
          <w:rFonts w:ascii="Arial" w:eastAsia="Times New Roman" w:hAnsi="Arial" w:cs="Arial"/>
          <w:b/>
          <w:sz w:val="18"/>
          <w:szCs w:val="18"/>
          <w:lang w:eastAsia="pl-PL"/>
        </w:rPr>
        <w:t xml:space="preserve"> </w:t>
      </w:r>
      <w:r w:rsidR="00A83328" w:rsidRPr="00C652CA">
        <w:rPr>
          <w:rFonts w:ascii="Arial" w:eastAsia="Times New Roman" w:hAnsi="Arial" w:cs="Arial"/>
          <w:b/>
          <w:sz w:val="18"/>
          <w:szCs w:val="18"/>
          <w:lang w:eastAsia="pl-PL"/>
        </w:rPr>
        <w:t>8</w:t>
      </w:r>
      <w:r w:rsidRPr="00C652CA">
        <w:rPr>
          <w:rFonts w:ascii="Arial" w:eastAsia="Times New Roman" w:hAnsi="Arial" w:cs="Arial"/>
          <w:b/>
          <w:sz w:val="18"/>
          <w:szCs w:val="18"/>
          <w:lang w:eastAsia="pl-PL"/>
        </w:rPr>
        <w:t xml:space="preserve"> ust.</w:t>
      </w:r>
      <w:r w:rsidR="006C362B">
        <w:rPr>
          <w:rFonts w:ascii="Arial" w:eastAsia="Times New Roman" w:hAnsi="Arial" w:cs="Arial"/>
          <w:b/>
          <w:sz w:val="18"/>
          <w:szCs w:val="18"/>
          <w:lang w:eastAsia="pl-PL"/>
        </w:rPr>
        <w:t xml:space="preserve"> 1</w:t>
      </w:r>
      <w:r w:rsidR="00D90454" w:rsidRPr="00C652CA">
        <w:rPr>
          <w:rFonts w:ascii="Arial" w:eastAsia="Times New Roman" w:hAnsi="Arial" w:cs="Arial"/>
          <w:b/>
          <w:sz w:val="18"/>
          <w:szCs w:val="18"/>
          <w:lang w:eastAsia="pl-PL"/>
        </w:rPr>
        <w:t xml:space="preserve"> umowy</w:t>
      </w:r>
      <w:r w:rsidRPr="00C652CA">
        <w:rPr>
          <w:rFonts w:ascii="Arial" w:eastAsia="Times New Roman" w:hAnsi="Arial" w:cs="Arial"/>
          <w:sz w:val="18"/>
          <w:szCs w:val="18"/>
          <w:lang w:eastAsia="pl-PL"/>
        </w:rPr>
        <w:t xml:space="preserve"> przed upływem określonego terminu zobowiązanie wygasa.</w:t>
      </w:r>
    </w:p>
    <w:p w14:paraId="6E4FA682" w14:textId="77777777" w:rsidR="00797DC6" w:rsidRPr="00C652CA" w:rsidRDefault="00797DC6" w:rsidP="00797DC6">
      <w:pPr>
        <w:spacing w:after="0" w:line="240" w:lineRule="auto"/>
        <w:ind w:left="567" w:firstLine="0"/>
        <w:rPr>
          <w:rFonts w:ascii="Arial" w:hAnsi="Arial" w:cs="Arial"/>
          <w:sz w:val="18"/>
          <w:szCs w:val="18"/>
        </w:rPr>
      </w:pPr>
    </w:p>
    <w:p w14:paraId="00B3AC10" w14:textId="77777777" w:rsidR="00121232" w:rsidRPr="00797DC6" w:rsidRDefault="00121232" w:rsidP="00E45F78">
      <w:pPr>
        <w:numPr>
          <w:ilvl w:val="0"/>
          <w:numId w:val="2"/>
        </w:num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Żaden przepis niniejszej umowy nie może być interpretowany jako dający Wykonawcy uprawnienia </w:t>
      </w:r>
      <w:r w:rsidRPr="00C652CA">
        <w:rPr>
          <w:rFonts w:ascii="Arial" w:eastAsia="Times New Roman" w:hAnsi="Arial" w:cs="Arial"/>
          <w:sz w:val="18"/>
          <w:szCs w:val="18"/>
          <w:lang w:eastAsia="pl-PL"/>
        </w:rPr>
        <w:br/>
        <w:t>do świadczenia usług na zasadach wyłączności.</w:t>
      </w:r>
    </w:p>
    <w:p w14:paraId="07DC8568" w14:textId="77777777" w:rsidR="00797DC6" w:rsidRPr="00C652CA" w:rsidRDefault="00797DC6" w:rsidP="00797DC6">
      <w:pPr>
        <w:spacing w:after="0" w:line="240" w:lineRule="auto"/>
        <w:ind w:left="567" w:firstLine="0"/>
        <w:rPr>
          <w:rFonts w:ascii="Arial" w:hAnsi="Arial" w:cs="Arial"/>
          <w:sz w:val="18"/>
          <w:szCs w:val="18"/>
        </w:rPr>
      </w:pPr>
    </w:p>
    <w:p w14:paraId="31F6A4F9" w14:textId="77777777" w:rsidR="00121232" w:rsidRPr="00797DC6" w:rsidRDefault="00121232" w:rsidP="00E45F78">
      <w:pPr>
        <w:numPr>
          <w:ilvl w:val="0"/>
          <w:numId w:val="2"/>
        </w:numPr>
        <w:tabs>
          <w:tab w:val="left" w:pos="-6663"/>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W sprawach nieuregulowanych niniejszą umową zastosowanie mieć będą przepisy Kodeksu Cywilnego </w:t>
      </w:r>
      <w:r w:rsidR="001C6CB0">
        <w:rPr>
          <w:rFonts w:ascii="Arial" w:eastAsia="Times New Roman" w:hAnsi="Arial" w:cs="Arial"/>
          <w:sz w:val="18"/>
          <w:szCs w:val="18"/>
          <w:lang w:eastAsia="pl-PL"/>
        </w:rPr>
        <w:br/>
      </w:r>
      <w:r w:rsidRPr="00C652CA">
        <w:rPr>
          <w:rFonts w:ascii="Arial" w:eastAsia="Times New Roman" w:hAnsi="Arial" w:cs="Arial"/>
          <w:sz w:val="18"/>
          <w:szCs w:val="18"/>
          <w:lang w:eastAsia="pl-PL"/>
        </w:rPr>
        <w:t>i ustawy Prawo Zamówień Publicznych.</w:t>
      </w:r>
    </w:p>
    <w:p w14:paraId="5E23C0A8" w14:textId="77777777" w:rsidR="00797DC6" w:rsidRPr="00C652CA" w:rsidRDefault="00797DC6" w:rsidP="00797DC6">
      <w:pPr>
        <w:tabs>
          <w:tab w:val="left" w:pos="-6663"/>
        </w:tabs>
        <w:spacing w:after="0" w:line="240" w:lineRule="auto"/>
        <w:ind w:left="567" w:firstLine="0"/>
        <w:rPr>
          <w:rFonts w:ascii="Arial" w:hAnsi="Arial" w:cs="Arial"/>
          <w:sz w:val="18"/>
          <w:szCs w:val="18"/>
        </w:rPr>
      </w:pPr>
    </w:p>
    <w:p w14:paraId="1CA2C736"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 sprawach spornych, po wyczerpaniu polubownego załatwienia sporu, władnym do rozstrzygnięcia j</w:t>
      </w:r>
      <w:r w:rsidR="00797DC6">
        <w:rPr>
          <w:rFonts w:ascii="Arial" w:eastAsia="Times New Roman" w:hAnsi="Arial" w:cs="Arial"/>
          <w:sz w:val="18"/>
          <w:szCs w:val="18"/>
          <w:lang w:eastAsia="pl-PL"/>
        </w:rPr>
        <w:t>est Sąd Powszechny w Szczecinie.</w:t>
      </w:r>
    </w:p>
    <w:p w14:paraId="2BC11A11" w14:textId="77777777" w:rsidR="00797DC6" w:rsidRPr="00C652CA" w:rsidRDefault="00797DC6" w:rsidP="00797DC6">
      <w:pPr>
        <w:spacing w:after="0" w:line="240" w:lineRule="auto"/>
        <w:ind w:left="567" w:firstLine="0"/>
        <w:rPr>
          <w:rFonts w:ascii="Arial" w:hAnsi="Arial" w:cs="Arial"/>
          <w:sz w:val="18"/>
          <w:szCs w:val="18"/>
        </w:rPr>
      </w:pPr>
    </w:p>
    <w:p w14:paraId="2A11C18A"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Wszystkie dokumenty wymienione w Umowie, zarówno nazwane jak i nienazwane załącznikami, stanowią integralną część Umowy.</w:t>
      </w:r>
    </w:p>
    <w:p w14:paraId="063A89ED" w14:textId="77777777" w:rsidR="00797DC6" w:rsidRPr="00C652CA" w:rsidRDefault="00797DC6" w:rsidP="00797DC6">
      <w:pPr>
        <w:spacing w:after="0" w:line="240" w:lineRule="auto"/>
        <w:ind w:left="567" w:firstLine="0"/>
        <w:rPr>
          <w:rFonts w:ascii="Arial" w:hAnsi="Arial" w:cs="Arial"/>
          <w:sz w:val="18"/>
          <w:szCs w:val="18"/>
        </w:rPr>
      </w:pPr>
    </w:p>
    <w:p w14:paraId="0ECA04D2" w14:textId="77777777" w:rsidR="00121232" w:rsidRPr="00797DC6" w:rsidRDefault="00121232" w:rsidP="00E45F78">
      <w:pPr>
        <w:numPr>
          <w:ilvl w:val="0"/>
          <w:numId w:val="2"/>
        </w:numPr>
        <w:tabs>
          <w:tab w:val="num" w:pos="-5812"/>
        </w:tabs>
        <w:spacing w:after="0" w:line="240" w:lineRule="auto"/>
        <w:ind w:left="567" w:hanging="567"/>
        <w:rPr>
          <w:rFonts w:ascii="Arial" w:hAnsi="Arial" w:cs="Arial"/>
          <w:sz w:val="18"/>
          <w:szCs w:val="18"/>
        </w:rPr>
      </w:pPr>
      <w:r w:rsidRPr="00C652CA">
        <w:rPr>
          <w:rFonts w:ascii="Arial" w:eastAsia="Times New Roman" w:hAnsi="Arial" w:cs="Arial"/>
          <w:iCs/>
          <w:sz w:val="18"/>
          <w:szCs w:val="18"/>
          <w:lang w:eastAsia="pl-PL"/>
        </w:rPr>
        <w:t xml:space="preserve">Umowa została sporządzona w czterech jednobrzmiących egzemplarzach, jeden dla Wykonawcy, </w:t>
      </w:r>
      <w:r w:rsidRPr="00C652CA">
        <w:rPr>
          <w:rFonts w:ascii="Arial" w:eastAsia="Times New Roman" w:hAnsi="Arial" w:cs="Arial"/>
          <w:iCs/>
          <w:sz w:val="18"/>
          <w:szCs w:val="18"/>
          <w:lang w:eastAsia="pl-PL"/>
        </w:rPr>
        <w:br/>
        <w:t xml:space="preserve">trzy dla </w:t>
      </w:r>
      <w:r w:rsidRPr="00C652CA">
        <w:rPr>
          <w:rFonts w:ascii="Arial" w:eastAsia="Times New Roman" w:hAnsi="Arial" w:cs="Arial"/>
          <w:iCs/>
          <w:color w:val="000000"/>
          <w:sz w:val="18"/>
          <w:szCs w:val="18"/>
          <w:lang w:eastAsia="pl-PL"/>
        </w:rPr>
        <w:t>Zamawiającego.</w:t>
      </w:r>
    </w:p>
    <w:p w14:paraId="772796D8" w14:textId="77777777" w:rsidR="00797DC6" w:rsidRPr="00C652CA" w:rsidRDefault="00797DC6" w:rsidP="00797DC6">
      <w:pPr>
        <w:spacing w:after="0" w:line="240" w:lineRule="auto"/>
        <w:ind w:left="567" w:firstLine="0"/>
        <w:rPr>
          <w:rFonts w:ascii="Arial" w:hAnsi="Arial" w:cs="Arial"/>
          <w:sz w:val="18"/>
          <w:szCs w:val="18"/>
        </w:rPr>
      </w:pPr>
    </w:p>
    <w:p w14:paraId="44D2E344" w14:textId="77777777" w:rsidR="00B0274D" w:rsidRPr="00C652CA" w:rsidRDefault="00B0274D" w:rsidP="00E45F78">
      <w:pPr>
        <w:numPr>
          <w:ilvl w:val="0"/>
          <w:numId w:val="2"/>
        </w:numPr>
        <w:suppressAutoHyphens w:val="0"/>
        <w:spacing w:after="0" w:line="240" w:lineRule="auto"/>
        <w:ind w:left="567" w:hanging="567"/>
        <w:rPr>
          <w:rFonts w:ascii="Arial" w:hAnsi="Arial" w:cs="Arial"/>
          <w:sz w:val="18"/>
          <w:szCs w:val="18"/>
        </w:rPr>
      </w:pPr>
      <w:r w:rsidRPr="00C652CA">
        <w:rPr>
          <w:rFonts w:ascii="Arial" w:hAnsi="Arial" w:cs="Arial"/>
          <w:sz w:val="18"/>
          <w:szCs w:val="18"/>
        </w:rPr>
        <w:t>Zmiany postanowień umowy wymagają dla swej ważności formy pisemnej w postaci aneksu podpisanego przez obie strony.</w:t>
      </w:r>
    </w:p>
    <w:p w14:paraId="696578D9" w14:textId="77777777" w:rsidR="004D060E" w:rsidRPr="00C652CA" w:rsidRDefault="004D060E" w:rsidP="00C652CA">
      <w:pPr>
        <w:spacing w:after="0" w:line="240" w:lineRule="auto"/>
        <w:ind w:left="567" w:hanging="567"/>
        <w:rPr>
          <w:rFonts w:ascii="Arial" w:eastAsia="Times New Roman" w:hAnsi="Arial" w:cs="Arial"/>
          <w:iCs/>
          <w:color w:val="000000"/>
          <w:sz w:val="18"/>
          <w:szCs w:val="18"/>
          <w:lang w:eastAsia="pl-PL"/>
        </w:rPr>
      </w:pPr>
    </w:p>
    <w:p w14:paraId="74DA122B" w14:textId="77777777" w:rsidR="004D060E" w:rsidRPr="00C652CA" w:rsidRDefault="00543367"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 13</w:t>
      </w:r>
    </w:p>
    <w:p w14:paraId="6CF7E6B1" w14:textId="77777777" w:rsidR="004D060E" w:rsidRPr="00C652CA" w:rsidRDefault="004D060E" w:rsidP="00C652CA">
      <w:pPr>
        <w:spacing w:after="0" w:line="240" w:lineRule="auto"/>
        <w:ind w:left="567" w:hanging="567"/>
        <w:jc w:val="center"/>
        <w:rPr>
          <w:rFonts w:ascii="Arial" w:eastAsia="Times New Roman" w:hAnsi="Arial" w:cs="Arial"/>
          <w:b/>
          <w:iCs/>
          <w:color w:val="000000"/>
          <w:sz w:val="18"/>
          <w:szCs w:val="18"/>
          <w:lang w:eastAsia="pl-PL"/>
        </w:rPr>
      </w:pPr>
      <w:r w:rsidRPr="00C652CA">
        <w:rPr>
          <w:rFonts w:ascii="Arial" w:eastAsia="Times New Roman" w:hAnsi="Arial" w:cs="Arial"/>
          <w:b/>
          <w:iCs/>
          <w:color w:val="000000"/>
          <w:sz w:val="18"/>
          <w:szCs w:val="18"/>
          <w:lang w:eastAsia="pl-PL"/>
        </w:rPr>
        <w:t>Klauzula poufności</w:t>
      </w:r>
    </w:p>
    <w:p w14:paraId="7D5A03DE" w14:textId="77777777" w:rsidR="004D060E" w:rsidRPr="00C652CA" w:rsidRDefault="004D060E" w:rsidP="00C652CA">
      <w:pPr>
        <w:spacing w:after="0" w:line="240" w:lineRule="auto"/>
        <w:ind w:left="567" w:hanging="567"/>
        <w:rPr>
          <w:rFonts w:ascii="Arial" w:eastAsia="Times New Roman" w:hAnsi="Arial" w:cs="Arial"/>
          <w:b/>
          <w:iCs/>
          <w:color w:val="000000"/>
          <w:sz w:val="18"/>
          <w:szCs w:val="18"/>
          <w:lang w:eastAsia="pl-PL"/>
        </w:rPr>
      </w:pPr>
    </w:p>
    <w:p w14:paraId="01534753" w14:textId="77777777" w:rsidR="004D060E" w:rsidRPr="00797DC6" w:rsidRDefault="004D060E" w:rsidP="00E45F78">
      <w:pPr>
        <w:pStyle w:val="Akapitzlist"/>
        <w:numPr>
          <w:ilvl w:val="3"/>
          <w:numId w:val="21"/>
        </w:numPr>
        <w:spacing w:after="0" w:line="240" w:lineRule="auto"/>
        <w:ind w:left="567" w:hanging="567"/>
        <w:rPr>
          <w:iCs/>
          <w:color w:val="000000"/>
          <w:sz w:val="18"/>
          <w:szCs w:val="18"/>
          <w:lang w:eastAsia="pl-PL"/>
        </w:rPr>
      </w:pPr>
      <w:r w:rsidRPr="00797DC6">
        <w:rPr>
          <w:iCs/>
          <w:color w:val="000000"/>
          <w:sz w:val="18"/>
          <w:szCs w:val="18"/>
          <w:lang w:eastAsia="pl-PL"/>
        </w:rPr>
        <w:t>Wykonawca zobowiązuje się do przestrzegania przepisów dotyczących ochrony danych osobowych pozyskanych w trakcie realizacji Umowy.</w:t>
      </w:r>
    </w:p>
    <w:p w14:paraId="72E3EF60" w14:textId="77777777" w:rsidR="00797DC6" w:rsidRPr="00C652CA" w:rsidRDefault="00797DC6" w:rsidP="00797DC6">
      <w:pPr>
        <w:spacing w:after="0" w:line="240" w:lineRule="auto"/>
        <w:ind w:left="567" w:hanging="567"/>
        <w:rPr>
          <w:rFonts w:ascii="Arial" w:eastAsia="Times New Roman" w:hAnsi="Arial" w:cs="Arial"/>
          <w:iCs/>
          <w:color w:val="000000"/>
          <w:sz w:val="18"/>
          <w:szCs w:val="18"/>
          <w:lang w:eastAsia="pl-PL"/>
        </w:rPr>
      </w:pPr>
    </w:p>
    <w:p w14:paraId="2D6326DF" w14:textId="77777777" w:rsidR="00B0274D" w:rsidRPr="00797DC6" w:rsidRDefault="00B0274D" w:rsidP="00E45F78">
      <w:pPr>
        <w:pStyle w:val="Akapitzlist"/>
        <w:numPr>
          <w:ilvl w:val="3"/>
          <w:numId w:val="21"/>
        </w:numPr>
        <w:spacing w:after="0" w:line="240" w:lineRule="auto"/>
        <w:ind w:left="567" w:hanging="567"/>
        <w:rPr>
          <w:iCs/>
          <w:color w:val="000000"/>
          <w:sz w:val="18"/>
          <w:szCs w:val="18"/>
          <w:lang w:eastAsia="pl-PL"/>
        </w:rPr>
      </w:pPr>
      <w:r w:rsidRPr="00797DC6">
        <w:rPr>
          <w:sz w:val="18"/>
          <w:szCs w:val="18"/>
        </w:rPr>
        <w:t xml:space="preserve">Wykonawca zobowiązuje się do nie ujawniania informacji uzyskanych w wyniku realizowania umowy, </w:t>
      </w:r>
      <w:r w:rsidR="002A3FC4" w:rsidRPr="00797DC6">
        <w:rPr>
          <w:sz w:val="18"/>
          <w:szCs w:val="18"/>
        </w:rPr>
        <w:br/>
      </w:r>
      <w:r w:rsidRPr="00797DC6">
        <w:rPr>
          <w:sz w:val="18"/>
          <w:szCs w:val="18"/>
        </w:rPr>
        <w:t>w tym w szczególności takich danych j</w:t>
      </w:r>
      <w:r w:rsidR="0089010F" w:rsidRPr="00797DC6">
        <w:rPr>
          <w:sz w:val="18"/>
          <w:szCs w:val="18"/>
        </w:rPr>
        <w:t>ak numery rejestracyjne sprzętu transportowego</w:t>
      </w:r>
      <w:r w:rsidRPr="00797DC6">
        <w:rPr>
          <w:sz w:val="18"/>
          <w:szCs w:val="18"/>
        </w:rPr>
        <w:t>, szczegółów dotyczących zamon</w:t>
      </w:r>
      <w:r w:rsidR="0089010F" w:rsidRPr="00797DC6">
        <w:rPr>
          <w:sz w:val="18"/>
          <w:szCs w:val="18"/>
        </w:rPr>
        <w:t>towanego wyposażenia w sprzęcie transportowym Zamawiającego.</w:t>
      </w:r>
      <w:r w:rsidRPr="00797DC6">
        <w:rPr>
          <w:sz w:val="18"/>
          <w:szCs w:val="18"/>
        </w:rPr>
        <w:t>.</w:t>
      </w:r>
    </w:p>
    <w:p w14:paraId="4FD6F4BB" w14:textId="77777777" w:rsidR="004D060E" w:rsidRPr="00C652CA" w:rsidRDefault="004D060E" w:rsidP="00C652CA">
      <w:pPr>
        <w:spacing w:after="0" w:line="240" w:lineRule="auto"/>
        <w:ind w:left="567" w:hanging="567"/>
        <w:jc w:val="center"/>
        <w:rPr>
          <w:rFonts w:ascii="Arial" w:hAnsi="Arial" w:cs="Arial"/>
          <w:sz w:val="18"/>
          <w:szCs w:val="18"/>
        </w:rPr>
      </w:pPr>
    </w:p>
    <w:p w14:paraId="04777ADC"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eastAsia="Times New Roman" w:hAnsi="Arial" w:cs="Arial"/>
          <w:b/>
          <w:iCs/>
          <w:color w:val="000000"/>
          <w:sz w:val="18"/>
          <w:szCs w:val="18"/>
          <w:lang w:eastAsia="pl-PL"/>
        </w:rPr>
        <w:t>§ 1</w:t>
      </w:r>
      <w:r w:rsidR="00543367" w:rsidRPr="00C652CA">
        <w:rPr>
          <w:rFonts w:ascii="Arial" w:eastAsia="Times New Roman" w:hAnsi="Arial" w:cs="Arial"/>
          <w:b/>
          <w:iCs/>
          <w:color w:val="000000"/>
          <w:sz w:val="18"/>
          <w:szCs w:val="18"/>
          <w:lang w:eastAsia="pl-PL"/>
        </w:rPr>
        <w:t>4</w:t>
      </w:r>
    </w:p>
    <w:p w14:paraId="76B103FD" w14:textId="77777777" w:rsidR="00121232" w:rsidRPr="00C652CA" w:rsidRDefault="00121232" w:rsidP="00C652CA">
      <w:pPr>
        <w:spacing w:after="0" w:line="240" w:lineRule="auto"/>
        <w:ind w:left="567" w:hanging="567"/>
        <w:jc w:val="center"/>
        <w:rPr>
          <w:rFonts w:ascii="Arial" w:hAnsi="Arial" w:cs="Arial"/>
          <w:b/>
          <w:sz w:val="18"/>
          <w:szCs w:val="18"/>
        </w:rPr>
      </w:pPr>
      <w:r w:rsidRPr="00C652CA">
        <w:rPr>
          <w:rFonts w:ascii="Arial" w:hAnsi="Arial" w:cs="Arial"/>
          <w:b/>
          <w:sz w:val="18"/>
          <w:szCs w:val="18"/>
        </w:rPr>
        <w:t>Dane kontaktowe</w:t>
      </w:r>
    </w:p>
    <w:p w14:paraId="7FF2F858" w14:textId="77777777" w:rsidR="00121232" w:rsidRPr="00C652CA" w:rsidRDefault="00121232" w:rsidP="00C652CA">
      <w:pPr>
        <w:spacing w:after="0" w:line="240" w:lineRule="auto"/>
        <w:ind w:left="567" w:hanging="567"/>
        <w:jc w:val="center"/>
        <w:rPr>
          <w:rFonts w:ascii="Arial" w:hAnsi="Arial" w:cs="Arial"/>
          <w:b/>
          <w:sz w:val="18"/>
          <w:szCs w:val="18"/>
        </w:rPr>
      </w:pPr>
    </w:p>
    <w:p w14:paraId="272E367D" w14:textId="77777777" w:rsidR="00121232" w:rsidRDefault="00121232" w:rsidP="00E45F78">
      <w:pPr>
        <w:numPr>
          <w:ilvl w:val="3"/>
          <w:numId w:val="22"/>
        </w:numPr>
        <w:spacing w:after="0" w:line="240" w:lineRule="auto"/>
        <w:ind w:left="567" w:hanging="567"/>
        <w:jc w:val="left"/>
        <w:rPr>
          <w:rFonts w:ascii="Arial" w:hAnsi="Arial" w:cs="Arial"/>
          <w:sz w:val="18"/>
          <w:szCs w:val="18"/>
        </w:rPr>
      </w:pPr>
      <w:r w:rsidRPr="00C652CA">
        <w:rPr>
          <w:rFonts w:ascii="Arial" w:hAnsi="Arial" w:cs="Arial"/>
          <w:sz w:val="18"/>
          <w:szCs w:val="18"/>
        </w:rPr>
        <w:t>Osoba odpowiedzialne za realizację umowy i upoważniona do kontaktów z Wykonawcą ze strony Zamawiającego jest:</w:t>
      </w:r>
      <w:r w:rsidR="00D30769">
        <w:rPr>
          <w:rFonts w:ascii="Arial" w:hAnsi="Arial" w:cs="Arial"/>
          <w:sz w:val="18"/>
          <w:szCs w:val="18"/>
        </w:rPr>
        <w:t xml:space="preserve"> </w:t>
      </w:r>
    </w:p>
    <w:p w14:paraId="32ED3041"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w Koszalinie</w:t>
      </w:r>
    </w:p>
    <w:p w14:paraId="5060F518" w14:textId="77777777" w:rsidR="00D30769" w:rsidRDefault="00D30769" w:rsidP="00D30769">
      <w:pPr>
        <w:spacing w:after="0" w:line="240" w:lineRule="auto"/>
        <w:ind w:left="567" w:firstLine="0"/>
        <w:jc w:val="left"/>
        <w:rPr>
          <w:rFonts w:ascii="Arial" w:hAnsi="Arial" w:cs="Arial"/>
          <w:sz w:val="18"/>
          <w:szCs w:val="18"/>
        </w:rPr>
      </w:pPr>
      <w:r>
        <w:rPr>
          <w:rFonts w:ascii="Arial" w:hAnsi="Arial" w:cs="Arial"/>
          <w:sz w:val="18"/>
          <w:szCs w:val="18"/>
        </w:rPr>
        <w:t>Piotr Wnuk – Tel. 47 78 41 797,</w:t>
      </w:r>
    </w:p>
    <w:p w14:paraId="32A77E80" w14:textId="77777777" w:rsidR="00D30769" w:rsidRDefault="00244349" w:rsidP="00D30769">
      <w:pPr>
        <w:spacing w:after="0" w:line="240" w:lineRule="auto"/>
        <w:ind w:left="567" w:firstLine="0"/>
        <w:jc w:val="left"/>
        <w:rPr>
          <w:rFonts w:ascii="Arial" w:hAnsi="Arial" w:cs="Arial"/>
          <w:sz w:val="18"/>
          <w:szCs w:val="18"/>
        </w:rPr>
      </w:pPr>
      <w:r>
        <w:rPr>
          <w:rFonts w:ascii="Arial" w:hAnsi="Arial" w:cs="Arial"/>
          <w:sz w:val="18"/>
          <w:szCs w:val="18"/>
        </w:rPr>
        <w:t>e-mail:  Piotr</w:t>
      </w:r>
      <w:r w:rsidR="00D30769">
        <w:rPr>
          <w:rFonts w:ascii="Arial" w:hAnsi="Arial" w:cs="Arial"/>
          <w:sz w:val="18"/>
          <w:szCs w:val="18"/>
        </w:rPr>
        <w:t>.Wnuk@sc.policja.gov.pl</w:t>
      </w:r>
    </w:p>
    <w:p w14:paraId="5EACB3BD" w14:textId="77777777" w:rsidR="00475137" w:rsidRDefault="00411A3E" w:rsidP="00475137">
      <w:pPr>
        <w:spacing w:after="0" w:line="240" w:lineRule="auto"/>
        <w:ind w:hanging="147"/>
        <w:jc w:val="left"/>
        <w:rPr>
          <w:rFonts w:ascii="Arial" w:hAnsi="Arial" w:cs="Arial"/>
          <w:sz w:val="18"/>
          <w:szCs w:val="18"/>
        </w:rPr>
      </w:pPr>
      <w:r>
        <w:rPr>
          <w:rFonts w:ascii="Arial" w:hAnsi="Arial" w:cs="Arial"/>
          <w:sz w:val="18"/>
          <w:szCs w:val="18"/>
        </w:rPr>
        <w:t>w Wałczu</w:t>
      </w:r>
    </w:p>
    <w:p w14:paraId="22783F31" w14:textId="77777777" w:rsidR="00475137" w:rsidRPr="00475137" w:rsidRDefault="002F0CFB" w:rsidP="00475137">
      <w:pPr>
        <w:spacing w:after="0" w:line="240" w:lineRule="auto"/>
        <w:ind w:hanging="147"/>
        <w:jc w:val="left"/>
        <w:rPr>
          <w:rFonts w:ascii="Arial" w:hAnsi="Arial" w:cs="Arial"/>
          <w:sz w:val="18"/>
          <w:szCs w:val="18"/>
          <w:lang w:val="en-US"/>
        </w:rPr>
      </w:pPr>
      <w:r>
        <w:rPr>
          <w:rFonts w:ascii="Arial" w:hAnsi="Arial" w:cs="Arial"/>
          <w:sz w:val="18"/>
          <w:szCs w:val="18"/>
        </w:rPr>
        <w:t xml:space="preserve"> Krzysztof Kilijański– tel. 47 78 49</w:t>
      </w:r>
      <w:r w:rsidR="00411A3E">
        <w:rPr>
          <w:rFonts w:ascii="Arial" w:hAnsi="Arial" w:cs="Arial"/>
          <w:sz w:val="18"/>
          <w:szCs w:val="18"/>
        </w:rPr>
        <w:t> 516,</w:t>
      </w:r>
      <w:r w:rsidR="00475137" w:rsidRPr="00475137">
        <w:rPr>
          <w:rFonts w:ascii="Arial" w:hAnsi="Arial" w:cs="Arial"/>
          <w:sz w:val="18"/>
          <w:szCs w:val="18"/>
        </w:rPr>
        <w:t xml:space="preserve"> </w:t>
      </w:r>
    </w:p>
    <w:p w14:paraId="7A1CF2FE" w14:textId="77777777" w:rsidR="00475137" w:rsidRDefault="00475137" w:rsidP="00475137">
      <w:pPr>
        <w:spacing w:after="0" w:line="240" w:lineRule="auto"/>
        <w:ind w:left="360" w:firstLine="207"/>
        <w:jc w:val="left"/>
        <w:rPr>
          <w:rFonts w:ascii="Arial" w:hAnsi="Arial" w:cs="Arial"/>
          <w:sz w:val="18"/>
          <w:szCs w:val="18"/>
        </w:rPr>
      </w:pPr>
      <w:r w:rsidRPr="00475137">
        <w:rPr>
          <w:rFonts w:ascii="Arial" w:eastAsia="Times New Roman" w:hAnsi="Arial" w:cs="Arial"/>
          <w:sz w:val="18"/>
          <w:szCs w:val="18"/>
          <w:lang w:eastAsia="pl-PL"/>
        </w:rPr>
        <w:t xml:space="preserve">e-mail:  </w:t>
      </w:r>
      <w:hyperlink r:id="rId9" w:history="1">
        <w:r w:rsidR="002F0CFB" w:rsidRPr="0011070B">
          <w:rPr>
            <w:rStyle w:val="Hipercze"/>
            <w:rFonts w:ascii="Arial" w:hAnsi="Arial" w:cs="Arial"/>
            <w:sz w:val="18"/>
            <w:szCs w:val="18"/>
            <w:lang w:eastAsia="pl-PL"/>
          </w:rPr>
          <w:t>Krzysztof.Kilijanski@sc.policja.gov.pl</w:t>
        </w:r>
      </w:hyperlink>
    </w:p>
    <w:p w14:paraId="43A30351" w14:textId="77777777" w:rsidR="00121232" w:rsidRPr="001C6CB0" w:rsidRDefault="00121232" w:rsidP="001C6CB0">
      <w:pPr>
        <w:spacing w:after="0" w:line="240" w:lineRule="auto"/>
        <w:ind w:left="360" w:firstLine="207"/>
        <w:rPr>
          <w:rFonts w:ascii="Arial" w:hAnsi="Arial" w:cs="Arial"/>
          <w:sz w:val="18"/>
          <w:szCs w:val="18"/>
        </w:rPr>
      </w:pPr>
      <w:r w:rsidRPr="001C6CB0">
        <w:rPr>
          <w:rFonts w:ascii="Arial" w:hAnsi="Arial" w:cs="Arial"/>
          <w:sz w:val="18"/>
          <w:szCs w:val="18"/>
        </w:rPr>
        <w:t xml:space="preserve">lub inna osoba wskazana przez Naczelnika Wydziału Transportu KWP w Szczecinie. </w:t>
      </w:r>
    </w:p>
    <w:p w14:paraId="5FC31CCE" w14:textId="77777777" w:rsidR="00797DC6" w:rsidRPr="00C652CA" w:rsidRDefault="00797DC6" w:rsidP="001C6CB0">
      <w:pPr>
        <w:spacing w:after="0" w:line="240" w:lineRule="auto"/>
        <w:ind w:left="567" w:hanging="567"/>
        <w:rPr>
          <w:rFonts w:ascii="Arial" w:hAnsi="Arial" w:cs="Arial"/>
          <w:sz w:val="18"/>
          <w:szCs w:val="18"/>
        </w:rPr>
      </w:pPr>
    </w:p>
    <w:p w14:paraId="5B34F7A1"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Osobą odpowiedzialną za realizację Umowy i upoważnioną do kontaktów z Zamawiającym ze strony Wykonawcy jest Pan/Pani …………………………………………… tel. kont. …………………</w:t>
      </w:r>
      <w:r w:rsidR="00210E1F" w:rsidRPr="001C6CB0">
        <w:rPr>
          <w:sz w:val="18"/>
          <w:szCs w:val="18"/>
        </w:rPr>
        <w:t>….</w:t>
      </w:r>
      <w:r w:rsidRPr="001C6CB0">
        <w:rPr>
          <w:sz w:val="18"/>
          <w:szCs w:val="18"/>
        </w:rPr>
        <w:t xml:space="preserve">…………. e-mail </w:t>
      </w:r>
      <w:r w:rsidR="001C6CB0" w:rsidRPr="001C6CB0">
        <w:rPr>
          <w:sz w:val="18"/>
          <w:szCs w:val="18"/>
        </w:rPr>
        <w:t xml:space="preserve">  </w:t>
      </w:r>
      <w:r w:rsidRPr="001C6CB0">
        <w:rPr>
          <w:sz w:val="18"/>
          <w:szCs w:val="18"/>
        </w:rPr>
        <w:t>………………………………………………………………………………………………….…</w:t>
      </w:r>
      <w:r w:rsidR="00210E1F" w:rsidRPr="001C6CB0">
        <w:rPr>
          <w:sz w:val="18"/>
          <w:szCs w:val="18"/>
        </w:rPr>
        <w:t>….</w:t>
      </w:r>
      <w:r w:rsidRPr="001C6CB0">
        <w:rPr>
          <w:sz w:val="18"/>
          <w:szCs w:val="18"/>
        </w:rPr>
        <w:t>…</w:t>
      </w:r>
      <w:r w:rsidR="00797DC6" w:rsidRPr="001C6CB0">
        <w:rPr>
          <w:sz w:val="18"/>
          <w:szCs w:val="18"/>
        </w:rPr>
        <w:t>……</w:t>
      </w:r>
      <w:r w:rsidRPr="001C6CB0">
        <w:rPr>
          <w:sz w:val="18"/>
          <w:szCs w:val="18"/>
        </w:rPr>
        <w:t>.</w:t>
      </w:r>
    </w:p>
    <w:p w14:paraId="1A0CD1CD" w14:textId="77777777" w:rsidR="00797DC6" w:rsidRPr="00C652CA" w:rsidRDefault="00797DC6" w:rsidP="001C6CB0">
      <w:pPr>
        <w:spacing w:after="0" w:line="240" w:lineRule="auto"/>
        <w:ind w:left="567" w:hanging="567"/>
        <w:rPr>
          <w:rFonts w:ascii="Arial" w:hAnsi="Arial" w:cs="Arial"/>
          <w:sz w:val="18"/>
          <w:szCs w:val="18"/>
        </w:rPr>
      </w:pPr>
    </w:p>
    <w:p w14:paraId="78D9780A" w14:textId="77777777" w:rsidR="00121232" w:rsidRPr="001C6CB0" w:rsidRDefault="00121232" w:rsidP="00E45F78">
      <w:pPr>
        <w:pStyle w:val="Akapitzlist"/>
        <w:numPr>
          <w:ilvl w:val="0"/>
          <w:numId w:val="22"/>
        </w:numPr>
        <w:spacing w:after="0" w:line="240" w:lineRule="auto"/>
        <w:ind w:left="567" w:hanging="567"/>
        <w:rPr>
          <w:sz w:val="18"/>
          <w:szCs w:val="18"/>
        </w:rPr>
      </w:pPr>
      <w:r w:rsidRPr="001C6CB0">
        <w:rPr>
          <w:sz w:val="18"/>
          <w:szCs w:val="18"/>
        </w:rPr>
        <w:t>Zmiana osób, o których mowa w ust. 1,2 nie stanowi zmiany Umowy przez co nie wymaga dla swojej ważności formy aneksu do Umowy i dokonywana będzie na podstawie powiadomienia złożonego drugiej Stronie drogą elektroniczną.</w:t>
      </w:r>
    </w:p>
    <w:p w14:paraId="49DF1E47" w14:textId="77777777" w:rsidR="0047769D" w:rsidRPr="00C652CA" w:rsidRDefault="0047769D"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p>
    <w:p w14:paraId="0F99735F"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r w:rsidRPr="00C652CA">
        <w:rPr>
          <w:rFonts w:ascii="Arial" w:eastAsia="Times New Roman" w:hAnsi="Arial" w:cs="Arial"/>
          <w:b/>
          <w:bCs/>
          <w:iCs/>
          <w:sz w:val="18"/>
          <w:szCs w:val="18"/>
          <w:lang w:eastAsia="pl-PL"/>
        </w:rPr>
        <w:t>§ 1</w:t>
      </w:r>
      <w:r w:rsidR="00543367" w:rsidRPr="00C652CA">
        <w:rPr>
          <w:rFonts w:ascii="Arial" w:eastAsia="Times New Roman" w:hAnsi="Arial" w:cs="Arial"/>
          <w:b/>
          <w:bCs/>
          <w:iCs/>
          <w:sz w:val="18"/>
          <w:szCs w:val="18"/>
          <w:lang w:eastAsia="pl-PL"/>
        </w:rPr>
        <w:t>5</w:t>
      </w:r>
    </w:p>
    <w:p w14:paraId="0CEBB45E" w14:textId="77777777" w:rsidR="00121232" w:rsidRPr="00C652CA" w:rsidRDefault="00121232" w:rsidP="00C652CA">
      <w:pPr>
        <w:tabs>
          <w:tab w:val="left" w:pos="709"/>
          <w:tab w:val="left" w:pos="1134"/>
        </w:tabs>
        <w:spacing w:after="0" w:line="240" w:lineRule="auto"/>
        <w:ind w:left="567" w:hanging="567"/>
        <w:jc w:val="center"/>
        <w:rPr>
          <w:rFonts w:ascii="Arial" w:eastAsia="Times New Roman" w:hAnsi="Arial" w:cs="Arial"/>
          <w:b/>
          <w:bCs/>
          <w:iCs/>
          <w:sz w:val="18"/>
          <w:szCs w:val="18"/>
          <w:lang w:eastAsia="pl-PL"/>
        </w:rPr>
      </w:pPr>
      <w:r w:rsidRPr="00C652CA">
        <w:rPr>
          <w:rFonts w:ascii="Arial" w:eastAsia="Times New Roman" w:hAnsi="Arial" w:cs="Arial"/>
          <w:b/>
          <w:bCs/>
          <w:iCs/>
          <w:sz w:val="18"/>
          <w:szCs w:val="18"/>
          <w:lang w:eastAsia="pl-PL"/>
        </w:rPr>
        <w:t>Klauzula adresowa</w:t>
      </w:r>
    </w:p>
    <w:p w14:paraId="49733E1C" w14:textId="77777777" w:rsidR="00121232" w:rsidRPr="00C652CA" w:rsidRDefault="00121232" w:rsidP="00C652CA">
      <w:pPr>
        <w:tabs>
          <w:tab w:val="left" w:pos="709"/>
          <w:tab w:val="left" w:pos="1134"/>
        </w:tabs>
        <w:spacing w:after="0" w:line="240" w:lineRule="auto"/>
        <w:ind w:left="567" w:hanging="567"/>
        <w:jc w:val="center"/>
        <w:rPr>
          <w:rFonts w:ascii="Arial" w:hAnsi="Arial" w:cs="Arial"/>
          <w:sz w:val="18"/>
          <w:szCs w:val="18"/>
        </w:rPr>
      </w:pPr>
    </w:p>
    <w:p w14:paraId="65228858" w14:textId="77777777" w:rsidR="00121232" w:rsidRDefault="00121232" w:rsidP="00C652CA">
      <w:pPr>
        <w:tabs>
          <w:tab w:val="left" w:pos="567"/>
          <w:tab w:val="left" w:pos="851"/>
          <w:tab w:val="left" w:pos="1134"/>
        </w:tabs>
        <w:spacing w:after="0" w:line="240" w:lineRule="auto"/>
        <w:ind w:left="567" w:hanging="567"/>
        <w:rPr>
          <w:rFonts w:ascii="Arial" w:eastAsia="Times New Roman" w:hAnsi="Arial" w:cs="Arial"/>
          <w:sz w:val="18"/>
          <w:szCs w:val="18"/>
          <w:lang w:eastAsia="pl-PL"/>
        </w:rPr>
      </w:pPr>
      <w:r w:rsidRPr="00C652CA">
        <w:rPr>
          <w:rFonts w:ascii="Arial" w:eastAsia="Times New Roman" w:hAnsi="Arial" w:cs="Arial"/>
          <w:sz w:val="18"/>
          <w:szCs w:val="18"/>
          <w:lang w:eastAsia="pl-PL"/>
        </w:rPr>
        <w:t xml:space="preserve">1. </w:t>
      </w:r>
      <w:r w:rsidRPr="00C652CA">
        <w:rPr>
          <w:rFonts w:ascii="Arial" w:eastAsia="Times New Roman" w:hAnsi="Arial" w:cs="Arial"/>
          <w:sz w:val="18"/>
          <w:szCs w:val="18"/>
          <w:lang w:eastAsia="pl-PL"/>
        </w:rPr>
        <w:tab/>
        <w:t>Strony ustalają następujące adresy do korespondencji:</w:t>
      </w:r>
    </w:p>
    <w:p w14:paraId="78D57F71" w14:textId="77777777" w:rsidR="001C6CB0" w:rsidRPr="00C652CA" w:rsidRDefault="001C6CB0" w:rsidP="00C652CA">
      <w:pPr>
        <w:tabs>
          <w:tab w:val="left" w:pos="567"/>
          <w:tab w:val="left" w:pos="851"/>
          <w:tab w:val="left" w:pos="1134"/>
        </w:tabs>
        <w:spacing w:after="0" w:line="240" w:lineRule="auto"/>
        <w:ind w:left="567" w:hanging="567"/>
        <w:rPr>
          <w:rFonts w:ascii="Arial" w:hAnsi="Arial" w:cs="Arial"/>
          <w:sz w:val="18"/>
          <w:szCs w:val="18"/>
        </w:rPr>
      </w:pPr>
    </w:p>
    <w:p w14:paraId="31870C56"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t>Zamawiający: Komenda Wojewódzka Policji w Szczecinie ul. Małopolska 47; 70-515 Szczecin.</w:t>
      </w:r>
    </w:p>
    <w:p w14:paraId="24F10381" w14:textId="77777777" w:rsidR="00121232" w:rsidRPr="001C6CB0" w:rsidRDefault="00121232" w:rsidP="00C652CA">
      <w:pPr>
        <w:tabs>
          <w:tab w:val="left" w:pos="709"/>
          <w:tab w:val="left" w:pos="851"/>
        </w:tabs>
        <w:spacing w:after="0" w:line="240" w:lineRule="auto"/>
        <w:ind w:left="567" w:hanging="567"/>
        <w:rPr>
          <w:rFonts w:ascii="Arial" w:hAnsi="Arial" w:cs="Arial"/>
          <w:sz w:val="18"/>
          <w:szCs w:val="18"/>
        </w:rPr>
      </w:pPr>
    </w:p>
    <w:p w14:paraId="4D20318C" w14:textId="77777777" w:rsidR="00121232" w:rsidRPr="001C6CB0" w:rsidRDefault="00121232" w:rsidP="00E45F78">
      <w:pPr>
        <w:numPr>
          <w:ilvl w:val="0"/>
          <w:numId w:val="23"/>
        </w:numPr>
        <w:spacing w:after="0" w:line="240" w:lineRule="auto"/>
        <w:jc w:val="left"/>
        <w:rPr>
          <w:rFonts w:ascii="Arial" w:hAnsi="Arial" w:cs="Arial"/>
          <w:sz w:val="18"/>
          <w:szCs w:val="18"/>
        </w:rPr>
      </w:pPr>
      <w:r w:rsidRPr="001C6CB0">
        <w:rPr>
          <w:rFonts w:ascii="Arial" w:eastAsia="Times New Roman" w:hAnsi="Arial" w:cs="Arial"/>
          <w:sz w:val="18"/>
          <w:szCs w:val="18"/>
          <w:lang w:eastAsia="pl-PL"/>
        </w:rPr>
        <w:lastRenderedPageBreak/>
        <w:t>Wykonawca:……………………………………………………………...……………………………</w:t>
      </w:r>
    </w:p>
    <w:p w14:paraId="67199ED9" w14:textId="77777777" w:rsidR="00121232" w:rsidRPr="00C652CA" w:rsidRDefault="00121232" w:rsidP="00C652CA">
      <w:pPr>
        <w:tabs>
          <w:tab w:val="left" w:pos="709"/>
          <w:tab w:val="left" w:pos="851"/>
        </w:tabs>
        <w:spacing w:after="0" w:line="240" w:lineRule="auto"/>
        <w:ind w:left="567" w:hanging="567"/>
        <w:rPr>
          <w:rFonts w:ascii="Arial" w:hAnsi="Arial" w:cs="Arial"/>
          <w:sz w:val="18"/>
          <w:szCs w:val="18"/>
        </w:rPr>
      </w:pPr>
    </w:p>
    <w:p w14:paraId="5CEFE69D" w14:textId="77777777" w:rsidR="00121232" w:rsidRPr="00C652CA" w:rsidRDefault="00121232" w:rsidP="00C652CA">
      <w:pPr>
        <w:spacing w:after="0" w:line="240" w:lineRule="auto"/>
        <w:ind w:left="567" w:hanging="567"/>
        <w:rPr>
          <w:rFonts w:ascii="Arial" w:hAnsi="Arial" w:cs="Arial"/>
          <w:sz w:val="18"/>
          <w:szCs w:val="18"/>
        </w:rPr>
      </w:pPr>
      <w:r w:rsidRPr="00C652CA">
        <w:rPr>
          <w:rFonts w:ascii="Arial" w:eastAsia="Times New Roman" w:hAnsi="Arial" w:cs="Arial"/>
          <w:sz w:val="18"/>
          <w:szCs w:val="18"/>
          <w:lang w:eastAsia="pl-PL"/>
        </w:rPr>
        <w:t xml:space="preserve">2. </w:t>
      </w:r>
      <w:r w:rsidRPr="00C652CA">
        <w:rPr>
          <w:rFonts w:ascii="Arial" w:eastAsia="Times New Roman" w:hAnsi="Arial" w:cs="Arial"/>
          <w:sz w:val="18"/>
          <w:szCs w:val="18"/>
          <w:lang w:eastAsia="pl-PL"/>
        </w:rPr>
        <w:tab/>
        <w:t>Strony mają obowiązek wzajemnego powiadamiania o każdej zmianie adresu do korespondencji określonego w ust. 1. Jeżeli Wykonawca nie powiadomi Zamawiającego o zmianie adresu, korespondencję kierowaną pod adresem Wykonawcy w ust. 1 uważać się będzie za doręczoną prawidłowo.</w:t>
      </w:r>
    </w:p>
    <w:p w14:paraId="7A6EF191" w14:textId="77777777" w:rsidR="00121232" w:rsidRPr="00C652CA" w:rsidRDefault="00121232"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0D365465"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8505EF6"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3E57ED04" w14:textId="77777777" w:rsidR="00210E1F"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4E2C90CA"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EBB6329"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5D7E434" w14:textId="77777777" w:rsidR="009E0DF1"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165A5D3C" w14:textId="77777777" w:rsidR="009E0DF1" w:rsidRPr="00C652CA" w:rsidRDefault="009E0DF1"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23B77F12"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519298D3" w14:textId="77777777" w:rsidR="00210E1F" w:rsidRPr="00C652CA" w:rsidRDefault="00210E1F" w:rsidP="00C652CA">
      <w:pPr>
        <w:tabs>
          <w:tab w:val="left" w:pos="284"/>
          <w:tab w:val="left" w:pos="1134"/>
        </w:tabs>
        <w:spacing w:after="0" w:line="240" w:lineRule="auto"/>
        <w:ind w:left="567" w:hanging="567"/>
        <w:rPr>
          <w:rFonts w:ascii="Arial" w:eastAsia="Times New Roman" w:hAnsi="Arial" w:cs="Arial"/>
          <w:sz w:val="18"/>
          <w:szCs w:val="18"/>
          <w:lang w:eastAsia="pl-PL"/>
        </w:rPr>
      </w:pPr>
    </w:p>
    <w:p w14:paraId="7FFDB4D5"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430F5BF2" w14:textId="77777777" w:rsidR="00121232" w:rsidRPr="00C652CA" w:rsidRDefault="00121232" w:rsidP="00C652CA">
      <w:pPr>
        <w:tabs>
          <w:tab w:val="left" w:pos="567"/>
        </w:tabs>
        <w:spacing w:after="0" w:line="240" w:lineRule="auto"/>
        <w:ind w:left="567" w:hanging="567"/>
        <w:jc w:val="center"/>
        <w:rPr>
          <w:rFonts w:ascii="Arial" w:hAnsi="Arial" w:cs="Arial"/>
          <w:b/>
          <w:sz w:val="18"/>
          <w:szCs w:val="18"/>
        </w:rPr>
      </w:pPr>
      <w:r w:rsidRPr="00C652CA">
        <w:rPr>
          <w:rFonts w:ascii="Arial" w:hAnsi="Arial" w:cs="Arial"/>
          <w:b/>
          <w:sz w:val="18"/>
          <w:szCs w:val="18"/>
        </w:rPr>
        <w:t>WYKONAWCA</w:t>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r>
      <w:r w:rsidRPr="00C652CA">
        <w:rPr>
          <w:rFonts w:ascii="Arial" w:hAnsi="Arial" w:cs="Arial"/>
          <w:b/>
          <w:sz w:val="18"/>
          <w:szCs w:val="18"/>
        </w:rPr>
        <w:tab/>
        <w:t>ZAMAWIAJĄCY</w:t>
      </w:r>
    </w:p>
    <w:p w14:paraId="3F472376" w14:textId="77777777" w:rsidR="00121232" w:rsidRPr="00C652CA" w:rsidRDefault="00121232" w:rsidP="00C652CA">
      <w:pPr>
        <w:tabs>
          <w:tab w:val="left" w:pos="567"/>
        </w:tabs>
        <w:spacing w:after="0" w:line="240" w:lineRule="auto"/>
        <w:ind w:left="567" w:hanging="567"/>
        <w:rPr>
          <w:rFonts w:ascii="Arial" w:hAnsi="Arial" w:cs="Arial"/>
          <w:b/>
          <w:sz w:val="18"/>
          <w:szCs w:val="18"/>
        </w:rPr>
      </w:pPr>
    </w:p>
    <w:p w14:paraId="272849D3" w14:textId="77777777" w:rsidR="00121232" w:rsidRDefault="00121232" w:rsidP="00C652CA">
      <w:pPr>
        <w:tabs>
          <w:tab w:val="left" w:pos="567"/>
        </w:tabs>
        <w:spacing w:after="0" w:line="240" w:lineRule="auto"/>
        <w:ind w:left="567" w:hanging="567"/>
        <w:rPr>
          <w:rFonts w:ascii="Arial" w:hAnsi="Arial" w:cs="Arial"/>
          <w:b/>
          <w:sz w:val="18"/>
          <w:szCs w:val="18"/>
        </w:rPr>
      </w:pPr>
    </w:p>
    <w:p w14:paraId="4FA4E2F7" w14:textId="77777777" w:rsidR="00247F7A" w:rsidRDefault="00247F7A" w:rsidP="00C652CA">
      <w:pPr>
        <w:tabs>
          <w:tab w:val="left" w:pos="567"/>
        </w:tabs>
        <w:spacing w:after="0" w:line="240" w:lineRule="auto"/>
        <w:ind w:left="567" w:hanging="567"/>
        <w:rPr>
          <w:rFonts w:ascii="Arial" w:hAnsi="Arial" w:cs="Arial"/>
          <w:b/>
          <w:sz w:val="18"/>
          <w:szCs w:val="18"/>
        </w:rPr>
      </w:pPr>
    </w:p>
    <w:p w14:paraId="03A40A3B" w14:textId="77777777" w:rsidR="00247F7A" w:rsidRDefault="00247F7A" w:rsidP="00C652CA">
      <w:pPr>
        <w:tabs>
          <w:tab w:val="left" w:pos="567"/>
        </w:tabs>
        <w:spacing w:after="0" w:line="240" w:lineRule="auto"/>
        <w:ind w:left="567" w:hanging="567"/>
        <w:rPr>
          <w:rFonts w:ascii="Arial" w:hAnsi="Arial" w:cs="Arial"/>
          <w:b/>
          <w:sz w:val="18"/>
          <w:szCs w:val="18"/>
        </w:rPr>
      </w:pPr>
    </w:p>
    <w:p w14:paraId="47292D82" w14:textId="77777777" w:rsidR="001C6CB0" w:rsidRDefault="001C6CB0" w:rsidP="00C652CA">
      <w:pPr>
        <w:tabs>
          <w:tab w:val="left" w:pos="567"/>
        </w:tabs>
        <w:spacing w:after="0" w:line="240" w:lineRule="auto"/>
        <w:ind w:left="567" w:hanging="567"/>
        <w:rPr>
          <w:rFonts w:ascii="Arial" w:hAnsi="Arial" w:cs="Arial"/>
          <w:b/>
          <w:sz w:val="18"/>
          <w:szCs w:val="18"/>
        </w:rPr>
      </w:pPr>
    </w:p>
    <w:p w14:paraId="11C3B749" w14:textId="77777777" w:rsidR="004D7E77" w:rsidRDefault="004D7E77" w:rsidP="00C652CA">
      <w:pPr>
        <w:tabs>
          <w:tab w:val="left" w:pos="567"/>
        </w:tabs>
        <w:spacing w:after="0" w:line="240" w:lineRule="auto"/>
        <w:ind w:left="567" w:hanging="567"/>
        <w:rPr>
          <w:rFonts w:ascii="Arial" w:hAnsi="Arial" w:cs="Arial"/>
          <w:b/>
          <w:sz w:val="18"/>
          <w:szCs w:val="18"/>
        </w:rPr>
      </w:pPr>
    </w:p>
    <w:p w14:paraId="1C5B23F1" w14:textId="77777777" w:rsidR="004D7E77" w:rsidRDefault="004D7E77" w:rsidP="00C652CA">
      <w:pPr>
        <w:tabs>
          <w:tab w:val="left" w:pos="567"/>
        </w:tabs>
        <w:spacing w:after="0" w:line="240" w:lineRule="auto"/>
        <w:ind w:left="567" w:hanging="567"/>
        <w:rPr>
          <w:rFonts w:ascii="Arial" w:hAnsi="Arial" w:cs="Arial"/>
          <w:b/>
          <w:sz w:val="18"/>
          <w:szCs w:val="18"/>
        </w:rPr>
      </w:pPr>
    </w:p>
    <w:p w14:paraId="6F7EA5C5" w14:textId="77777777" w:rsidR="004D7E77" w:rsidRDefault="004D7E77" w:rsidP="00C652CA">
      <w:pPr>
        <w:tabs>
          <w:tab w:val="left" w:pos="567"/>
        </w:tabs>
        <w:spacing w:after="0" w:line="240" w:lineRule="auto"/>
        <w:ind w:left="567" w:hanging="567"/>
        <w:rPr>
          <w:rFonts w:ascii="Arial" w:hAnsi="Arial" w:cs="Arial"/>
          <w:b/>
          <w:sz w:val="18"/>
          <w:szCs w:val="18"/>
        </w:rPr>
      </w:pPr>
    </w:p>
    <w:p w14:paraId="68AA72DF" w14:textId="77777777" w:rsidR="004D7E77" w:rsidRDefault="004D7E77" w:rsidP="00C652CA">
      <w:pPr>
        <w:tabs>
          <w:tab w:val="left" w:pos="567"/>
        </w:tabs>
        <w:spacing w:after="0" w:line="240" w:lineRule="auto"/>
        <w:ind w:left="567" w:hanging="567"/>
        <w:rPr>
          <w:rFonts w:ascii="Arial" w:hAnsi="Arial" w:cs="Arial"/>
          <w:b/>
          <w:sz w:val="18"/>
          <w:szCs w:val="18"/>
        </w:rPr>
      </w:pPr>
    </w:p>
    <w:p w14:paraId="6E05BC09" w14:textId="77777777" w:rsidR="004D7E77" w:rsidRPr="00C652CA" w:rsidRDefault="004D7E77" w:rsidP="00C652CA">
      <w:pPr>
        <w:tabs>
          <w:tab w:val="left" w:pos="567"/>
        </w:tabs>
        <w:spacing w:after="0" w:line="240" w:lineRule="auto"/>
        <w:ind w:left="567" w:hanging="567"/>
        <w:rPr>
          <w:rFonts w:ascii="Arial" w:hAnsi="Arial" w:cs="Arial"/>
          <w:b/>
          <w:sz w:val="18"/>
          <w:szCs w:val="18"/>
        </w:rPr>
      </w:pPr>
    </w:p>
    <w:p w14:paraId="6D0B9C1A" w14:textId="77777777" w:rsidR="00210E1F" w:rsidRPr="00C652CA" w:rsidRDefault="00210E1F" w:rsidP="00C652CA">
      <w:pPr>
        <w:widowControl w:val="0"/>
        <w:shd w:val="clear" w:color="auto" w:fill="FFFFFF"/>
        <w:spacing w:after="0" w:line="240" w:lineRule="auto"/>
        <w:ind w:left="567" w:hanging="567"/>
        <w:rPr>
          <w:rFonts w:ascii="Arial" w:hAnsi="Arial" w:cs="Arial"/>
          <w:sz w:val="18"/>
          <w:szCs w:val="18"/>
        </w:rPr>
      </w:pPr>
    </w:p>
    <w:p w14:paraId="717094F1" w14:textId="77777777" w:rsidR="00B0274D" w:rsidRPr="00C652CA" w:rsidRDefault="00B0274D"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Integralną część niniejszej umowy stanowią załączniki:</w:t>
      </w:r>
    </w:p>
    <w:p w14:paraId="070ED95D" w14:textId="77777777" w:rsidR="003E3970" w:rsidRPr="00C652CA" w:rsidRDefault="003E3970" w:rsidP="00C652CA">
      <w:pPr>
        <w:widowControl w:val="0"/>
        <w:shd w:val="clear" w:color="auto" w:fill="FFFFFF"/>
        <w:spacing w:after="0" w:line="240" w:lineRule="auto"/>
        <w:ind w:left="567" w:hanging="567"/>
        <w:rPr>
          <w:rFonts w:ascii="Arial" w:hAnsi="Arial" w:cs="Arial"/>
          <w:sz w:val="18"/>
          <w:szCs w:val="18"/>
        </w:rPr>
      </w:pPr>
      <w:r w:rsidRPr="00C652CA">
        <w:rPr>
          <w:rFonts w:ascii="Arial" w:hAnsi="Arial" w:cs="Arial"/>
          <w:sz w:val="18"/>
          <w:szCs w:val="18"/>
        </w:rPr>
        <w:t>Załącznik nr 1 Formularz oferty cenowej</w:t>
      </w:r>
    </w:p>
    <w:p w14:paraId="5FB58958" w14:textId="77777777" w:rsidR="00B0274D"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2 </w:t>
      </w:r>
      <w:r w:rsidR="00B0274D" w:rsidRPr="00C652CA">
        <w:rPr>
          <w:rFonts w:ascii="Arial" w:hAnsi="Arial" w:cs="Arial"/>
          <w:sz w:val="18"/>
          <w:szCs w:val="18"/>
          <w:lang w:eastAsia="pl-PL"/>
        </w:rPr>
        <w:t>Wykaz środków transportu i wyposażenia warsztatu</w:t>
      </w:r>
    </w:p>
    <w:p w14:paraId="5262D686" w14:textId="06D09B59" w:rsidR="00B0274D"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3</w:t>
      </w:r>
      <w:r w:rsidR="003E3970" w:rsidRPr="00C652CA">
        <w:rPr>
          <w:rFonts w:ascii="Arial" w:hAnsi="Arial" w:cs="Arial"/>
          <w:sz w:val="18"/>
          <w:szCs w:val="18"/>
          <w:lang w:eastAsia="pl-PL"/>
        </w:rPr>
        <w:t xml:space="preserve"> F</w:t>
      </w:r>
      <w:r w:rsidR="00B0274D" w:rsidRPr="00C652CA">
        <w:rPr>
          <w:rFonts w:ascii="Arial" w:hAnsi="Arial" w:cs="Arial"/>
          <w:sz w:val="18"/>
          <w:szCs w:val="18"/>
          <w:lang w:eastAsia="pl-PL"/>
        </w:rPr>
        <w:t xml:space="preserve">ormularz </w:t>
      </w:r>
      <w:r w:rsidR="004854BD">
        <w:rPr>
          <w:rFonts w:ascii="Arial" w:hAnsi="Arial" w:cs="Arial"/>
          <w:sz w:val="18"/>
          <w:szCs w:val="18"/>
          <w:lang w:eastAsia="pl-PL"/>
        </w:rPr>
        <w:t>cenowy</w:t>
      </w:r>
    </w:p>
    <w:p w14:paraId="34CCBF8D" w14:textId="77777777" w:rsidR="00247F7A" w:rsidRPr="00C652CA" w:rsidRDefault="00247F7A"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 xml:space="preserve">Załącznik nr 4 </w:t>
      </w:r>
      <w:r w:rsidR="00B13B28">
        <w:rPr>
          <w:rFonts w:ascii="Arial" w:hAnsi="Arial" w:cs="Arial"/>
          <w:sz w:val="18"/>
          <w:szCs w:val="18"/>
          <w:lang w:eastAsia="pl-PL"/>
        </w:rPr>
        <w:t>O</w:t>
      </w:r>
      <w:r w:rsidRPr="00C652CA">
        <w:rPr>
          <w:rFonts w:ascii="Arial" w:hAnsi="Arial" w:cs="Arial"/>
          <w:sz w:val="18"/>
          <w:szCs w:val="18"/>
        </w:rPr>
        <w:t>pis przedmiotu zamówienia</w:t>
      </w:r>
    </w:p>
    <w:p w14:paraId="2DDD5B24" w14:textId="77777777" w:rsidR="00B0274D" w:rsidRDefault="00C726FD" w:rsidP="00C652CA">
      <w:pPr>
        <w:shd w:val="clear" w:color="auto" w:fill="FFFFFF"/>
        <w:spacing w:after="0" w:line="240" w:lineRule="auto"/>
        <w:ind w:left="567" w:hanging="567"/>
        <w:rPr>
          <w:rFonts w:ascii="Arial" w:hAnsi="Arial" w:cs="Arial"/>
          <w:sz w:val="18"/>
          <w:szCs w:val="18"/>
          <w:lang w:eastAsia="pl-PL"/>
        </w:rPr>
      </w:pPr>
      <w:r w:rsidRPr="00C652CA">
        <w:rPr>
          <w:rFonts w:ascii="Arial" w:hAnsi="Arial" w:cs="Arial"/>
          <w:sz w:val="18"/>
          <w:szCs w:val="18"/>
          <w:lang w:eastAsia="pl-PL"/>
        </w:rPr>
        <w:t>Załącznik nr 5</w:t>
      </w:r>
      <w:r w:rsidR="00210E1F" w:rsidRPr="00C652CA">
        <w:rPr>
          <w:rFonts w:ascii="Arial" w:hAnsi="Arial" w:cs="Arial"/>
          <w:sz w:val="18"/>
          <w:szCs w:val="18"/>
          <w:lang w:eastAsia="pl-PL"/>
        </w:rPr>
        <w:t xml:space="preserve"> Zlecenie</w:t>
      </w:r>
      <w:r w:rsidR="00B0274D" w:rsidRPr="00C652CA">
        <w:rPr>
          <w:rFonts w:ascii="Arial" w:hAnsi="Arial" w:cs="Arial"/>
          <w:sz w:val="18"/>
          <w:szCs w:val="18"/>
          <w:lang w:eastAsia="pl-PL"/>
        </w:rPr>
        <w:t xml:space="preserve"> naprawy</w:t>
      </w:r>
    </w:p>
    <w:p w14:paraId="1FFE4288" w14:textId="77777777" w:rsidR="009E0DF1" w:rsidRPr="00C652CA"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6 Kosztorys naprawy</w:t>
      </w:r>
    </w:p>
    <w:p w14:paraId="784B15B3" w14:textId="77777777" w:rsidR="00B0274D" w:rsidRDefault="009E0DF1"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7</w:t>
      </w:r>
      <w:r w:rsidR="00210E1F" w:rsidRPr="00C652CA">
        <w:rPr>
          <w:rFonts w:ascii="Arial" w:hAnsi="Arial" w:cs="Arial"/>
          <w:sz w:val="18"/>
          <w:szCs w:val="18"/>
          <w:lang w:eastAsia="pl-PL"/>
        </w:rPr>
        <w:t xml:space="preserve"> P</w:t>
      </w:r>
      <w:r w:rsidR="00B0274D" w:rsidRPr="00C652CA">
        <w:rPr>
          <w:rFonts w:ascii="Arial" w:hAnsi="Arial" w:cs="Arial"/>
          <w:sz w:val="18"/>
          <w:szCs w:val="18"/>
          <w:lang w:eastAsia="pl-PL"/>
        </w:rPr>
        <w:t>rotokół zgłoszenia reklamacji</w:t>
      </w:r>
    </w:p>
    <w:p w14:paraId="738C5A00" w14:textId="77777777" w:rsidR="00B0274D" w:rsidRPr="00C652CA" w:rsidRDefault="00FA22E9" w:rsidP="00C652CA">
      <w:pPr>
        <w:shd w:val="clear" w:color="auto" w:fill="FFFFFF"/>
        <w:spacing w:after="0" w:line="240" w:lineRule="auto"/>
        <w:ind w:left="567" w:hanging="567"/>
        <w:rPr>
          <w:rFonts w:ascii="Arial" w:hAnsi="Arial" w:cs="Arial"/>
          <w:sz w:val="18"/>
          <w:szCs w:val="18"/>
          <w:lang w:eastAsia="pl-PL"/>
        </w:rPr>
      </w:pPr>
      <w:r>
        <w:rPr>
          <w:rFonts w:ascii="Arial" w:hAnsi="Arial" w:cs="Arial"/>
          <w:sz w:val="18"/>
          <w:szCs w:val="18"/>
          <w:lang w:eastAsia="pl-PL"/>
        </w:rPr>
        <w:t>Załącznik nr 8</w:t>
      </w:r>
      <w:r w:rsidR="00210E1F" w:rsidRPr="00C652CA">
        <w:rPr>
          <w:rFonts w:ascii="Arial" w:hAnsi="Arial" w:cs="Arial"/>
          <w:sz w:val="18"/>
          <w:szCs w:val="18"/>
          <w:lang w:eastAsia="pl-PL"/>
        </w:rPr>
        <w:t xml:space="preserve"> W</w:t>
      </w:r>
      <w:r w:rsidR="00B0274D" w:rsidRPr="00C652CA">
        <w:rPr>
          <w:rFonts w:ascii="Arial" w:hAnsi="Arial" w:cs="Arial"/>
          <w:sz w:val="18"/>
          <w:szCs w:val="18"/>
          <w:lang w:eastAsia="pl-PL"/>
        </w:rPr>
        <w:t>ykaz osób skierowanych przez Wykonawcę do realizacji zamówienia</w:t>
      </w:r>
    </w:p>
    <w:p w14:paraId="6A65BA71" w14:textId="77777777" w:rsidR="00B0274D" w:rsidRPr="00C652CA" w:rsidRDefault="00B0274D" w:rsidP="00C652CA">
      <w:pPr>
        <w:shd w:val="clear" w:color="auto" w:fill="FFFFFF"/>
        <w:spacing w:after="0" w:line="240" w:lineRule="auto"/>
        <w:ind w:left="567" w:hanging="567"/>
        <w:rPr>
          <w:rFonts w:ascii="Arial" w:hAnsi="Arial" w:cs="Arial"/>
          <w:sz w:val="18"/>
          <w:szCs w:val="18"/>
          <w:lang w:eastAsia="pl-PL"/>
        </w:rPr>
      </w:pPr>
    </w:p>
    <w:p w14:paraId="5BAE7869" w14:textId="77777777" w:rsidR="00210E1F" w:rsidRDefault="00210E1F" w:rsidP="00C652CA">
      <w:pPr>
        <w:pStyle w:val="NormalnyWeb"/>
        <w:spacing w:before="0" w:after="0" w:line="240" w:lineRule="auto"/>
        <w:rPr>
          <w:rFonts w:ascii="Arial" w:hAnsi="Arial" w:cs="Arial"/>
          <w:sz w:val="18"/>
          <w:szCs w:val="18"/>
        </w:rPr>
      </w:pPr>
    </w:p>
    <w:p w14:paraId="4F4E3B8C" w14:textId="77777777" w:rsidR="00247F7A" w:rsidRPr="00C652CA" w:rsidRDefault="00247F7A" w:rsidP="00C652CA">
      <w:pPr>
        <w:spacing w:after="0" w:line="240" w:lineRule="auto"/>
        <w:ind w:left="567" w:hanging="567"/>
        <w:rPr>
          <w:rFonts w:ascii="Arial" w:hAnsi="Arial" w:cs="Arial"/>
          <w:sz w:val="18"/>
          <w:szCs w:val="18"/>
        </w:rPr>
      </w:pPr>
    </w:p>
    <w:p w14:paraId="074F36D1" w14:textId="77777777" w:rsidR="00210E1F" w:rsidRDefault="00210E1F" w:rsidP="00C652CA">
      <w:pPr>
        <w:spacing w:after="0" w:line="240" w:lineRule="auto"/>
        <w:ind w:left="567" w:hanging="567"/>
        <w:rPr>
          <w:rFonts w:ascii="Arial" w:hAnsi="Arial" w:cs="Arial"/>
          <w:sz w:val="18"/>
          <w:szCs w:val="18"/>
        </w:rPr>
      </w:pPr>
    </w:p>
    <w:p w14:paraId="04F691F2" w14:textId="77777777" w:rsidR="009E0DF1" w:rsidRDefault="009E0DF1" w:rsidP="00C652CA">
      <w:pPr>
        <w:spacing w:after="0" w:line="240" w:lineRule="auto"/>
        <w:ind w:left="567" w:hanging="567"/>
        <w:rPr>
          <w:rFonts w:ascii="Arial" w:hAnsi="Arial" w:cs="Arial"/>
          <w:sz w:val="18"/>
          <w:szCs w:val="18"/>
        </w:rPr>
      </w:pPr>
    </w:p>
    <w:p w14:paraId="0249B63A" w14:textId="77777777" w:rsidR="009E0DF1" w:rsidRDefault="009E0DF1" w:rsidP="00C652CA">
      <w:pPr>
        <w:spacing w:after="0" w:line="240" w:lineRule="auto"/>
        <w:ind w:left="567" w:hanging="567"/>
        <w:rPr>
          <w:rFonts w:ascii="Arial" w:hAnsi="Arial" w:cs="Arial"/>
          <w:sz w:val="18"/>
          <w:szCs w:val="18"/>
        </w:rPr>
      </w:pPr>
    </w:p>
    <w:p w14:paraId="60E08338" w14:textId="77777777" w:rsidR="009E0DF1" w:rsidRDefault="009E0DF1" w:rsidP="00C652CA">
      <w:pPr>
        <w:spacing w:after="0" w:line="240" w:lineRule="auto"/>
        <w:ind w:left="567" w:hanging="567"/>
        <w:rPr>
          <w:rFonts w:ascii="Arial" w:hAnsi="Arial" w:cs="Arial"/>
          <w:sz w:val="18"/>
          <w:szCs w:val="18"/>
        </w:rPr>
      </w:pPr>
    </w:p>
    <w:p w14:paraId="2016E55F" w14:textId="77777777" w:rsidR="009E0DF1" w:rsidRDefault="009E0DF1" w:rsidP="00C652CA">
      <w:pPr>
        <w:spacing w:after="0" w:line="240" w:lineRule="auto"/>
        <w:ind w:left="567" w:hanging="567"/>
        <w:rPr>
          <w:rFonts w:ascii="Arial" w:hAnsi="Arial" w:cs="Arial"/>
          <w:sz w:val="18"/>
          <w:szCs w:val="18"/>
        </w:rPr>
      </w:pPr>
    </w:p>
    <w:p w14:paraId="296A38D1" w14:textId="77777777" w:rsidR="009E0DF1" w:rsidRDefault="009E0DF1" w:rsidP="00C652CA">
      <w:pPr>
        <w:spacing w:after="0" w:line="240" w:lineRule="auto"/>
        <w:ind w:left="567" w:hanging="567"/>
        <w:rPr>
          <w:rFonts w:ascii="Arial" w:hAnsi="Arial" w:cs="Arial"/>
          <w:sz w:val="18"/>
          <w:szCs w:val="18"/>
        </w:rPr>
      </w:pPr>
    </w:p>
    <w:p w14:paraId="6B127274" w14:textId="77777777" w:rsidR="009E0DF1" w:rsidRDefault="009E0DF1" w:rsidP="00C652CA">
      <w:pPr>
        <w:spacing w:after="0" w:line="240" w:lineRule="auto"/>
        <w:ind w:left="567" w:hanging="567"/>
        <w:rPr>
          <w:rFonts w:ascii="Arial" w:hAnsi="Arial" w:cs="Arial"/>
          <w:sz w:val="18"/>
          <w:szCs w:val="18"/>
        </w:rPr>
      </w:pPr>
    </w:p>
    <w:p w14:paraId="3DBDC5C0"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Wydział Transportu</w:t>
      </w:r>
    </w:p>
    <w:p w14:paraId="34582919" w14:textId="77777777" w:rsidR="00210E1F" w:rsidRPr="00247F7A" w:rsidRDefault="00210E1F" w:rsidP="00C652CA">
      <w:pPr>
        <w:shd w:val="clear" w:color="auto" w:fill="FFFFFF"/>
        <w:tabs>
          <w:tab w:val="left" w:pos="709"/>
          <w:tab w:val="left" w:pos="1134"/>
        </w:tabs>
        <w:spacing w:after="0" w:line="240" w:lineRule="auto"/>
        <w:ind w:left="567" w:hanging="567"/>
        <w:rPr>
          <w:rFonts w:ascii="Arial" w:eastAsia="Times New Roman" w:hAnsi="Arial" w:cs="Arial"/>
          <w:sz w:val="16"/>
          <w:szCs w:val="16"/>
          <w:lang w:eastAsia="pl-PL"/>
        </w:rPr>
      </w:pPr>
      <w:r w:rsidRPr="00247F7A">
        <w:rPr>
          <w:rFonts w:ascii="Arial" w:eastAsia="Times New Roman" w:hAnsi="Arial" w:cs="Arial"/>
          <w:sz w:val="16"/>
          <w:szCs w:val="16"/>
          <w:lang w:eastAsia="pl-PL"/>
        </w:rPr>
        <w:t xml:space="preserve">opr. Katarzyna Kość </w:t>
      </w:r>
    </w:p>
    <w:p w14:paraId="352D6F76" w14:textId="77777777" w:rsidR="00210E1F" w:rsidRPr="00247F7A" w:rsidRDefault="00247F7A" w:rsidP="00C652CA">
      <w:pPr>
        <w:shd w:val="clear" w:color="auto" w:fill="FFFFFF"/>
        <w:tabs>
          <w:tab w:val="left" w:pos="709"/>
          <w:tab w:val="left" w:pos="1134"/>
        </w:tabs>
        <w:spacing w:after="0" w:line="240" w:lineRule="auto"/>
        <w:ind w:left="567" w:hanging="567"/>
        <w:rPr>
          <w:rFonts w:ascii="Arial" w:hAnsi="Arial" w:cs="Arial"/>
          <w:sz w:val="16"/>
          <w:szCs w:val="16"/>
        </w:rPr>
      </w:pPr>
      <w:r>
        <w:rPr>
          <w:rFonts w:ascii="Arial" w:eastAsia="Times New Roman" w:hAnsi="Arial" w:cs="Arial"/>
          <w:sz w:val="16"/>
          <w:szCs w:val="16"/>
          <w:lang w:eastAsia="pl-PL"/>
        </w:rPr>
        <w:t>t</w:t>
      </w:r>
      <w:r w:rsidR="00210E1F" w:rsidRPr="00247F7A">
        <w:rPr>
          <w:rFonts w:ascii="Arial" w:eastAsia="Times New Roman" w:hAnsi="Arial" w:cs="Arial"/>
          <w:sz w:val="16"/>
          <w:szCs w:val="16"/>
          <w:lang w:eastAsia="pl-PL"/>
        </w:rPr>
        <w:t>el. 78 16 121</w:t>
      </w:r>
    </w:p>
    <w:sectPr w:rsidR="00210E1F" w:rsidRPr="00247F7A" w:rsidSect="005D4A21">
      <w:footerReference w:type="default" r:id="rId10"/>
      <w:pgSz w:w="11906" w:h="16838" w:code="9"/>
      <w:pgMar w:top="709" w:right="1133" w:bottom="1134"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8CB0" w14:textId="77777777" w:rsidR="00DC24A1" w:rsidRDefault="00DC24A1" w:rsidP="00697FBE">
      <w:pPr>
        <w:spacing w:after="0" w:line="240" w:lineRule="auto"/>
      </w:pPr>
      <w:r>
        <w:separator/>
      </w:r>
    </w:p>
  </w:endnote>
  <w:endnote w:type="continuationSeparator" w:id="0">
    <w:p w14:paraId="2A28F84B" w14:textId="77777777" w:rsidR="00DC24A1" w:rsidRDefault="00DC24A1" w:rsidP="0069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w:charset w:val="EE"/>
    <w:family w:val="auto"/>
    <w:pitch w:val="default"/>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808860"/>
      <w:docPartObj>
        <w:docPartGallery w:val="Page Numbers (Bottom of Page)"/>
        <w:docPartUnique/>
      </w:docPartObj>
    </w:sdtPr>
    <w:sdtEndPr>
      <w:rPr>
        <w:sz w:val="16"/>
        <w:szCs w:val="16"/>
      </w:rPr>
    </w:sdtEndPr>
    <w:sdtContent>
      <w:p w14:paraId="0587C94F" w14:textId="77777777" w:rsidR="00E45B2E" w:rsidRPr="00697FBE" w:rsidRDefault="00C43A74">
        <w:pPr>
          <w:pStyle w:val="Stopka"/>
          <w:jc w:val="right"/>
          <w:rPr>
            <w:sz w:val="16"/>
            <w:szCs w:val="16"/>
          </w:rPr>
        </w:pPr>
        <w:r w:rsidRPr="00697FBE">
          <w:rPr>
            <w:sz w:val="16"/>
            <w:szCs w:val="16"/>
          </w:rPr>
          <w:fldChar w:fldCharType="begin"/>
        </w:r>
        <w:r w:rsidR="00E45B2E" w:rsidRPr="00697FBE">
          <w:rPr>
            <w:sz w:val="16"/>
            <w:szCs w:val="16"/>
          </w:rPr>
          <w:instrText xml:space="preserve"> PAGE   \* MERGEFORMAT </w:instrText>
        </w:r>
        <w:r w:rsidRPr="00697FBE">
          <w:rPr>
            <w:sz w:val="16"/>
            <w:szCs w:val="16"/>
          </w:rPr>
          <w:fldChar w:fldCharType="separate"/>
        </w:r>
        <w:r w:rsidR="008D7E51">
          <w:rPr>
            <w:noProof/>
            <w:sz w:val="16"/>
            <w:szCs w:val="16"/>
          </w:rPr>
          <w:t>12</w:t>
        </w:r>
        <w:r w:rsidRPr="00697FBE">
          <w:rPr>
            <w:sz w:val="16"/>
            <w:szCs w:val="16"/>
          </w:rPr>
          <w:fldChar w:fldCharType="end"/>
        </w:r>
      </w:p>
    </w:sdtContent>
  </w:sdt>
  <w:p w14:paraId="45429A30" w14:textId="77777777" w:rsidR="00E45B2E" w:rsidRDefault="00E45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B256" w14:textId="77777777" w:rsidR="00DC24A1" w:rsidRDefault="00DC24A1" w:rsidP="00697FBE">
      <w:pPr>
        <w:spacing w:after="0" w:line="240" w:lineRule="auto"/>
      </w:pPr>
      <w:r>
        <w:separator/>
      </w:r>
    </w:p>
  </w:footnote>
  <w:footnote w:type="continuationSeparator" w:id="0">
    <w:p w14:paraId="2E77772A" w14:textId="77777777" w:rsidR="00DC24A1" w:rsidRDefault="00DC24A1" w:rsidP="00697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rPr>
        <w:rFonts w:ascii="Arial" w:eastAsia="Times New Roman" w:hAnsi="Arial" w:cs="Arial"/>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531484B6"/>
    <w:name w:val="WW8Num2"/>
    <w:lvl w:ilvl="0">
      <w:start w:val="1"/>
      <w:numFmt w:val="decimal"/>
      <w:lvlText w:val="%1."/>
      <w:lvlJc w:val="left"/>
      <w:pPr>
        <w:tabs>
          <w:tab w:val="num" w:pos="928"/>
        </w:tabs>
        <w:ind w:left="928" w:hanging="360"/>
      </w:pPr>
      <w:rPr>
        <w:rFonts w:ascii="Tahoma" w:eastAsia="Calibri" w:hAnsi="Tahoma" w:cs="Arial" w:hint="default"/>
        <w:b w:val="0"/>
        <w:sz w:val="20"/>
        <w:szCs w:val="22"/>
        <w:lang w:eastAsia="pl-PL"/>
      </w:rPr>
    </w:lvl>
    <w:lvl w:ilvl="1">
      <w:start w:val="1"/>
      <w:numFmt w:val="decimal"/>
      <w:lvlText w:val="%2."/>
      <w:lvlJc w:val="left"/>
      <w:pPr>
        <w:tabs>
          <w:tab w:val="num" w:pos="1724"/>
        </w:tabs>
        <w:ind w:left="1724" w:hanging="360"/>
      </w:pPr>
      <w:rPr>
        <w:b w:val="0"/>
        <w:sz w:val="18"/>
        <w:szCs w:val="18"/>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2" w15:restartNumberingAfterBreak="0">
    <w:nsid w:val="00000004"/>
    <w:multiLevelType w:val="multilevel"/>
    <w:tmpl w:val="F47AA7C4"/>
    <w:name w:val="WW8Num6"/>
    <w:lvl w:ilvl="0">
      <w:start w:val="1"/>
      <w:numFmt w:val="decimal"/>
      <w:lvlText w:val="%1."/>
      <w:lvlJc w:val="left"/>
      <w:pPr>
        <w:tabs>
          <w:tab w:val="num" w:pos="720"/>
        </w:tabs>
        <w:ind w:left="720" w:hanging="360"/>
      </w:pPr>
      <w:rPr>
        <w:rFonts w:ascii="Arial" w:eastAsia="Times New Roman" w:hAnsi="Arial" w:cs="Arial"/>
        <w:b w:val="0"/>
        <w:sz w:val="20"/>
        <w:szCs w:val="20"/>
        <w:lang w:eastAsia="pl-PL"/>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F9BA0B44"/>
    <w:name w:val="WW8Num7"/>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440"/>
        </w:tabs>
        <w:ind w:left="1440" w:hanging="360"/>
      </w:pPr>
    </w:lvl>
    <w:lvl w:ilvl="2">
      <w:start w:val="2"/>
      <w:numFmt w:val="decimal"/>
      <w:lvlText w:val="%3."/>
      <w:lvlJc w:val="left"/>
      <w:pPr>
        <w:tabs>
          <w:tab w:val="num" w:pos="360"/>
        </w:tabs>
        <w:ind w:left="360" w:hanging="360"/>
      </w:pPr>
      <w:rPr>
        <w:rFonts w:ascii="Arial" w:eastAsia="Times New Roman" w:hAnsi="Arial" w:cs="Arial"/>
        <w:bCs/>
        <w:iCs/>
        <w:lang w:eastAsia="pl-PL"/>
      </w:rPr>
    </w:lvl>
    <w:lvl w:ilvl="3">
      <w:start w:val="1"/>
      <w:numFmt w:val="decimal"/>
      <w:lvlText w:val="%4."/>
      <w:lvlJc w:val="left"/>
      <w:pPr>
        <w:tabs>
          <w:tab w:val="num" w:pos="644"/>
        </w:tabs>
        <w:ind w:left="644"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5008AA6C"/>
    <w:name w:val="WW8Num11"/>
    <w:lvl w:ilvl="0">
      <w:start w:val="1"/>
      <w:numFmt w:val="decimal"/>
      <w:lvlText w:val="%1."/>
      <w:lvlJc w:val="left"/>
      <w:pPr>
        <w:tabs>
          <w:tab w:val="num" w:pos="765"/>
        </w:tabs>
        <w:ind w:left="1848" w:hanging="360"/>
      </w:pPr>
      <w:rPr>
        <w:rFonts w:ascii="Arial" w:eastAsia="Times New Roman" w:hAnsi="Arial" w:cs="Arial"/>
        <w:sz w:val="18"/>
        <w:szCs w:val="18"/>
      </w:rPr>
    </w:lvl>
    <w:lvl w:ilvl="1">
      <w:start w:val="1"/>
      <w:numFmt w:val="lowerLetter"/>
      <w:lvlText w:val="%2."/>
      <w:lvlJc w:val="left"/>
      <w:pPr>
        <w:tabs>
          <w:tab w:val="num" w:pos="765"/>
        </w:tabs>
        <w:ind w:left="2568" w:hanging="360"/>
      </w:pPr>
    </w:lvl>
    <w:lvl w:ilvl="2">
      <w:start w:val="1"/>
      <w:numFmt w:val="lowerRoman"/>
      <w:lvlText w:val="%3."/>
      <w:lvlJc w:val="right"/>
      <w:pPr>
        <w:tabs>
          <w:tab w:val="num" w:pos="765"/>
        </w:tabs>
        <w:ind w:left="3288" w:hanging="180"/>
      </w:pPr>
    </w:lvl>
    <w:lvl w:ilvl="3">
      <w:start w:val="1"/>
      <w:numFmt w:val="decimal"/>
      <w:lvlText w:val="%4."/>
      <w:lvlJc w:val="left"/>
      <w:pPr>
        <w:tabs>
          <w:tab w:val="num" w:pos="765"/>
        </w:tabs>
        <w:ind w:left="4008" w:hanging="360"/>
      </w:pPr>
    </w:lvl>
    <w:lvl w:ilvl="4">
      <w:start w:val="1"/>
      <w:numFmt w:val="lowerLetter"/>
      <w:lvlText w:val="%5."/>
      <w:lvlJc w:val="left"/>
      <w:pPr>
        <w:tabs>
          <w:tab w:val="num" w:pos="765"/>
        </w:tabs>
        <w:ind w:left="4728" w:hanging="360"/>
      </w:pPr>
    </w:lvl>
    <w:lvl w:ilvl="5">
      <w:start w:val="1"/>
      <w:numFmt w:val="lowerRoman"/>
      <w:lvlText w:val="%6."/>
      <w:lvlJc w:val="right"/>
      <w:pPr>
        <w:tabs>
          <w:tab w:val="num" w:pos="765"/>
        </w:tabs>
        <w:ind w:left="5448" w:hanging="180"/>
      </w:pPr>
    </w:lvl>
    <w:lvl w:ilvl="6">
      <w:start w:val="1"/>
      <w:numFmt w:val="decimal"/>
      <w:lvlText w:val="%7."/>
      <w:lvlJc w:val="left"/>
      <w:pPr>
        <w:tabs>
          <w:tab w:val="num" w:pos="765"/>
        </w:tabs>
        <w:ind w:left="6168" w:hanging="360"/>
      </w:pPr>
    </w:lvl>
    <w:lvl w:ilvl="7">
      <w:start w:val="1"/>
      <w:numFmt w:val="lowerLetter"/>
      <w:lvlText w:val="%8."/>
      <w:lvlJc w:val="left"/>
      <w:pPr>
        <w:tabs>
          <w:tab w:val="num" w:pos="765"/>
        </w:tabs>
        <w:ind w:left="6888" w:hanging="360"/>
      </w:pPr>
    </w:lvl>
    <w:lvl w:ilvl="8">
      <w:start w:val="1"/>
      <w:numFmt w:val="lowerRoman"/>
      <w:lvlText w:val="%9."/>
      <w:lvlJc w:val="right"/>
      <w:pPr>
        <w:tabs>
          <w:tab w:val="num" w:pos="765"/>
        </w:tabs>
        <w:ind w:left="7608"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abstractNum w:abstractNumId="6" w15:restartNumberingAfterBreak="0">
    <w:nsid w:val="0000000A"/>
    <w:multiLevelType w:val="multilevel"/>
    <w:tmpl w:val="ED5EB11A"/>
    <w:name w:val="WWNum11"/>
    <w:lvl w:ilvl="0">
      <w:start w:val="1"/>
      <w:numFmt w:val="lowerLetter"/>
      <w:lvlText w:val="%1)"/>
      <w:lvlJc w:val="left"/>
      <w:pPr>
        <w:tabs>
          <w:tab w:val="num" w:pos="0"/>
        </w:tabs>
        <w:ind w:left="1116" w:hanging="360"/>
      </w:pPr>
    </w:lvl>
    <w:lvl w:ilvl="1">
      <w:start w:val="1"/>
      <w:numFmt w:val="lowerLetter"/>
      <w:lvlText w:val="%2)"/>
      <w:lvlJc w:val="left"/>
      <w:pPr>
        <w:tabs>
          <w:tab w:val="num" w:pos="0"/>
        </w:tabs>
        <w:ind w:left="1836" w:hanging="360"/>
      </w:pPr>
      <w:rPr>
        <w:sz w:val="20"/>
        <w:szCs w:val="20"/>
      </w:rPr>
    </w:lvl>
    <w:lvl w:ilvl="2">
      <w:start w:val="1"/>
      <w:numFmt w:val="lowerRoman"/>
      <w:lvlText w:val="%3."/>
      <w:lvlJc w:val="right"/>
      <w:pPr>
        <w:tabs>
          <w:tab w:val="num" w:pos="0"/>
        </w:tabs>
        <w:ind w:left="2556" w:hanging="180"/>
      </w:pPr>
    </w:lvl>
    <w:lvl w:ilvl="3">
      <w:start w:val="1"/>
      <w:numFmt w:val="decimal"/>
      <w:lvlText w:val="%4."/>
      <w:lvlJc w:val="left"/>
      <w:pPr>
        <w:tabs>
          <w:tab w:val="num" w:pos="0"/>
        </w:tabs>
        <w:ind w:left="3276" w:hanging="360"/>
      </w:pPr>
    </w:lvl>
    <w:lvl w:ilvl="4">
      <w:start w:val="1"/>
      <w:numFmt w:val="lowerLetter"/>
      <w:lvlText w:val="%5."/>
      <w:lvlJc w:val="left"/>
      <w:pPr>
        <w:tabs>
          <w:tab w:val="num" w:pos="0"/>
        </w:tabs>
        <w:ind w:left="3996" w:hanging="360"/>
      </w:pPr>
    </w:lvl>
    <w:lvl w:ilvl="5">
      <w:start w:val="1"/>
      <w:numFmt w:val="lowerRoman"/>
      <w:lvlText w:val="%6."/>
      <w:lvlJc w:val="right"/>
      <w:pPr>
        <w:tabs>
          <w:tab w:val="num" w:pos="0"/>
        </w:tabs>
        <w:ind w:left="4716" w:hanging="180"/>
      </w:pPr>
    </w:lvl>
    <w:lvl w:ilvl="6">
      <w:start w:val="1"/>
      <w:numFmt w:val="decimal"/>
      <w:lvlText w:val="%7."/>
      <w:lvlJc w:val="left"/>
      <w:pPr>
        <w:tabs>
          <w:tab w:val="num" w:pos="0"/>
        </w:tabs>
        <w:ind w:left="5436" w:hanging="360"/>
      </w:pPr>
    </w:lvl>
    <w:lvl w:ilvl="7">
      <w:start w:val="1"/>
      <w:numFmt w:val="lowerLetter"/>
      <w:lvlText w:val="%8."/>
      <w:lvlJc w:val="left"/>
      <w:pPr>
        <w:tabs>
          <w:tab w:val="num" w:pos="0"/>
        </w:tabs>
        <w:ind w:left="6156" w:hanging="360"/>
      </w:pPr>
    </w:lvl>
    <w:lvl w:ilvl="8">
      <w:start w:val="1"/>
      <w:numFmt w:val="lowerRoman"/>
      <w:lvlText w:val="%9."/>
      <w:lvlJc w:val="right"/>
      <w:pPr>
        <w:tabs>
          <w:tab w:val="num" w:pos="0"/>
        </w:tabs>
        <w:ind w:left="6876" w:hanging="180"/>
      </w:pPr>
    </w:lvl>
  </w:abstractNum>
  <w:abstractNum w:abstractNumId="7" w15:restartNumberingAfterBreak="0">
    <w:nsid w:val="0000000B"/>
    <w:multiLevelType w:val="multilevel"/>
    <w:tmpl w:val="44B08572"/>
    <w:name w:val="WW8Num14"/>
    <w:lvl w:ilvl="0">
      <w:start w:val="1"/>
      <w:numFmt w:val="lowerLetter"/>
      <w:lvlText w:val="%1)"/>
      <w:lvlJc w:val="left"/>
      <w:pPr>
        <w:tabs>
          <w:tab w:val="num" w:pos="720"/>
        </w:tabs>
        <w:ind w:left="720" w:hanging="360"/>
      </w:pPr>
      <w:rPr>
        <w:rFonts w:ascii="Arial" w:eastAsia="Calibri" w:hAnsi="Arial" w:cs="Tahoma"/>
        <w:b w:val="0"/>
        <w:color w:val="auto"/>
      </w:rPr>
    </w:lvl>
    <w:lvl w:ilvl="1">
      <w:start w:val="1"/>
      <w:numFmt w:val="lowerLetter"/>
      <w:lvlText w:val="%2)"/>
      <w:lvlJc w:val="left"/>
      <w:pPr>
        <w:tabs>
          <w:tab w:val="num" w:pos="1440"/>
        </w:tabs>
        <w:ind w:left="1440" w:hanging="360"/>
      </w:pPr>
      <w:rPr>
        <w:rFonts w:ascii="Tahoma" w:eastAsia="Times New Roman" w:hAnsi="Tahoma" w:cs="Arial"/>
        <w:b w:val="0"/>
        <w:sz w:val="20"/>
        <w:szCs w:val="20"/>
        <w:lang w:eastAsia="pl-PL"/>
      </w:r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F"/>
    <w:multiLevelType w:val="multilevel"/>
    <w:tmpl w:val="0000000F"/>
    <w:name w:val="WW8Num20"/>
    <w:lvl w:ilvl="0">
      <w:start w:val="1"/>
      <w:numFmt w:val="lowerLetter"/>
      <w:lvlText w:val="%1)"/>
      <w:lvlJc w:val="left"/>
      <w:pPr>
        <w:tabs>
          <w:tab w:val="num" w:pos="408"/>
        </w:tabs>
        <w:ind w:left="1122" w:hanging="360"/>
      </w:pPr>
      <w:rPr>
        <w:rFonts w:ascii="Arial" w:hAnsi="Arial" w:cs="Arial" w:hint="default"/>
        <w:bCs/>
        <w:sz w:val="20"/>
        <w:szCs w:val="20"/>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9" w15:restartNumberingAfterBreak="0">
    <w:nsid w:val="00000012"/>
    <w:multiLevelType w:val="multilevel"/>
    <w:tmpl w:val="FC469CD8"/>
    <w:name w:val="WW8Num27"/>
    <w:lvl w:ilvl="0">
      <w:start w:val="1"/>
      <w:numFmt w:val="decimal"/>
      <w:lvlText w:val="%1."/>
      <w:lvlJc w:val="left"/>
      <w:pPr>
        <w:tabs>
          <w:tab w:val="num" w:pos="1224"/>
        </w:tabs>
        <w:ind w:left="1536" w:hanging="360"/>
      </w:pPr>
      <w:rPr>
        <w:rFonts w:ascii="Arial" w:eastAsia="Times New Roman" w:hAnsi="Arial" w:cs="Arial" w:hint="default"/>
        <w:sz w:val="20"/>
        <w:szCs w:val="20"/>
        <w:lang w:eastAsia="pl-PL"/>
      </w:rPr>
    </w:lvl>
    <w:lvl w:ilvl="1">
      <w:start w:val="1"/>
      <w:numFmt w:val="decimal"/>
      <w:lvlText w:val="%2."/>
      <w:lvlJc w:val="left"/>
      <w:pPr>
        <w:tabs>
          <w:tab w:val="num" w:pos="2256"/>
        </w:tabs>
        <w:ind w:left="2256" w:hanging="360"/>
      </w:pPr>
    </w:lvl>
    <w:lvl w:ilvl="2">
      <w:start w:val="1"/>
      <w:numFmt w:val="decimal"/>
      <w:lvlText w:val="%3."/>
      <w:lvlJc w:val="left"/>
      <w:pPr>
        <w:tabs>
          <w:tab w:val="num" w:pos="2976"/>
        </w:tabs>
        <w:ind w:left="2976" w:hanging="360"/>
      </w:pPr>
    </w:lvl>
    <w:lvl w:ilvl="3">
      <w:start w:val="1"/>
      <w:numFmt w:val="decimal"/>
      <w:lvlText w:val="%4."/>
      <w:lvlJc w:val="left"/>
      <w:pPr>
        <w:tabs>
          <w:tab w:val="num" w:pos="3696"/>
        </w:tabs>
        <w:ind w:left="3696" w:hanging="360"/>
      </w:pPr>
    </w:lvl>
    <w:lvl w:ilvl="4">
      <w:start w:val="1"/>
      <w:numFmt w:val="decimal"/>
      <w:lvlText w:val="%5."/>
      <w:lvlJc w:val="left"/>
      <w:pPr>
        <w:tabs>
          <w:tab w:val="num" w:pos="4416"/>
        </w:tabs>
        <w:ind w:left="4416" w:hanging="360"/>
      </w:pPr>
    </w:lvl>
    <w:lvl w:ilvl="5">
      <w:start w:val="1"/>
      <w:numFmt w:val="decimal"/>
      <w:lvlText w:val="%6."/>
      <w:lvlJc w:val="left"/>
      <w:pPr>
        <w:tabs>
          <w:tab w:val="num" w:pos="5136"/>
        </w:tabs>
        <w:ind w:left="5136" w:hanging="360"/>
      </w:pPr>
    </w:lvl>
    <w:lvl w:ilvl="6">
      <w:start w:val="1"/>
      <w:numFmt w:val="decimal"/>
      <w:lvlText w:val="%7."/>
      <w:lvlJc w:val="left"/>
      <w:pPr>
        <w:tabs>
          <w:tab w:val="num" w:pos="5856"/>
        </w:tabs>
        <w:ind w:left="5856" w:hanging="360"/>
      </w:pPr>
    </w:lvl>
    <w:lvl w:ilvl="7">
      <w:start w:val="1"/>
      <w:numFmt w:val="decimal"/>
      <w:lvlText w:val="%8."/>
      <w:lvlJc w:val="left"/>
      <w:pPr>
        <w:tabs>
          <w:tab w:val="num" w:pos="6576"/>
        </w:tabs>
        <w:ind w:left="6576" w:hanging="360"/>
      </w:pPr>
    </w:lvl>
    <w:lvl w:ilvl="8">
      <w:start w:val="1"/>
      <w:numFmt w:val="decimal"/>
      <w:lvlText w:val="%9."/>
      <w:lvlJc w:val="left"/>
      <w:pPr>
        <w:tabs>
          <w:tab w:val="num" w:pos="7296"/>
        </w:tabs>
        <w:ind w:left="7296" w:hanging="360"/>
      </w:pPr>
    </w:lvl>
  </w:abstractNum>
  <w:abstractNum w:abstractNumId="10" w15:restartNumberingAfterBreak="0">
    <w:nsid w:val="00334856"/>
    <w:multiLevelType w:val="hybridMultilevel"/>
    <w:tmpl w:val="41A6EC1A"/>
    <w:lvl w:ilvl="0" w:tplc="47F60B0A">
      <w:start w:val="1"/>
      <w:numFmt w:val="decimal"/>
      <w:lvlText w:val="%1."/>
      <w:lvlJc w:val="left"/>
      <w:pPr>
        <w:ind w:left="3479" w:hanging="360"/>
      </w:pPr>
      <w:rPr>
        <w:b w:val="0"/>
        <w:sz w:val="18"/>
        <w:szCs w:val="18"/>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1" w15:restartNumberingAfterBreak="0">
    <w:nsid w:val="00625529"/>
    <w:multiLevelType w:val="hybridMultilevel"/>
    <w:tmpl w:val="989E5760"/>
    <w:lvl w:ilvl="0" w:tplc="5D0894AC">
      <w:start w:val="1"/>
      <w:numFmt w:val="decimal"/>
      <w:lvlText w:val="%1."/>
      <w:lvlJc w:val="left"/>
      <w:pPr>
        <w:ind w:left="644" w:hanging="360"/>
      </w:pPr>
      <w:rPr>
        <w:b w:val="0"/>
        <w:sz w:val="18"/>
        <w:szCs w:val="18"/>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A42F34"/>
    <w:multiLevelType w:val="hybridMultilevel"/>
    <w:tmpl w:val="13CE2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4BFF"/>
    <w:multiLevelType w:val="hybridMultilevel"/>
    <w:tmpl w:val="8592C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CB2542"/>
    <w:multiLevelType w:val="hybridMultilevel"/>
    <w:tmpl w:val="A2C013CE"/>
    <w:lvl w:ilvl="0" w:tplc="1EA27D6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77864"/>
    <w:multiLevelType w:val="hybridMultilevel"/>
    <w:tmpl w:val="D57A350A"/>
    <w:lvl w:ilvl="0" w:tplc="1EA27D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96EAC"/>
    <w:multiLevelType w:val="hybridMultilevel"/>
    <w:tmpl w:val="08BC5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03B86"/>
    <w:multiLevelType w:val="hybridMultilevel"/>
    <w:tmpl w:val="7BF03578"/>
    <w:lvl w:ilvl="0" w:tplc="1EA27D64">
      <w:start w:val="1"/>
      <w:numFmt w:val="decimal"/>
      <w:lvlText w:val="%1."/>
      <w:lvlJc w:val="left"/>
      <w:pPr>
        <w:ind w:left="720" w:hanging="360"/>
      </w:pPr>
      <w:rPr>
        <w:rFonts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04E0E"/>
    <w:multiLevelType w:val="hybridMultilevel"/>
    <w:tmpl w:val="4AD2EABC"/>
    <w:lvl w:ilvl="0" w:tplc="CA2C762A">
      <w:start w:val="1"/>
      <w:numFmt w:val="decimal"/>
      <w:lvlText w:val="%1."/>
      <w:lvlJc w:val="left"/>
      <w:pPr>
        <w:ind w:left="726" w:hanging="360"/>
      </w:pPr>
      <w:rPr>
        <w:rFonts w:hint="default"/>
        <w:b w:val="0"/>
        <w:sz w:val="18"/>
        <w:szCs w:val="18"/>
      </w:rPr>
    </w:lvl>
    <w:lvl w:ilvl="1" w:tplc="04150019">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9" w15:restartNumberingAfterBreak="0">
    <w:nsid w:val="3B3A68DC"/>
    <w:multiLevelType w:val="hybridMultilevel"/>
    <w:tmpl w:val="1F1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B2A70"/>
    <w:multiLevelType w:val="hybridMultilevel"/>
    <w:tmpl w:val="9F003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2C1A2D"/>
    <w:multiLevelType w:val="hybridMultilevel"/>
    <w:tmpl w:val="C570DA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32AFF"/>
    <w:multiLevelType w:val="hybridMultilevel"/>
    <w:tmpl w:val="7BE6ABCE"/>
    <w:lvl w:ilvl="0" w:tplc="7870D158">
      <w:start w:val="1"/>
      <w:numFmt w:val="lowerLetter"/>
      <w:lvlText w:val="%1)"/>
      <w:lvlJc w:val="left"/>
      <w:pPr>
        <w:ind w:left="1649" w:hanging="360"/>
      </w:pPr>
      <w:rPr>
        <w:rFonts w:ascii="Arial" w:eastAsia="Arial Unicode MS" w:hAnsi="Arial" w:cs="Arial"/>
        <w:sz w:val="18"/>
        <w:szCs w:val="18"/>
      </w:rPr>
    </w:lvl>
    <w:lvl w:ilvl="1" w:tplc="04150019">
      <w:start w:val="1"/>
      <w:numFmt w:val="lowerLetter"/>
      <w:lvlText w:val="%2."/>
      <w:lvlJc w:val="left"/>
      <w:pPr>
        <w:ind w:left="2369" w:hanging="360"/>
      </w:pPr>
    </w:lvl>
    <w:lvl w:ilvl="2" w:tplc="0415001B" w:tentative="1">
      <w:start w:val="1"/>
      <w:numFmt w:val="lowerRoman"/>
      <w:lvlText w:val="%3."/>
      <w:lvlJc w:val="right"/>
      <w:pPr>
        <w:ind w:left="3089" w:hanging="180"/>
      </w:pPr>
    </w:lvl>
    <w:lvl w:ilvl="3" w:tplc="0415000F" w:tentative="1">
      <w:start w:val="1"/>
      <w:numFmt w:val="decimal"/>
      <w:lvlText w:val="%4."/>
      <w:lvlJc w:val="left"/>
      <w:pPr>
        <w:ind w:left="3809" w:hanging="360"/>
      </w:pPr>
    </w:lvl>
    <w:lvl w:ilvl="4" w:tplc="04150019" w:tentative="1">
      <w:start w:val="1"/>
      <w:numFmt w:val="lowerLetter"/>
      <w:lvlText w:val="%5."/>
      <w:lvlJc w:val="left"/>
      <w:pPr>
        <w:ind w:left="4529" w:hanging="360"/>
      </w:pPr>
    </w:lvl>
    <w:lvl w:ilvl="5" w:tplc="0415001B" w:tentative="1">
      <w:start w:val="1"/>
      <w:numFmt w:val="lowerRoman"/>
      <w:lvlText w:val="%6."/>
      <w:lvlJc w:val="right"/>
      <w:pPr>
        <w:ind w:left="5249" w:hanging="180"/>
      </w:pPr>
    </w:lvl>
    <w:lvl w:ilvl="6" w:tplc="0415000F" w:tentative="1">
      <w:start w:val="1"/>
      <w:numFmt w:val="decimal"/>
      <w:lvlText w:val="%7."/>
      <w:lvlJc w:val="left"/>
      <w:pPr>
        <w:ind w:left="5969" w:hanging="360"/>
      </w:pPr>
    </w:lvl>
    <w:lvl w:ilvl="7" w:tplc="04150019" w:tentative="1">
      <w:start w:val="1"/>
      <w:numFmt w:val="lowerLetter"/>
      <w:lvlText w:val="%8."/>
      <w:lvlJc w:val="left"/>
      <w:pPr>
        <w:ind w:left="6689" w:hanging="360"/>
      </w:pPr>
    </w:lvl>
    <w:lvl w:ilvl="8" w:tplc="0415001B" w:tentative="1">
      <w:start w:val="1"/>
      <w:numFmt w:val="lowerRoman"/>
      <w:lvlText w:val="%9."/>
      <w:lvlJc w:val="right"/>
      <w:pPr>
        <w:ind w:left="7409" w:hanging="180"/>
      </w:pPr>
    </w:lvl>
  </w:abstractNum>
  <w:abstractNum w:abstractNumId="23" w15:restartNumberingAfterBreak="0">
    <w:nsid w:val="53A76481"/>
    <w:multiLevelType w:val="hybridMultilevel"/>
    <w:tmpl w:val="3156F8FA"/>
    <w:lvl w:ilvl="0" w:tplc="29E209EA">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261B6"/>
    <w:multiLevelType w:val="hybridMultilevel"/>
    <w:tmpl w:val="1092E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5F03"/>
    <w:multiLevelType w:val="multilevel"/>
    <w:tmpl w:val="FC9A2EAE"/>
    <w:lvl w:ilvl="0">
      <w:start w:val="1"/>
      <w:numFmt w:val="lowerLetter"/>
      <w:lvlText w:val="%1)"/>
      <w:lvlJc w:val="left"/>
      <w:pPr>
        <w:tabs>
          <w:tab w:val="num" w:pos="408"/>
        </w:tabs>
        <w:ind w:left="1122" w:hanging="360"/>
      </w:pPr>
      <w:rPr>
        <w:rFonts w:hint="default"/>
        <w:bCs/>
        <w:sz w:val="18"/>
        <w:szCs w:val="18"/>
        <w:lang w:eastAsia="pl-PL"/>
      </w:rPr>
    </w:lvl>
    <w:lvl w:ilvl="1">
      <w:start w:val="1"/>
      <w:numFmt w:val="decimal"/>
      <w:lvlText w:val="%2."/>
      <w:lvlJc w:val="left"/>
      <w:pPr>
        <w:tabs>
          <w:tab w:val="num" w:pos="1842"/>
        </w:tabs>
        <w:ind w:left="1842" w:hanging="360"/>
      </w:pPr>
    </w:lvl>
    <w:lvl w:ilvl="2">
      <w:start w:val="2"/>
      <w:numFmt w:val="decimal"/>
      <w:lvlText w:val="%3."/>
      <w:lvlJc w:val="left"/>
      <w:pPr>
        <w:tabs>
          <w:tab w:val="num" w:pos="762"/>
        </w:tabs>
        <w:ind w:left="762" w:hanging="360"/>
      </w:pPr>
      <w:rPr>
        <w:rFonts w:ascii="Arial" w:eastAsia="Times New Roman" w:hAnsi="Arial" w:cs="Arial"/>
        <w:lang w:eastAsia="pl-PL"/>
      </w:rPr>
    </w:lvl>
    <w:lvl w:ilvl="3">
      <w:start w:val="1"/>
      <w:numFmt w:val="decimal"/>
      <w:lvlText w:val="%4."/>
      <w:lvlJc w:val="left"/>
      <w:pPr>
        <w:tabs>
          <w:tab w:val="num" w:pos="1046"/>
        </w:tabs>
        <w:ind w:left="1046" w:hanging="360"/>
      </w:pPr>
      <w:rPr>
        <w:rFonts w:ascii="Arial" w:hAnsi="Arial" w:cs="Arial" w:hint="default"/>
      </w:rPr>
    </w:lvl>
    <w:lvl w:ilvl="4">
      <w:start w:val="1"/>
      <w:numFmt w:val="decimal"/>
      <w:lvlText w:val="%5."/>
      <w:lvlJc w:val="left"/>
      <w:pPr>
        <w:tabs>
          <w:tab w:val="num" w:pos="4002"/>
        </w:tabs>
        <w:ind w:left="4002" w:hanging="360"/>
      </w:pPr>
    </w:lvl>
    <w:lvl w:ilvl="5">
      <w:start w:val="1"/>
      <w:numFmt w:val="decimal"/>
      <w:lvlText w:val="%6."/>
      <w:lvlJc w:val="left"/>
      <w:pPr>
        <w:tabs>
          <w:tab w:val="num" w:pos="4722"/>
        </w:tabs>
        <w:ind w:left="4722" w:hanging="360"/>
      </w:pPr>
    </w:lvl>
    <w:lvl w:ilvl="6">
      <w:start w:val="1"/>
      <w:numFmt w:val="decimal"/>
      <w:lvlText w:val="%7."/>
      <w:lvlJc w:val="left"/>
      <w:pPr>
        <w:tabs>
          <w:tab w:val="num" w:pos="5442"/>
        </w:tabs>
        <w:ind w:left="5442" w:hanging="360"/>
      </w:pPr>
    </w:lvl>
    <w:lvl w:ilvl="7">
      <w:start w:val="1"/>
      <w:numFmt w:val="decimal"/>
      <w:lvlText w:val="%8."/>
      <w:lvlJc w:val="left"/>
      <w:pPr>
        <w:tabs>
          <w:tab w:val="num" w:pos="6162"/>
        </w:tabs>
        <w:ind w:left="6162" w:hanging="360"/>
      </w:pPr>
    </w:lvl>
    <w:lvl w:ilvl="8">
      <w:start w:val="1"/>
      <w:numFmt w:val="decimal"/>
      <w:lvlText w:val="%9."/>
      <w:lvlJc w:val="left"/>
      <w:pPr>
        <w:tabs>
          <w:tab w:val="num" w:pos="6882"/>
        </w:tabs>
        <w:ind w:left="6882" w:hanging="360"/>
      </w:pPr>
    </w:lvl>
  </w:abstractNum>
  <w:abstractNum w:abstractNumId="26" w15:restartNumberingAfterBreak="0">
    <w:nsid w:val="64BD031B"/>
    <w:multiLevelType w:val="hybridMultilevel"/>
    <w:tmpl w:val="BC0EF3A2"/>
    <w:lvl w:ilvl="0" w:tplc="F24621AC">
      <w:start w:val="1"/>
      <w:numFmt w:val="lowerLetter"/>
      <w:lvlText w:val="%1)"/>
      <w:lvlJc w:val="left"/>
      <w:pPr>
        <w:ind w:left="1287" w:hanging="360"/>
      </w:pPr>
      <w:rPr>
        <w:rFonts w:hint="default"/>
        <w:sz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7C24C2A"/>
    <w:multiLevelType w:val="hybridMultilevel"/>
    <w:tmpl w:val="B1E2AEDA"/>
    <w:lvl w:ilvl="0" w:tplc="E1844246">
      <w:start w:val="1"/>
      <w:numFmt w:val="decimal"/>
      <w:lvlText w:val="%1."/>
      <w:lvlJc w:val="left"/>
      <w:pPr>
        <w:ind w:left="647" w:hanging="360"/>
      </w:pPr>
      <w:rPr>
        <w:b w:val="0"/>
        <w:sz w:val="18"/>
        <w:szCs w:val="18"/>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69C869BB"/>
    <w:multiLevelType w:val="hybridMultilevel"/>
    <w:tmpl w:val="EE26B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53BBF"/>
    <w:multiLevelType w:val="hybridMultilevel"/>
    <w:tmpl w:val="A44809E6"/>
    <w:lvl w:ilvl="0" w:tplc="04150017">
      <w:start w:val="1"/>
      <w:numFmt w:val="lowerLetter"/>
      <w:lvlText w:val="%1)"/>
      <w:lvlJc w:val="left"/>
      <w:pPr>
        <w:ind w:left="1069" w:hanging="360"/>
      </w:pPr>
    </w:lvl>
    <w:lvl w:ilvl="1" w:tplc="411C26B0">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06A69E2"/>
    <w:multiLevelType w:val="hybridMultilevel"/>
    <w:tmpl w:val="8D0A4EBA"/>
    <w:lvl w:ilvl="0" w:tplc="F24621AC">
      <w:start w:val="1"/>
      <w:numFmt w:val="lowerLetter"/>
      <w:lvlText w:val="%1)"/>
      <w:lvlJc w:val="left"/>
      <w:pPr>
        <w:ind w:left="1077" w:hanging="360"/>
      </w:pPr>
      <w:rPr>
        <w:rFonts w:hint="default"/>
        <w:sz w:val="18"/>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5C8544B"/>
    <w:multiLevelType w:val="hybridMultilevel"/>
    <w:tmpl w:val="E62E063C"/>
    <w:lvl w:ilvl="0" w:tplc="F24621AC">
      <w:start w:val="1"/>
      <w:numFmt w:val="lowerLetter"/>
      <w:lvlText w:val="%1)"/>
      <w:lvlJc w:val="left"/>
      <w:pPr>
        <w:ind w:left="1440" w:hanging="360"/>
      </w:pPr>
      <w:rPr>
        <w:rFonts w:hint="default"/>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D1283C"/>
    <w:multiLevelType w:val="hybridMultilevel"/>
    <w:tmpl w:val="95681B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096614"/>
    <w:multiLevelType w:val="hybridMultilevel"/>
    <w:tmpl w:val="D04815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0770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0063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4984304">
    <w:abstractNumId w:val="4"/>
  </w:num>
  <w:num w:numId="4" w16cid:durableId="366758162">
    <w:abstractNumId w:val="18"/>
  </w:num>
  <w:num w:numId="5" w16cid:durableId="884026053">
    <w:abstractNumId w:val="22"/>
  </w:num>
  <w:num w:numId="6" w16cid:durableId="569921417">
    <w:abstractNumId w:val="10"/>
  </w:num>
  <w:num w:numId="7" w16cid:durableId="2052921869">
    <w:abstractNumId w:val="27"/>
  </w:num>
  <w:num w:numId="8" w16cid:durableId="1802649217">
    <w:abstractNumId w:val="11"/>
  </w:num>
  <w:num w:numId="9" w16cid:durableId="1834485518">
    <w:abstractNumId w:val="17"/>
  </w:num>
  <w:num w:numId="10" w16cid:durableId="1389912860">
    <w:abstractNumId w:val="14"/>
  </w:num>
  <w:num w:numId="11" w16cid:durableId="1605529111">
    <w:abstractNumId w:val="13"/>
  </w:num>
  <w:num w:numId="12" w16cid:durableId="2517819">
    <w:abstractNumId w:val="19"/>
  </w:num>
  <w:num w:numId="13" w16cid:durableId="1575818957">
    <w:abstractNumId w:val="32"/>
  </w:num>
  <w:num w:numId="14" w16cid:durableId="2134403888">
    <w:abstractNumId w:val="20"/>
  </w:num>
  <w:num w:numId="15" w16cid:durableId="1857501543">
    <w:abstractNumId w:val="28"/>
  </w:num>
  <w:num w:numId="16" w16cid:durableId="1048795610">
    <w:abstractNumId w:val="12"/>
  </w:num>
  <w:num w:numId="17" w16cid:durableId="1615014089">
    <w:abstractNumId w:val="29"/>
  </w:num>
  <w:num w:numId="18" w16cid:durableId="493298441">
    <w:abstractNumId w:val="16"/>
  </w:num>
  <w:num w:numId="19" w16cid:durableId="533884446">
    <w:abstractNumId w:val="21"/>
  </w:num>
  <w:num w:numId="20" w16cid:durableId="1456871358">
    <w:abstractNumId w:val="33"/>
  </w:num>
  <w:num w:numId="21" w16cid:durableId="1417289223">
    <w:abstractNumId w:val="15"/>
  </w:num>
  <w:num w:numId="22" w16cid:durableId="1999645874">
    <w:abstractNumId w:val="23"/>
  </w:num>
  <w:num w:numId="23" w16cid:durableId="1474785277">
    <w:abstractNumId w:val="25"/>
  </w:num>
  <w:num w:numId="24" w16cid:durableId="1711418769">
    <w:abstractNumId w:val="24"/>
  </w:num>
  <w:num w:numId="25" w16cid:durableId="1828087773">
    <w:abstractNumId w:val="31"/>
  </w:num>
  <w:num w:numId="26" w16cid:durableId="239993032">
    <w:abstractNumId w:val="26"/>
  </w:num>
  <w:num w:numId="27" w16cid:durableId="337078258">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1232"/>
    <w:rsid w:val="00000A46"/>
    <w:rsid w:val="00010441"/>
    <w:rsid w:val="0002028B"/>
    <w:rsid w:val="00021887"/>
    <w:rsid w:val="0002684D"/>
    <w:rsid w:val="00030021"/>
    <w:rsid w:val="00030C4B"/>
    <w:rsid w:val="00047233"/>
    <w:rsid w:val="00061B45"/>
    <w:rsid w:val="00061E75"/>
    <w:rsid w:val="000673CB"/>
    <w:rsid w:val="00070555"/>
    <w:rsid w:val="000705FF"/>
    <w:rsid w:val="000B0170"/>
    <w:rsid w:val="000B0B2A"/>
    <w:rsid w:val="000B2498"/>
    <w:rsid w:val="000B3534"/>
    <w:rsid w:val="000E280E"/>
    <w:rsid w:val="000F39F2"/>
    <w:rsid w:val="001116A3"/>
    <w:rsid w:val="00117C9E"/>
    <w:rsid w:val="00120C9D"/>
    <w:rsid w:val="00121232"/>
    <w:rsid w:val="00127635"/>
    <w:rsid w:val="00151C5D"/>
    <w:rsid w:val="00153095"/>
    <w:rsid w:val="00171E51"/>
    <w:rsid w:val="001739A8"/>
    <w:rsid w:val="00180799"/>
    <w:rsid w:val="00181606"/>
    <w:rsid w:val="001859FF"/>
    <w:rsid w:val="0018615C"/>
    <w:rsid w:val="001A2A97"/>
    <w:rsid w:val="001A4CD7"/>
    <w:rsid w:val="001A6B2F"/>
    <w:rsid w:val="001A7BA8"/>
    <w:rsid w:val="001B08E0"/>
    <w:rsid w:val="001B49BB"/>
    <w:rsid w:val="001B7A8A"/>
    <w:rsid w:val="001C286E"/>
    <w:rsid w:val="001C29C5"/>
    <w:rsid w:val="001C6CB0"/>
    <w:rsid w:val="001D5FDB"/>
    <w:rsid w:val="001D7370"/>
    <w:rsid w:val="001E5856"/>
    <w:rsid w:val="001F4F64"/>
    <w:rsid w:val="0020154E"/>
    <w:rsid w:val="002102E3"/>
    <w:rsid w:val="00210E1F"/>
    <w:rsid w:val="00213C75"/>
    <w:rsid w:val="0023117A"/>
    <w:rsid w:val="0024136C"/>
    <w:rsid w:val="00244349"/>
    <w:rsid w:val="00247F7A"/>
    <w:rsid w:val="00257763"/>
    <w:rsid w:val="0025793B"/>
    <w:rsid w:val="002701D1"/>
    <w:rsid w:val="0027205D"/>
    <w:rsid w:val="00274C31"/>
    <w:rsid w:val="00283EB7"/>
    <w:rsid w:val="002A3FC4"/>
    <w:rsid w:val="002B00F5"/>
    <w:rsid w:val="002B4615"/>
    <w:rsid w:val="002D6672"/>
    <w:rsid w:val="002F0CFB"/>
    <w:rsid w:val="002F5BF2"/>
    <w:rsid w:val="003027B6"/>
    <w:rsid w:val="0030663D"/>
    <w:rsid w:val="003177A0"/>
    <w:rsid w:val="0032384C"/>
    <w:rsid w:val="00323ED7"/>
    <w:rsid w:val="00333434"/>
    <w:rsid w:val="00341019"/>
    <w:rsid w:val="0036414B"/>
    <w:rsid w:val="003814FB"/>
    <w:rsid w:val="00383C75"/>
    <w:rsid w:val="00383DFC"/>
    <w:rsid w:val="003A3508"/>
    <w:rsid w:val="003A48D1"/>
    <w:rsid w:val="003A6360"/>
    <w:rsid w:val="003A6866"/>
    <w:rsid w:val="003A72F2"/>
    <w:rsid w:val="003B0071"/>
    <w:rsid w:val="003B0B4B"/>
    <w:rsid w:val="003B261B"/>
    <w:rsid w:val="003E3970"/>
    <w:rsid w:val="003E5F16"/>
    <w:rsid w:val="003E77CB"/>
    <w:rsid w:val="003F22D8"/>
    <w:rsid w:val="00400636"/>
    <w:rsid w:val="00400646"/>
    <w:rsid w:val="00410341"/>
    <w:rsid w:val="0041187B"/>
    <w:rsid w:val="00411A3E"/>
    <w:rsid w:val="004136A0"/>
    <w:rsid w:val="00414714"/>
    <w:rsid w:val="004171B5"/>
    <w:rsid w:val="00427FF1"/>
    <w:rsid w:val="0045023B"/>
    <w:rsid w:val="00457DB4"/>
    <w:rsid w:val="00465DB7"/>
    <w:rsid w:val="00467CFB"/>
    <w:rsid w:val="00475137"/>
    <w:rsid w:val="00475855"/>
    <w:rsid w:val="0047769D"/>
    <w:rsid w:val="004854BD"/>
    <w:rsid w:val="00487662"/>
    <w:rsid w:val="004A5FC4"/>
    <w:rsid w:val="004A6527"/>
    <w:rsid w:val="004A7543"/>
    <w:rsid w:val="004A7F0D"/>
    <w:rsid w:val="004B1359"/>
    <w:rsid w:val="004B16D1"/>
    <w:rsid w:val="004B4D69"/>
    <w:rsid w:val="004B7047"/>
    <w:rsid w:val="004C0636"/>
    <w:rsid w:val="004D060E"/>
    <w:rsid w:val="004D45D9"/>
    <w:rsid w:val="004D56C8"/>
    <w:rsid w:val="004D7E77"/>
    <w:rsid w:val="004F2031"/>
    <w:rsid w:val="00501186"/>
    <w:rsid w:val="00501454"/>
    <w:rsid w:val="00501C59"/>
    <w:rsid w:val="00511178"/>
    <w:rsid w:val="00514E76"/>
    <w:rsid w:val="00517141"/>
    <w:rsid w:val="0053225D"/>
    <w:rsid w:val="00532CF7"/>
    <w:rsid w:val="0053361D"/>
    <w:rsid w:val="00534972"/>
    <w:rsid w:val="00543367"/>
    <w:rsid w:val="00546EC5"/>
    <w:rsid w:val="00547C0C"/>
    <w:rsid w:val="005648EB"/>
    <w:rsid w:val="00570A10"/>
    <w:rsid w:val="00580D6C"/>
    <w:rsid w:val="00582594"/>
    <w:rsid w:val="00584BBF"/>
    <w:rsid w:val="005866F1"/>
    <w:rsid w:val="005B19C3"/>
    <w:rsid w:val="005B1F81"/>
    <w:rsid w:val="005B36F6"/>
    <w:rsid w:val="005C5F0E"/>
    <w:rsid w:val="005C6CE7"/>
    <w:rsid w:val="005D4A21"/>
    <w:rsid w:val="005E1B0A"/>
    <w:rsid w:val="005E7649"/>
    <w:rsid w:val="005F3239"/>
    <w:rsid w:val="005F3445"/>
    <w:rsid w:val="005F3AB9"/>
    <w:rsid w:val="006038AC"/>
    <w:rsid w:val="00621DF9"/>
    <w:rsid w:val="00623097"/>
    <w:rsid w:val="00624E78"/>
    <w:rsid w:val="00652BF3"/>
    <w:rsid w:val="00663138"/>
    <w:rsid w:val="00665FA8"/>
    <w:rsid w:val="006671CF"/>
    <w:rsid w:val="006742FD"/>
    <w:rsid w:val="00674E0D"/>
    <w:rsid w:val="00683328"/>
    <w:rsid w:val="00687F0F"/>
    <w:rsid w:val="0069321F"/>
    <w:rsid w:val="00697FBE"/>
    <w:rsid w:val="006A3C31"/>
    <w:rsid w:val="006A7836"/>
    <w:rsid w:val="006B1DA2"/>
    <w:rsid w:val="006C362B"/>
    <w:rsid w:val="006D0F7F"/>
    <w:rsid w:val="006D40E2"/>
    <w:rsid w:val="006E0365"/>
    <w:rsid w:val="006E1F34"/>
    <w:rsid w:val="006F3861"/>
    <w:rsid w:val="007220CE"/>
    <w:rsid w:val="00727A22"/>
    <w:rsid w:val="00733BD8"/>
    <w:rsid w:val="007352BE"/>
    <w:rsid w:val="0074777A"/>
    <w:rsid w:val="007519CB"/>
    <w:rsid w:val="00753AB1"/>
    <w:rsid w:val="007618EE"/>
    <w:rsid w:val="0076670E"/>
    <w:rsid w:val="0076718E"/>
    <w:rsid w:val="007701B5"/>
    <w:rsid w:val="00773BFC"/>
    <w:rsid w:val="00774C48"/>
    <w:rsid w:val="00797AA8"/>
    <w:rsid w:val="00797DC6"/>
    <w:rsid w:val="007B20AF"/>
    <w:rsid w:val="007C63A3"/>
    <w:rsid w:val="007C6D6F"/>
    <w:rsid w:val="007D48FC"/>
    <w:rsid w:val="007D68BA"/>
    <w:rsid w:val="007D7908"/>
    <w:rsid w:val="007F6543"/>
    <w:rsid w:val="007F6EAD"/>
    <w:rsid w:val="00815AD7"/>
    <w:rsid w:val="00821901"/>
    <w:rsid w:val="00825954"/>
    <w:rsid w:val="00836767"/>
    <w:rsid w:val="00857844"/>
    <w:rsid w:val="0087449C"/>
    <w:rsid w:val="008810DF"/>
    <w:rsid w:val="0088657F"/>
    <w:rsid w:val="00886EB1"/>
    <w:rsid w:val="0089010F"/>
    <w:rsid w:val="008916F1"/>
    <w:rsid w:val="008A1305"/>
    <w:rsid w:val="008A4E0A"/>
    <w:rsid w:val="008C129E"/>
    <w:rsid w:val="008C205D"/>
    <w:rsid w:val="008D7E51"/>
    <w:rsid w:val="008E434F"/>
    <w:rsid w:val="00903852"/>
    <w:rsid w:val="00914E7B"/>
    <w:rsid w:val="009222FF"/>
    <w:rsid w:val="00923020"/>
    <w:rsid w:val="00923A81"/>
    <w:rsid w:val="009247F6"/>
    <w:rsid w:val="009341AA"/>
    <w:rsid w:val="00942372"/>
    <w:rsid w:val="00942EF4"/>
    <w:rsid w:val="009725AF"/>
    <w:rsid w:val="00976A45"/>
    <w:rsid w:val="009826E6"/>
    <w:rsid w:val="0098415F"/>
    <w:rsid w:val="00986F8B"/>
    <w:rsid w:val="0099631A"/>
    <w:rsid w:val="009B3945"/>
    <w:rsid w:val="009B7C48"/>
    <w:rsid w:val="009D529F"/>
    <w:rsid w:val="009E0DF1"/>
    <w:rsid w:val="009F5598"/>
    <w:rsid w:val="009F5EE2"/>
    <w:rsid w:val="00A000D7"/>
    <w:rsid w:val="00A102CD"/>
    <w:rsid w:val="00A22B24"/>
    <w:rsid w:val="00A31019"/>
    <w:rsid w:val="00A31BD7"/>
    <w:rsid w:val="00A44EC6"/>
    <w:rsid w:val="00A61681"/>
    <w:rsid w:val="00A6668E"/>
    <w:rsid w:val="00A712AC"/>
    <w:rsid w:val="00A825A8"/>
    <w:rsid w:val="00A83328"/>
    <w:rsid w:val="00AB5D18"/>
    <w:rsid w:val="00AD049E"/>
    <w:rsid w:val="00AD3F6D"/>
    <w:rsid w:val="00AD694E"/>
    <w:rsid w:val="00AE7F7F"/>
    <w:rsid w:val="00AF02FA"/>
    <w:rsid w:val="00AF2A0C"/>
    <w:rsid w:val="00B0274D"/>
    <w:rsid w:val="00B03E73"/>
    <w:rsid w:val="00B047E5"/>
    <w:rsid w:val="00B06272"/>
    <w:rsid w:val="00B07CFD"/>
    <w:rsid w:val="00B13B28"/>
    <w:rsid w:val="00B15C5C"/>
    <w:rsid w:val="00B15ECE"/>
    <w:rsid w:val="00B17227"/>
    <w:rsid w:val="00B17C2C"/>
    <w:rsid w:val="00B20051"/>
    <w:rsid w:val="00B21B27"/>
    <w:rsid w:val="00B320DF"/>
    <w:rsid w:val="00B37AA5"/>
    <w:rsid w:val="00B66E09"/>
    <w:rsid w:val="00B7238D"/>
    <w:rsid w:val="00B72F1C"/>
    <w:rsid w:val="00B87298"/>
    <w:rsid w:val="00B91D20"/>
    <w:rsid w:val="00BA41C5"/>
    <w:rsid w:val="00BB1963"/>
    <w:rsid w:val="00BB27C3"/>
    <w:rsid w:val="00BC275A"/>
    <w:rsid w:val="00BC32CD"/>
    <w:rsid w:val="00BC515A"/>
    <w:rsid w:val="00BC5ED2"/>
    <w:rsid w:val="00BD4B60"/>
    <w:rsid w:val="00BE10F9"/>
    <w:rsid w:val="00BE5055"/>
    <w:rsid w:val="00BF23E6"/>
    <w:rsid w:val="00C0502F"/>
    <w:rsid w:val="00C05831"/>
    <w:rsid w:val="00C07D08"/>
    <w:rsid w:val="00C11CB7"/>
    <w:rsid w:val="00C12E79"/>
    <w:rsid w:val="00C24970"/>
    <w:rsid w:val="00C271C2"/>
    <w:rsid w:val="00C3469E"/>
    <w:rsid w:val="00C433F2"/>
    <w:rsid w:val="00C43A74"/>
    <w:rsid w:val="00C44B32"/>
    <w:rsid w:val="00C652CA"/>
    <w:rsid w:val="00C726FD"/>
    <w:rsid w:val="00C769F4"/>
    <w:rsid w:val="00C95230"/>
    <w:rsid w:val="00CB1590"/>
    <w:rsid w:val="00CB5482"/>
    <w:rsid w:val="00CB5A7C"/>
    <w:rsid w:val="00CD1B9F"/>
    <w:rsid w:val="00CD626A"/>
    <w:rsid w:val="00CE039B"/>
    <w:rsid w:val="00D109C5"/>
    <w:rsid w:val="00D13DE6"/>
    <w:rsid w:val="00D30769"/>
    <w:rsid w:val="00D55DF6"/>
    <w:rsid w:val="00D64707"/>
    <w:rsid w:val="00D67F2D"/>
    <w:rsid w:val="00D90454"/>
    <w:rsid w:val="00D9690D"/>
    <w:rsid w:val="00DC0BED"/>
    <w:rsid w:val="00DC24A1"/>
    <w:rsid w:val="00DE0DE8"/>
    <w:rsid w:val="00DE2A68"/>
    <w:rsid w:val="00DE2AF0"/>
    <w:rsid w:val="00E12031"/>
    <w:rsid w:val="00E239F5"/>
    <w:rsid w:val="00E41509"/>
    <w:rsid w:val="00E44855"/>
    <w:rsid w:val="00E45658"/>
    <w:rsid w:val="00E4569A"/>
    <w:rsid w:val="00E45B2E"/>
    <w:rsid w:val="00E45F78"/>
    <w:rsid w:val="00E5185D"/>
    <w:rsid w:val="00E5315C"/>
    <w:rsid w:val="00E5797D"/>
    <w:rsid w:val="00E646B0"/>
    <w:rsid w:val="00E670E5"/>
    <w:rsid w:val="00E7346D"/>
    <w:rsid w:val="00E7755C"/>
    <w:rsid w:val="00E838FD"/>
    <w:rsid w:val="00E84883"/>
    <w:rsid w:val="00E9796B"/>
    <w:rsid w:val="00EA1E9C"/>
    <w:rsid w:val="00EA344F"/>
    <w:rsid w:val="00EB135B"/>
    <w:rsid w:val="00EB6518"/>
    <w:rsid w:val="00EB6A2C"/>
    <w:rsid w:val="00EC3410"/>
    <w:rsid w:val="00ED1F07"/>
    <w:rsid w:val="00EF41AA"/>
    <w:rsid w:val="00EF69F0"/>
    <w:rsid w:val="00EF6B68"/>
    <w:rsid w:val="00EF7F60"/>
    <w:rsid w:val="00F0090D"/>
    <w:rsid w:val="00F07DD7"/>
    <w:rsid w:val="00F20A87"/>
    <w:rsid w:val="00F3026F"/>
    <w:rsid w:val="00F32042"/>
    <w:rsid w:val="00F610A7"/>
    <w:rsid w:val="00F64EC1"/>
    <w:rsid w:val="00F77159"/>
    <w:rsid w:val="00F9359C"/>
    <w:rsid w:val="00F95457"/>
    <w:rsid w:val="00FA0DA9"/>
    <w:rsid w:val="00FA22E9"/>
    <w:rsid w:val="00FA2CD8"/>
    <w:rsid w:val="00FA4D2E"/>
    <w:rsid w:val="00FC4B90"/>
    <w:rsid w:val="00FD21AA"/>
    <w:rsid w:val="00FD38DF"/>
    <w:rsid w:val="00FD4E2C"/>
    <w:rsid w:val="00FE70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F8AD"/>
  <w15:docId w15:val="{5373B77A-CDF6-4B5E-B9F3-4E2E00AA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284" w:hanging="7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232"/>
    <w:pPr>
      <w:suppressAutoHyphens/>
      <w:spacing w:after="200" w:line="276" w:lineRule="auto"/>
      <w:ind w:left="714" w:hanging="357"/>
    </w:pPr>
    <w:rPr>
      <w:rFonts w:ascii="Calibri" w:eastAsia="Calibri" w:hAnsi="Calibri" w:cs="Calibri"/>
      <w:kern w:val="2"/>
      <w:lang w:eastAsia="zh-CN"/>
    </w:rPr>
  </w:style>
  <w:style w:type="paragraph" w:styleId="Nagwek1">
    <w:name w:val="heading 1"/>
    <w:basedOn w:val="Normalny"/>
    <w:next w:val="Normalny"/>
    <w:link w:val="Nagwek1Znak"/>
    <w:uiPriority w:val="9"/>
    <w:qFormat/>
    <w:rsid w:val="00121232"/>
    <w:pPr>
      <w:suppressAutoHyphens w:val="0"/>
      <w:spacing w:before="480" w:after="0"/>
      <w:ind w:left="567" w:hanging="567"/>
      <w:contextualSpacing/>
      <w:outlineLvl w:val="0"/>
    </w:pPr>
    <w:rPr>
      <w:rFonts w:ascii="Cambria" w:eastAsia="Times New Roman" w:hAnsi="Cambria" w:cs="Times New Roman"/>
      <w:b/>
      <w:bCs/>
      <w:kern w:val="0"/>
      <w:sz w:val="28"/>
      <w:szCs w:val="28"/>
    </w:rPr>
  </w:style>
  <w:style w:type="paragraph" w:styleId="Nagwek2">
    <w:name w:val="heading 2"/>
    <w:basedOn w:val="Normalny"/>
    <w:next w:val="Normalny"/>
    <w:link w:val="Nagwek2Znak"/>
    <w:uiPriority w:val="9"/>
    <w:semiHidden/>
    <w:unhideWhenUsed/>
    <w:qFormat/>
    <w:rsid w:val="00121232"/>
    <w:pPr>
      <w:suppressAutoHyphens w:val="0"/>
      <w:spacing w:before="200" w:after="0"/>
      <w:ind w:left="567" w:hanging="567"/>
      <w:outlineLvl w:val="1"/>
    </w:pPr>
    <w:rPr>
      <w:rFonts w:ascii="Cambria" w:eastAsia="Times New Roman" w:hAnsi="Cambria" w:cs="Times New Roman"/>
      <w:b/>
      <w:bCs/>
      <w:kern w:val="0"/>
      <w:sz w:val="26"/>
      <w:szCs w:val="26"/>
    </w:rPr>
  </w:style>
  <w:style w:type="paragraph" w:styleId="Nagwek3">
    <w:name w:val="heading 3"/>
    <w:basedOn w:val="Normalny"/>
    <w:next w:val="Normalny"/>
    <w:link w:val="Nagwek3Znak"/>
    <w:uiPriority w:val="9"/>
    <w:semiHidden/>
    <w:unhideWhenUsed/>
    <w:qFormat/>
    <w:rsid w:val="00121232"/>
    <w:pPr>
      <w:suppressAutoHyphens w:val="0"/>
      <w:spacing w:before="200" w:after="0" w:line="271" w:lineRule="auto"/>
      <w:ind w:left="567" w:hanging="567"/>
      <w:outlineLvl w:val="2"/>
    </w:pPr>
    <w:rPr>
      <w:rFonts w:ascii="Cambria" w:eastAsia="Times New Roman" w:hAnsi="Cambria" w:cs="Times New Roman"/>
      <w:b/>
      <w:bCs/>
      <w:kern w:val="0"/>
      <w:sz w:val="20"/>
      <w:szCs w:val="20"/>
    </w:rPr>
  </w:style>
  <w:style w:type="paragraph" w:styleId="Nagwek4">
    <w:name w:val="heading 4"/>
    <w:basedOn w:val="Normalny"/>
    <w:next w:val="Normalny"/>
    <w:link w:val="Nagwek4Znak"/>
    <w:uiPriority w:val="9"/>
    <w:semiHidden/>
    <w:unhideWhenUsed/>
    <w:qFormat/>
    <w:rsid w:val="00121232"/>
    <w:pPr>
      <w:suppressAutoHyphens w:val="0"/>
      <w:spacing w:before="200" w:after="0"/>
      <w:ind w:left="567" w:hanging="567"/>
      <w:outlineLvl w:val="3"/>
    </w:pPr>
    <w:rPr>
      <w:rFonts w:ascii="Cambria" w:eastAsia="Times New Roman" w:hAnsi="Cambria" w:cs="Times New Roman"/>
      <w:b/>
      <w:bCs/>
      <w:i/>
      <w:iCs/>
      <w:kern w:val="0"/>
      <w:sz w:val="20"/>
      <w:szCs w:val="20"/>
    </w:rPr>
  </w:style>
  <w:style w:type="paragraph" w:styleId="Nagwek5">
    <w:name w:val="heading 5"/>
    <w:basedOn w:val="Normalny"/>
    <w:next w:val="Normalny"/>
    <w:link w:val="Nagwek5Znak"/>
    <w:uiPriority w:val="9"/>
    <w:semiHidden/>
    <w:unhideWhenUsed/>
    <w:qFormat/>
    <w:rsid w:val="00121232"/>
    <w:pPr>
      <w:suppressAutoHyphens w:val="0"/>
      <w:spacing w:before="200" w:after="0"/>
      <w:ind w:left="567" w:hanging="567"/>
      <w:outlineLvl w:val="4"/>
    </w:pPr>
    <w:rPr>
      <w:rFonts w:ascii="Cambria" w:eastAsia="Times New Roman" w:hAnsi="Cambria" w:cs="Times New Roman"/>
      <w:b/>
      <w:bCs/>
      <w:color w:val="7F7F7F"/>
      <w:kern w:val="0"/>
      <w:sz w:val="20"/>
      <w:szCs w:val="20"/>
    </w:rPr>
  </w:style>
  <w:style w:type="paragraph" w:styleId="Nagwek6">
    <w:name w:val="heading 6"/>
    <w:basedOn w:val="Normalny"/>
    <w:next w:val="Normalny"/>
    <w:link w:val="Nagwek6Znak"/>
    <w:uiPriority w:val="9"/>
    <w:semiHidden/>
    <w:unhideWhenUsed/>
    <w:qFormat/>
    <w:rsid w:val="00121232"/>
    <w:pPr>
      <w:suppressAutoHyphens w:val="0"/>
      <w:spacing w:after="0" w:line="271" w:lineRule="auto"/>
      <w:ind w:left="567" w:hanging="567"/>
      <w:outlineLvl w:val="5"/>
    </w:pPr>
    <w:rPr>
      <w:rFonts w:ascii="Cambria" w:eastAsia="Times New Roman" w:hAnsi="Cambria" w:cs="Times New Roman"/>
      <w:b/>
      <w:bCs/>
      <w:i/>
      <w:iCs/>
      <w:color w:val="7F7F7F"/>
      <w:kern w:val="0"/>
      <w:sz w:val="20"/>
      <w:szCs w:val="20"/>
    </w:rPr>
  </w:style>
  <w:style w:type="paragraph" w:styleId="Nagwek7">
    <w:name w:val="heading 7"/>
    <w:basedOn w:val="Normalny"/>
    <w:next w:val="Normalny"/>
    <w:link w:val="Nagwek7Znak"/>
    <w:uiPriority w:val="9"/>
    <w:semiHidden/>
    <w:unhideWhenUsed/>
    <w:qFormat/>
    <w:rsid w:val="00121232"/>
    <w:pPr>
      <w:suppressAutoHyphens w:val="0"/>
      <w:spacing w:after="0"/>
      <w:ind w:left="567" w:hanging="567"/>
      <w:outlineLvl w:val="6"/>
    </w:pPr>
    <w:rPr>
      <w:rFonts w:ascii="Cambria" w:eastAsia="Times New Roman" w:hAnsi="Cambria" w:cs="Times New Roman"/>
      <w:i/>
      <w:iCs/>
      <w:kern w:val="0"/>
      <w:sz w:val="20"/>
      <w:szCs w:val="20"/>
    </w:rPr>
  </w:style>
  <w:style w:type="paragraph" w:styleId="Nagwek8">
    <w:name w:val="heading 8"/>
    <w:basedOn w:val="Normalny"/>
    <w:next w:val="Normalny"/>
    <w:link w:val="Nagwek8Znak"/>
    <w:uiPriority w:val="9"/>
    <w:semiHidden/>
    <w:unhideWhenUsed/>
    <w:qFormat/>
    <w:rsid w:val="00121232"/>
    <w:pPr>
      <w:suppressAutoHyphens w:val="0"/>
      <w:spacing w:after="0"/>
      <w:ind w:left="567" w:hanging="567"/>
      <w:outlineLvl w:val="7"/>
    </w:pPr>
    <w:rPr>
      <w:rFonts w:ascii="Cambria" w:eastAsia="Times New Roman" w:hAnsi="Cambria" w:cs="Times New Roman"/>
      <w:kern w:val="0"/>
      <w:sz w:val="20"/>
      <w:szCs w:val="20"/>
    </w:rPr>
  </w:style>
  <w:style w:type="paragraph" w:styleId="Nagwek9">
    <w:name w:val="heading 9"/>
    <w:basedOn w:val="Normalny"/>
    <w:next w:val="Normalny"/>
    <w:link w:val="Nagwek9Znak"/>
    <w:uiPriority w:val="9"/>
    <w:semiHidden/>
    <w:unhideWhenUsed/>
    <w:qFormat/>
    <w:rsid w:val="00121232"/>
    <w:pPr>
      <w:suppressAutoHyphens w:val="0"/>
      <w:spacing w:after="0"/>
      <w:ind w:left="567" w:hanging="567"/>
      <w:outlineLvl w:val="8"/>
    </w:pPr>
    <w:rPr>
      <w:rFonts w:ascii="Cambria" w:eastAsia="Times New Roman" w:hAnsi="Cambria" w:cs="Times New Roman"/>
      <w:i/>
      <w:iCs/>
      <w:spacing w:val="5"/>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21232"/>
    <w:rPr>
      <w:color w:val="000080"/>
      <w:u w:val="single"/>
    </w:rPr>
  </w:style>
  <w:style w:type="paragraph" w:styleId="Tekstpodstawowy">
    <w:name w:val="Body Text"/>
    <w:basedOn w:val="Normalny"/>
    <w:link w:val="TekstpodstawowyZnak"/>
    <w:unhideWhenUsed/>
    <w:rsid w:val="00121232"/>
    <w:pPr>
      <w:spacing w:after="140" w:line="288" w:lineRule="auto"/>
    </w:pPr>
  </w:style>
  <w:style w:type="character" w:customStyle="1" w:styleId="TekstpodstawowyZnak">
    <w:name w:val="Tekst podstawowy Znak"/>
    <w:basedOn w:val="Domylnaczcionkaakapitu"/>
    <w:link w:val="Tekstpodstawowy"/>
    <w:rsid w:val="00121232"/>
    <w:rPr>
      <w:rFonts w:ascii="Calibri" w:eastAsia="Calibri" w:hAnsi="Calibri" w:cs="Calibri"/>
      <w:kern w:val="2"/>
      <w:lang w:eastAsia="zh-CN"/>
    </w:rPr>
  </w:style>
  <w:style w:type="paragraph" w:customStyle="1" w:styleId="NormalnyWeb1">
    <w:name w:val="Normalny (Web)1"/>
    <w:basedOn w:val="Normalny"/>
    <w:rsid w:val="00121232"/>
    <w:pPr>
      <w:spacing w:before="280" w:after="119" w:line="240" w:lineRule="auto"/>
      <w:ind w:left="0" w:firstLine="0"/>
      <w:jc w:val="left"/>
    </w:pPr>
    <w:rPr>
      <w:rFonts w:ascii="Times New Roman" w:eastAsia="Times New Roman" w:hAnsi="Times New Roman" w:cs="Times New Roman"/>
      <w:sz w:val="24"/>
      <w:szCs w:val="24"/>
    </w:rPr>
  </w:style>
  <w:style w:type="paragraph" w:customStyle="1" w:styleId="Akapitzlist1">
    <w:name w:val="Akapit z listą1"/>
    <w:basedOn w:val="Normalny"/>
    <w:rsid w:val="00121232"/>
    <w:pPr>
      <w:ind w:left="720" w:firstLine="0"/>
      <w:contextualSpacing/>
      <w:jc w:val="left"/>
    </w:pPr>
  </w:style>
  <w:style w:type="paragraph" w:customStyle="1" w:styleId="Default">
    <w:name w:val="Default"/>
    <w:rsid w:val="00121232"/>
    <w:pPr>
      <w:autoSpaceDE w:val="0"/>
      <w:autoSpaceDN w:val="0"/>
      <w:adjustRightInd w:val="0"/>
      <w:ind w:left="0" w:firstLine="0"/>
      <w:jc w:val="left"/>
    </w:pPr>
    <w:rPr>
      <w:rFonts w:ascii="Tahoma" w:eastAsia="Times New Roman" w:hAnsi="Tahoma" w:cs="Tahoma"/>
      <w:color w:val="000000"/>
      <w:sz w:val="24"/>
      <w:szCs w:val="24"/>
      <w:lang w:eastAsia="pl-PL"/>
    </w:rPr>
  </w:style>
  <w:style w:type="character" w:customStyle="1" w:styleId="Domylnaczcionkaakapitu1">
    <w:name w:val="Domyślna czcionka akapitu1"/>
    <w:rsid w:val="00121232"/>
  </w:style>
  <w:style w:type="character" w:customStyle="1" w:styleId="Nagwek1Znak">
    <w:name w:val="Nagłówek 1 Znak"/>
    <w:basedOn w:val="Domylnaczcionkaakapitu"/>
    <w:link w:val="Nagwek1"/>
    <w:uiPriority w:val="9"/>
    <w:rsid w:val="00121232"/>
    <w:rPr>
      <w:rFonts w:ascii="Cambria" w:eastAsia="Times New Roman" w:hAnsi="Cambria" w:cs="Times New Roman"/>
      <w:b/>
      <w:bCs/>
      <w:sz w:val="28"/>
      <w:szCs w:val="28"/>
    </w:rPr>
  </w:style>
  <w:style w:type="character" w:customStyle="1" w:styleId="Nagwek2Znak">
    <w:name w:val="Nagłówek 2 Znak"/>
    <w:basedOn w:val="Domylnaczcionkaakapitu"/>
    <w:link w:val="Nagwek2"/>
    <w:uiPriority w:val="9"/>
    <w:semiHidden/>
    <w:rsid w:val="00121232"/>
    <w:rPr>
      <w:rFonts w:ascii="Cambria" w:eastAsia="Times New Roman" w:hAnsi="Cambria" w:cs="Times New Roman"/>
      <w:b/>
      <w:bCs/>
      <w:sz w:val="26"/>
      <w:szCs w:val="26"/>
    </w:rPr>
  </w:style>
  <w:style w:type="character" w:customStyle="1" w:styleId="Nagwek3Znak">
    <w:name w:val="Nagłówek 3 Znak"/>
    <w:basedOn w:val="Domylnaczcionkaakapitu"/>
    <w:link w:val="Nagwek3"/>
    <w:uiPriority w:val="9"/>
    <w:semiHidden/>
    <w:rsid w:val="00121232"/>
    <w:rPr>
      <w:rFonts w:ascii="Cambria" w:eastAsia="Times New Roman" w:hAnsi="Cambria" w:cs="Times New Roman"/>
      <w:b/>
      <w:bCs/>
      <w:sz w:val="20"/>
      <w:szCs w:val="20"/>
    </w:rPr>
  </w:style>
  <w:style w:type="character" w:customStyle="1" w:styleId="Nagwek4Znak">
    <w:name w:val="Nagłówek 4 Znak"/>
    <w:basedOn w:val="Domylnaczcionkaakapitu"/>
    <w:link w:val="Nagwek4"/>
    <w:uiPriority w:val="9"/>
    <w:semiHidden/>
    <w:rsid w:val="00121232"/>
    <w:rPr>
      <w:rFonts w:ascii="Cambria" w:eastAsia="Times New Roman" w:hAnsi="Cambria" w:cs="Times New Roman"/>
      <w:b/>
      <w:bCs/>
      <w:i/>
      <w:iCs/>
      <w:sz w:val="20"/>
      <w:szCs w:val="20"/>
    </w:rPr>
  </w:style>
  <w:style w:type="character" w:customStyle="1" w:styleId="Nagwek5Znak">
    <w:name w:val="Nagłówek 5 Znak"/>
    <w:basedOn w:val="Domylnaczcionkaakapitu"/>
    <w:link w:val="Nagwek5"/>
    <w:uiPriority w:val="9"/>
    <w:semiHidden/>
    <w:rsid w:val="00121232"/>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121232"/>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121232"/>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121232"/>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121232"/>
    <w:rPr>
      <w:rFonts w:ascii="Cambria" w:eastAsia="Times New Roman" w:hAnsi="Cambria" w:cs="Times New Roman"/>
      <w:i/>
      <w:iCs/>
      <w:spacing w:val="5"/>
      <w:sz w:val="20"/>
      <w:szCs w:val="20"/>
    </w:rPr>
  </w:style>
  <w:style w:type="character" w:customStyle="1" w:styleId="WW8Num1z0">
    <w:name w:val="WW8Num1z0"/>
    <w:rsid w:val="00121232"/>
    <w:rPr>
      <w:rFonts w:ascii="Arial" w:eastAsia="Times New Roman" w:hAnsi="Arial" w:cs="Arial"/>
      <w:color w:val="000000"/>
      <w:sz w:val="20"/>
      <w:szCs w:val="20"/>
    </w:rPr>
  </w:style>
  <w:style w:type="character" w:customStyle="1" w:styleId="WW8Num1z1">
    <w:name w:val="WW8Num1z1"/>
    <w:rsid w:val="00121232"/>
  </w:style>
  <w:style w:type="character" w:customStyle="1" w:styleId="WW8Num1z2">
    <w:name w:val="WW8Num1z2"/>
    <w:rsid w:val="00121232"/>
  </w:style>
  <w:style w:type="character" w:customStyle="1" w:styleId="WW8Num1z3">
    <w:name w:val="WW8Num1z3"/>
    <w:rsid w:val="00121232"/>
  </w:style>
  <w:style w:type="character" w:customStyle="1" w:styleId="WW8Num1z4">
    <w:name w:val="WW8Num1z4"/>
    <w:rsid w:val="00121232"/>
  </w:style>
  <w:style w:type="character" w:customStyle="1" w:styleId="WW8Num1z5">
    <w:name w:val="WW8Num1z5"/>
    <w:rsid w:val="00121232"/>
  </w:style>
  <w:style w:type="character" w:customStyle="1" w:styleId="WW8Num1z6">
    <w:name w:val="WW8Num1z6"/>
    <w:rsid w:val="00121232"/>
  </w:style>
  <w:style w:type="character" w:customStyle="1" w:styleId="WW8Num1z7">
    <w:name w:val="WW8Num1z7"/>
    <w:rsid w:val="00121232"/>
  </w:style>
  <w:style w:type="character" w:customStyle="1" w:styleId="WW8Num1z8">
    <w:name w:val="WW8Num1z8"/>
    <w:rsid w:val="00121232"/>
  </w:style>
  <w:style w:type="character" w:customStyle="1" w:styleId="WW8Num2z0">
    <w:name w:val="WW8Num2z0"/>
    <w:rsid w:val="00121232"/>
    <w:rPr>
      <w:rFonts w:ascii="Arial" w:hAnsi="Arial" w:cs="Arial"/>
      <w:color w:val="000000"/>
      <w:sz w:val="20"/>
      <w:szCs w:val="20"/>
    </w:rPr>
  </w:style>
  <w:style w:type="character" w:customStyle="1" w:styleId="WW8Num2z1">
    <w:name w:val="WW8Num2z1"/>
    <w:rsid w:val="00121232"/>
  </w:style>
  <w:style w:type="character" w:customStyle="1" w:styleId="WW8Num2z2">
    <w:name w:val="WW8Num2z2"/>
    <w:rsid w:val="00121232"/>
  </w:style>
  <w:style w:type="character" w:customStyle="1" w:styleId="WW8Num2z3">
    <w:name w:val="WW8Num2z3"/>
    <w:rsid w:val="00121232"/>
  </w:style>
  <w:style w:type="character" w:customStyle="1" w:styleId="WW8Num2z4">
    <w:name w:val="WW8Num2z4"/>
    <w:rsid w:val="00121232"/>
  </w:style>
  <w:style w:type="character" w:customStyle="1" w:styleId="WW8Num2z5">
    <w:name w:val="WW8Num2z5"/>
    <w:rsid w:val="00121232"/>
  </w:style>
  <w:style w:type="character" w:customStyle="1" w:styleId="WW8Num2z6">
    <w:name w:val="WW8Num2z6"/>
    <w:rsid w:val="00121232"/>
  </w:style>
  <w:style w:type="character" w:customStyle="1" w:styleId="WW8Num2z7">
    <w:name w:val="WW8Num2z7"/>
    <w:rsid w:val="00121232"/>
  </w:style>
  <w:style w:type="character" w:customStyle="1" w:styleId="WW8Num2z8">
    <w:name w:val="WW8Num2z8"/>
    <w:rsid w:val="00121232"/>
  </w:style>
  <w:style w:type="character" w:customStyle="1" w:styleId="WW8Num3z0">
    <w:name w:val="WW8Num3z0"/>
    <w:rsid w:val="00121232"/>
    <w:rPr>
      <w:rFonts w:ascii="Arial" w:hAnsi="Arial" w:cs="Arial"/>
      <w:sz w:val="20"/>
      <w:szCs w:val="20"/>
    </w:rPr>
  </w:style>
  <w:style w:type="character" w:customStyle="1" w:styleId="WW8Num3z1">
    <w:name w:val="WW8Num3z1"/>
    <w:rsid w:val="00121232"/>
  </w:style>
  <w:style w:type="character" w:customStyle="1" w:styleId="WW8Num3z2">
    <w:name w:val="WW8Num3z2"/>
    <w:rsid w:val="00121232"/>
  </w:style>
  <w:style w:type="character" w:customStyle="1" w:styleId="WW8Num3z3">
    <w:name w:val="WW8Num3z3"/>
    <w:rsid w:val="00121232"/>
  </w:style>
  <w:style w:type="character" w:customStyle="1" w:styleId="WW8Num3z4">
    <w:name w:val="WW8Num3z4"/>
    <w:rsid w:val="00121232"/>
  </w:style>
  <w:style w:type="character" w:customStyle="1" w:styleId="WW8Num3z5">
    <w:name w:val="WW8Num3z5"/>
    <w:rsid w:val="00121232"/>
  </w:style>
  <w:style w:type="character" w:customStyle="1" w:styleId="WW8Num3z6">
    <w:name w:val="WW8Num3z6"/>
    <w:rsid w:val="00121232"/>
  </w:style>
  <w:style w:type="character" w:customStyle="1" w:styleId="WW8Num3z7">
    <w:name w:val="WW8Num3z7"/>
    <w:rsid w:val="00121232"/>
  </w:style>
  <w:style w:type="character" w:customStyle="1" w:styleId="WW8Num3z8">
    <w:name w:val="WW8Num3z8"/>
    <w:rsid w:val="00121232"/>
  </w:style>
  <w:style w:type="character" w:customStyle="1" w:styleId="WW8Num4z0">
    <w:name w:val="WW8Num4z0"/>
    <w:rsid w:val="00121232"/>
    <w:rPr>
      <w:rFonts w:ascii="Arial" w:eastAsia="Calibri" w:hAnsi="Arial" w:cs="Arial"/>
      <w:b/>
      <w:bCs w:val="0"/>
      <w:strike w:val="0"/>
      <w:dstrike w:val="0"/>
      <w:color w:val="000000"/>
      <w:spacing w:val="-2"/>
      <w:sz w:val="20"/>
      <w:szCs w:val="20"/>
      <w:lang w:bidi="ar-SA"/>
    </w:rPr>
  </w:style>
  <w:style w:type="character" w:customStyle="1" w:styleId="WW8Num4z1">
    <w:name w:val="WW8Num4z1"/>
    <w:rsid w:val="00121232"/>
  </w:style>
  <w:style w:type="character" w:customStyle="1" w:styleId="WW8Num4z2">
    <w:name w:val="WW8Num4z2"/>
    <w:rsid w:val="00121232"/>
  </w:style>
  <w:style w:type="character" w:customStyle="1" w:styleId="WW8Num4z3">
    <w:name w:val="WW8Num4z3"/>
    <w:rsid w:val="00121232"/>
  </w:style>
  <w:style w:type="character" w:customStyle="1" w:styleId="WW8Num4z4">
    <w:name w:val="WW8Num4z4"/>
    <w:rsid w:val="00121232"/>
  </w:style>
  <w:style w:type="character" w:customStyle="1" w:styleId="WW8Num4z5">
    <w:name w:val="WW8Num4z5"/>
    <w:rsid w:val="00121232"/>
  </w:style>
  <w:style w:type="character" w:customStyle="1" w:styleId="WW8Num4z6">
    <w:name w:val="WW8Num4z6"/>
    <w:rsid w:val="00121232"/>
  </w:style>
  <w:style w:type="character" w:customStyle="1" w:styleId="WW8Num4z7">
    <w:name w:val="WW8Num4z7"/>
    <w:rsid w:val="00121232"/>
  </w:style>
  <w:style w:type="character" w:customStyle="1" w:styleId="WW8Num4z8">
    <w:name w:val="WW8Num4z8"/>
    <w:rsid w:val="00121232"/>
  </w:style>
  <w:style w:type="character" w:customStyle="1" w:styleId="WW8Num5z0">
    <w:name w:val="WW8Num5z0"/>
    <w:rsid w:val="00121232"/>
    <w:rPr>
      <w:rFonts w:ascii="Arial" w:eastAsia="Batang" w:hAnsi="Arial" w:cs="Arial"/>
      <w:b/>
      <w:bCs w:val="0"/>
      <w:color w:val="auto"/>
      <w:sz w:val="20"/>
      <w:szCs w:val="20"/>
      <w:lang w:eastAsia="ko-KR" w:bidi="ar-SA"/>
    </w:rPr>
  </w:style>
  <w:style w:type="character" w:customStyle="1" w:styleId="WW8Num5z1">
    <w:name w:val="WW8Num5z1"/>
    <w:rsid w:val="00121232"/>
  </w:style>
  <w:style w:type="character" w:customStyle="1" w:styleId="WW8Num5z2">
    <w:name w:val="WW8Num5z2"/>
    <w:rsid w:val="00121232"/>
  </w:style>
  <w:style w:type="character" w:customStyle="1" w:styleId="WW8Num5z3">
    <w:name w:val="WW8Num5z3"/>
    <w:rsid w:val="00121232"/>
  </w:style>
  <w:style w:type="character" w:customStyle="1" w:styleId="WW8Num5z4">
    <w:name w:val="WW8Num5z4"/>
    <w:rsid w:val="00121232"/>
  </w:style>
  <w:style w:type="character" w:customStyle="1" w:styleId="WW8Num5z5">
    <w:name w:val="WW8Num5z5"/>
    <w:rsid w:val="00121232"/>
  </w:style>
  <w:style w:type="character" w:customStyle="1" w:styleId="WW8Num5z6">
    <w:name w:val="WW8Num5z6"/>
    <w:rsid w:val="00121232"/>
  </w:style>
  <w:style w:type="character" w:customStyle="1" w:styleId="WW8Num5z7">
    <w:name w:val="WW8Num5z7"/>
    <w:rsid w:val="00121232"/>
  </w:style>
  <w:style w:type="character" w:customStyle="1" w:styleId="WW8Num5z8">
    <w:name w:val="WW8Num5z8"/>
    <w:rsid w:val="00121232"/>
  </w:style>
  <w:style w:type="character" w:customStyle="1" w:styleId="WW8Num6z0">
    <w:name w:val="WW8Num6z0"/>
    <w:rsid w:val="00121232"/>
    <w:rPr>
      <w:rFonts w:ascii="Arial" w:hAnsi="Arial" w:cs="Arial"/>
      <w:sz w:val="20"/>
      <w:szCs w:val="20"/>
    </w:rPr>
  </w:style>
  <w:style w:type="character" w:customStyle="1" w:styleId="WW8Num6z1">
    <w:name w:val="WW8Num6z1"/>
    <w:rsid w:val="00121232"/>
  </w:style>
  <w:style w:type="character" w:customStyle="1" w:styleId="WW8Num6z2">
    <w:name w:val="WW8Num6z2"/>
    <w:rsid w:val="00121232"/>
  </w:style>
  <w:style w:type="character" w:customStyle="1" w:styleId="WW8Num6z3">
    <w:name w:val="WW8Num6z3"/>
    <w:rsid w:val="00121232"/>
  </w:style>
  <w:style w:type="character" w:customStyle="1" w:styleId="WW8Num6z4">
    <w:name w:val="WW8Num6z4"/>
    <w:rsid w:val="00121232"/>
  </w:style>
  <w:style w:type="character" w:customStyle="1" w:styleId="WW8Num6z5">
    <w:name w:val="WW8Num6z5"/>
    <w:rsid w:val="00121232"/>
  </w:style>
  <w:style w:type="character" w:customStyle="1" w:styleId="WW8Num6z6">
    <w:name w:val="WW8Num6z6"/>
    <w:rsid w:val="00121232"/>
  </w:style>
  <w:style w:type="character" w:customStyle="1" w:styleId="WW8Num6z7">
    <w:name w:val="WW8Num6z7"/>
    <w:rsid w:val="00121232"/>
  </w:style>
  <w:style w:type="character" w:customStyle="1" w:styleId="WW8Num6z8">
    <w:name w:val="WW8Num6z8"/>
    <w:rsid w:val="00121232"/>
  </w:style>
  <w:style w:type="character" w:customStyle="1" w:styleId="WW8Num7z0">
    <w:name w:val="WW8Num7z0"/>
    <w:rsid w:val="00121232"/>
    <w:rPr>
      <w:rFonts w:ascii="Arial" w:hAnsi="Arial" w:cs="Arial"/>
      <w:color w:val="801900"/>
      <w:sz w:val="20"/>
      <w:szCs w:val="20"/>
    </w:rPr>
  </w:style>
  <w:style w:type="character" w:customStyle="1" w:styleId="WW8Num7z1">
    <w:name w:val="WW8Num7z1"/>
    <w:rsid w:val="00121232"/>
  </w:style>
  <w:style w:type="character" w:customStyle="1" w:styleId="WW8Num7z2">
    <w:name w:val="WW8Num7z2"/>
    <w:rsid w:val="00121232"/>
  </w:style>
  <w:style w:type="character" w:customStyle="1" w:styleId="WW8Num7z3">
    <w:name w:val="WW8Num7z3"/>
    <w:rsid w:val="00121232"/>
  </w:style>
  <w:style w:type="character" w:customStyle="1" w:styleId="WW8Num7z4">
    <w:name w:val="WW8Num7z4"/>
    <w:rsid w:val="00121232"/>
  </w:style>
  <w:style w:type="character" w:customStyle="1" w:styleId="WW8Num7z5">
    <w:name w:val="WW8Num7z5"/>
    <w:rsid w:val="00121232"/>
  </w:style>
  <w:style w:type="character" w:customStyle="1" w:styleId="WW8Num7z6">
    <w:name w:val="WW8Num7z6"/>
    <w:rsid w:val="00121232"/>
  </w:style>
  <w:style w:type="character" w:customStyle="1" w:styleId="WW8Num7z7">
    <w:name w:val="WW8Num7z7"/>
    <w:rsid w:val="00121232"/>
  </w:style>
  <w:style w:type="character" w:customStyle="1" w:styleId="WW8Num7z8">
    <w:name w:val="WW8Num7z8"/>
    <w:rsid w:val="00121232"/>
  </w:style>
  <w:style w:type="character" w:customStyle="1" w:styleId="WW8Num8z0">
    <w:name w:val="WW8Num8z0"/>
    <w:rsid w:val="00121232"/>
    <w:rPr>
      <w:rFonts w:ascii="Arial" w:eastAsia="Times New Roman" w:hAnsi="Arial" w:cs="Arial"/>
      <w:b w:val="0"/>
      <w:bCs w:val="0"/>
      <w:color w:val="FF3366"/>
      <w:sz w:val="20"/>
      <w:szCs w:val="20"/>
      <w:lang w:eastAsia="ar-SA"/>
    </w:rPr>
  </w:style>
  <w:style w:type="character" w:customStyle="1" w:styleId="WW8Num8z1">
    <w:name w:val="WW8Num8z1"/>
    <w:rsid w:val="00121232"/>
  </w:style>
  <w:style w:type="character" w:customStyle="1" w:styleId="WW8Num8z2">
    <w:name w:val="WW8Num8z2"/>
    <w:rsid w:val="00121232"/>
  </w:style>
  <w:style w:type="character" w:customStyle="1" w:styleId="WW8Num8z3">
    <w:name w:val="WW8Num8z3"/>
    <w:rsid w:val="00121232"/>
  </w:style>
  <w:style w:type="character" w:customStyle="1" w:styleId="WW8Num8z4">
    <w:name w:val="WW8Num8z4"/>
    <w:rsid w:val="00121232"/>
  </w:style>
  <w:style w:type="character" w:customStyle="1" w:styleId="WW8Num8z5">
    <w:name w:val="WW8Num8z5"/>
    <w:rsid w:val="00121232"/>
  </w:style>
  <w:style w:type="character" w:customStyle="1" w:styleId="WW8Num8z6">
    <w:name w:val="WW8Num8z6"/>
    <w:rsid w:val="00121232"/>
  </w:style>
  <w:style w:type="character" w:customStyle="1" w:styleId="WW8Num8z7">
    <w:name w:val="WW8Num8z7"/>
    <w:rsid w:val="00121232"/>
  </w:style>
  <w:style w:type="character" w:customStyle="1" w:styleId="WW8Num8z8">
    <w:name w:val="WW8Num8z8"/>
    <w:rsid w:val="00121232"/>
  </w:style>
  <w:style w:type="character" w:customStyle="1" w:styleId="WW8Num9z0">
    <w:name w:val="WW8Num9z0"/>
    <w:rsid w:val="00121232"/>
  </w:style>
  <w:style w:type="character" w:customStyle="1" w:styleId="WW8Num9z1">
    <w:name w:val="WW8Num9z1"/>
    <w:rsid w:val="00121232"/>
  </w:style>
  <w:style w:type="character" w:customStyle="1" w:styleId="WW8Num9z2">
    <w:name w:val="WW8Num9z2"/>
    <w:rsid w:val="00121232"/>
  </w:style>
  <w:style w:type="character" w:customStyle="1" w:styleId="WW8Num9z3">
    <w:name w:val="WW8Num9z3"/>
    <w:rsid w:val="00121232"/>
  </w:style>
  <w:style w:type="character" w:customStyle="1" w:styleId="WW8Num9z4">
    <w:name w:val="WW8Num9z4"/>
    <w:rsid w:val="00121232"/>
  </w:style>
  <w:style w:type="character" w:customStyle="1" w:styleId="WW8Num9z5">
    <w:name w:val="WW8Num9z5"/>
    <w:rsid w:val="00121232"/>
  </w:style>
  <w:style w:type="character" w:customStyle="1" w:styleId="WW8Num9z6">
    <w:name w:val="WW8Num9z6"/>
    <w:rsid w:val="00121232"/>
  </w:style>
  <w:style w:type="character" w:customStyle="1" w:styleId="WW8Num9z7">
    <w:name w:val="WW8Num9z7"/>
    <w:rsid w:val="00121232"/>
  </w:style>
  <w:style w:type="character" w:customStyle="1" w:styleId="WW8Num9z8">
    <w:name w:val="WW8Num9z8"/>
    <w:rsid w:val="00121232"/>
  </w:style>
  <w:style w:type="character" w:customStyle="1" w:styleId="WW8Num10z0">
    <w:name w:val="WW8Num10z0"/>
    <w:rsid w:val="00121232"/>
  </w:style>
  <w:style w:type="character" w:customStyle="1" w:styleId="WW8Num10z1">
    <w:name w:val="WW8Num10z1"/>
    <w:rsid w:val="00121232"/>
  </w:style>
  <w:style w:type="character" w:customStyle="1" w:styleId="WW8Num10z2">
    <w:name w:val="WW8Num10z2"/>
    <w:rsid w:val="00121232"/>
  </w:style>
  <w:style w:type="character" w:customStyle="1" w:styleId="WW8Num10z3">
    <w:name w:val="WW8Num10z3"/>
    <w:rsid w:val="00121232"/>
  </w:style>
  <w:style w:type="character" w:customStyle="1" w:styleId="WW8Num10z4">
    <w:name w:val="WW8Num10z4"/>
    <w:rsid w:val="00121232"/>
  </w:style>
  <w:style w:type="character" w:customStyle="1" w:styleId="WW8Num10z5">
    <w:name w:val="WW8Num10z5"/>
    <w:rsid w:val="00121232"/>
  </w:style>
  <w:style w:type="character" w:customStyle="1" w:styleId="WW8Num10z6">
    <w:name w:val="WW8Num10z6"/>
    <w:rsid w:val="00121232"/>
  </w:style>
  <w:style w:type="character" w:customStyle="1" w:styleId="WW8Num10z7">
    <w:name w:val="WW8Num10z7"/>
    <w:rsid w:val="00121232"/>
  </w:style>
  <w:style w:type="character" w:customStyle="1" w:styleId="WW8Num10z8">
    <w:name w:val="WW8Num10z8"/>
    <w:rsid w:val="00121232"/>
  </w:style>
  <w:style w:type="character" w:customStyle="1" w:styleId="Domylnaczcionkaakapitu2">
    <w:name w:val="Domyślna czcionka akapitu2"/>
    <w:rsid w:val="00121232"/>
  </w:style>
  <w:style w:type="character" w:customStyle="1" w:styleId="WW8Num11z0">
    <w:name w:val="WW8Num11z0"/>
    <w:rsid w:val="00121232"/>
  </w:style>
  <w:style w:type="character" w:customStyle="1" w:styleId="WW8Num11z1">
    <w:name w:val="WW8Num11z1"/>
    <w:rsid w:val="00121232"/>
  </w:style>
  <w:style w:type="character" w:customStyle="1" w:styleId="WW8Num11z2">
    <w:name w:val="WW8Num11z2"/>
    <w:rsid w:val="00121232"/>
  </w:style>
  <w:style w:type="character" w:customStyle="1" w:styleId="WW8Num11z3">
    <w:name w:val="WW8Num11z3"/>
    <w:rsid w:val="00121232"/>
  </w:style>
  <w:style w:type="character" w:customStyle="1" w:styleId="WW8Num11z4">
    <w:name w:val="WW8Num11z4"/>
    <w:rsid w:val="00121232"/>
  </w:style>
  <w:style w:type="character" w:customStyle="1" w:styleId="WW8Num11z5">
    <w:name w:val="WW8Num11z5"/>
    <w:rsid w:val="00121232"/>
  </w:style>
  <w:style w:type="character" w:customStyle="1" w:styleId="WW8Num11z6">
    <w:name w:val="WW8Num11z6"/>
    <w:rsid w:val="00121232"/>
  </w:style>
  <w:style w:type="character" w:customStyle="1" w:styleId="WW8Num11z7">
    <w:name w:val="WW8Num11z7"/>
    <w:rsid w:val="00121232"/>
  </w:style>
  <w:style w:type="character" w:customStyle="1" w:styleId="WW8Num11z8">
    <w:name w:val="WW8Num11z8"/>
    <w:rsid w:val="00121232"/>
  </w:style>
  <w:style w:type="character" w:customStyle="1" w:styleId="WW8Num12z0">
    <w:name w:val="WW8Num12z0"/>
    <w:rsid w:val="00121232"/>
    <w:rPr>
      <w:rFonts w:ascii="Arial" w:eastAsia="Times New Roman" w:hAnsi="Arial" w:cs="Arial"/>
      <w:sz w:val="20"/>
      <w:szCs w:val="20"/>
    </w:rPr>
  </w:style>
  <w:style w:type="character" w:customStyle="1" w:styleId="WW8Num12z1">
    <w:name w:val="WW8Num12z1"/>
    <w:rsid w:val="00121232"/>
  </w:style>
  <w:style w:type="character" w:customStyle="1" w:styleId="WW8Num12z2">
    <w:name w:val="WW8Num12z2"/>
    <w:rsid w:val="00121232"/>
  </w:style>
  <w:style w:type="character" w:customStyle="1" w:styleId="WW8Num12z3">
    <w:name w:val="WW8Num12z3"/>
    <w:rsid w:val="00121232"/>
  </w:style>
  <w:style w:type="character" w:customStyle="1" w:styleId="WW8Num12z4">
    <w:name w:val="WW8Num12z4"/>
    <w:rsid w:val="00121232"/>
  </w:style>
  <w:style w:type="character" w:customStyle="1" w:styleId="WW8Num12z5">
    <w:name w:val="WW8Num12z5"/>
    <w:rsid w:val="00121232"/>
  </w:style>
  <w:style w:type="character" w:customStyle="1" w:styleId="WW8Num12z6">
    <w:name w:val="WW8Num12z6"/>
    <w:rsid w:val="00121232"/>
  </w:style>
  <w:style w:type="character" w:customStyle="1" w:styleId="WW8Num12z7">
    <w:name w:val="WW8Num12z7"/>
    <w:rsid w:val="00121232"/>
  </w:style>
  <w:style w:type="character" w:customStyle="1" w:styleId="WW8Num12z8">
    <w:name w:val="WW8Num12z8"/>
    <w:rsid w:val="00121232"/>
  </w:style>
  <w:style w:type="character" w:customStyle="1" w:styleId="WW8Num13z0">
    <w:name w:val="WW8Num13z0"/>
    <w:rsid w:val="00121232"/>
  </w:style>
  <w:style w:type="character" w:customStyle="1" w:styleId="WW8Num13z1">
    <w:name w:val="WW8Num13z1"/>
    <w:rsid w:val="00121232"/>
  </w:style>
  <w:style w:type="character" w:customStyle="1" w:styleId="WW8Num13z2">
    <w:name w:val="WW8Num13z2"/>
    <w:rsid w:val="00121232"/>
  </w:style>
  <w:style w:type="character" w:customStyle="1" w:styleId="WW8Num13z3">
    <w:name w:val="WW8Num13z3"/>
    <w:rsid w:val="00121232"/>
  </w:style>
  <w:style w:type="character" w:customStyle="1" w:styleId="WW8Num13z4">
    <w:name w:val="WW8Num13z4"/>
    <w:rsid w:val="00121232"/>
  </w:style>
  <w:style w:type="character" w:customStyle="1" w:styleId="WW8Num13z5">
    <w:name w:val="WW8Num13z5"/>
    <w:rsid w:val="00121232"/>
  </w:style>
  <w:style w:type="character" w:customStyle="1" w:styleId="WW8Num13z6">
    <w:name w:val="WW8Num13z6"/>
    <w:rsid w:val="00121232"/>
  </w:style>
  <w:style w:type="character" w:customStyle="1" w:styleId="WW8Num13z7">
    <w:name w:val="WW8Num13z7"/>
    <w:rsid w:val="00121232"/>
  </w:style>
  <w:style w:type="character" w:customStyle="1" w:styleId="WW8Num13z8">
    <w:name w:val="WW8Num13z8"/>
    <w:rsid w:val="00121232"/>
  </w:style>
  <w:style w:type="character" w:customStyle="1" w:styleId="WW8Num14z0">
    <w:name w:val="WW8Num14z0"/>
    <w:rsid w:val="00121232"/>
  </w:style>
  <w:style w:type="character" w:customStyle="1" w:styleId="WW8Num14z1">
    <w:name w:val="WW8Num14z1"/>
    <w:rsid w:val="00121232"/>
  </w:style>
  <w:style w:type="character" w:customStyle="1" w:styleId="WW8Num14z2">
    <w:name w:val="WW8Num14z2"/>
    <w:rsid w:val="00121232"/>
  </w:style>
  <w:style w:type="character" w:customStyle="1" w:styleId="WW8Num14z3">
    <w:name w:val="WW8Num14z3"/>
    <w:rsid w:val="00121232"/>
  </w:style>
  <w:style w:type="character" w:customStyle="1" w:styleId="WW8Num14z4">
    <w:name w:val="WW8Num14z4"/>
    <w:rsid w:val="00121232"/>
  </w:style>
  <w:style w:type="character" w:customStyle="1" w:styleId="WW8Num14z5">
    <w:name w:val="WW8Num14z5"/>
    <w:rsid w:val="00121232"/>
  </w:style>
  <w:style w:type="character" w:customStyle="1" w:styleId="WW8Num14z6">
    <w:name w:val="WW8Num14z6"/>
    <w:rsid w:val="00121232"/>
  </w:style>
  <w:style w:type="character" w:customStyle="1" w:styleId="WW8Num14z7">
    <w:name w:val="WW8Num14z7"/>
    <w:rsid w:val="00121232"/>
  </w:style>
  <w:style w:type="character" w:customStyle="1" w:styleId="WW8Num14z8">
    <w:name w:val="WW8Num14z8"/>
    <w:rsid w:val="00121232"/>
  </w:style>
  <w:style w:type="character" w:customStyle="1" w:styleId="WW8Num15z0">
    <w:name w:val="WW8Num15z0"/>
    <w:rsid w:val="00121232"/>
    <w:rPr>
      <w:rFonts w:ascii="Times New Roman" w:eastAsia="Times New Roman" w:hAnsi="Times New Roman" w:cs="Times New Roman"/>
    </w:rPr>
  </w:style>
  <w:style w:type="character" w:customStyle="1" w:styleId="WW8Num15z1">
    <w:name w:val="WW8Num15z1"/>
    <w:rsid w:val="00121232"/>
  </w:style>
  <w:style w:type="character" w:customStyle="1" w:styleId="WW8Num15z2">
    <w:name w:val="WW8Num15z2"/>
    <w:rsid w:val="00121232"/>
  </w:style>
  <w:style w:type="character" w:customStyle="1" w:styleId="WW8Num15z3">
    <w:name w:val="WW8Num15z3"/>
    <w:rsid w:val="00121232"/>
  </w:style>
  <w:style w:type="character" w:customStyle="1" w:styleId="WW8Num15z4">
    <w:name w:val="WW8Num15z4"/>
    <w:rsid w:val="00121232"/>
  </w:style>
  <w:style w:type="character" w:customStyle="1" w:styleId="WW8Num15z5">
    <w:name w:val="WW8Num15z5"/>
    <w:rsid w:val="00121232"/>
  </w:style>
  <w:style w:type="character" w:customStyle="1" w:styleId="WW8Num15z6">
    <w:name w:val="WW8Num15z6"/>
    <w:rsid w:val="00121232"/>
  </w:style>
  <w:style w:type="character" w:customStyle="1" w:styleId="WW8Num15z7">
    <w:name w:val="WW8Num15z7"/>
    <w:rsid w:val="00121232"/>
  </w:style>
  <w:style w:type="character" w:customStyle="1" w:styleId="WW8Num15z8">
    <w:name w:val="WW8Num15z8"/>
    <w:rsid w:val="00121232"/>
  </w:style>
  <w:style w:type="character" w:customStyle="1" w:styleId="WW8Num16z0">
    <w:name w:val="WW8Num16z0"/>
    <w:rsid w:val="00121232"/>
    <w:rPr>
      <w:rFonts w:ascii="Arial" w:eastAsia="Arial Unicode MS" w:hAnsi="Arial" w:cs="Mangal"/>
      <w:sz w:val="20"/>
      <w:szCs w:val="20"/>
    </w:rPr>
  </w:style>
  <w:style w:type="character" w:customStyle="1" w:styleId="WW8Num16z1">
    <w:name w:val="WW8Num16z1"/>
    <w:rsid w:val="00121232"/>
  </w:style>
  <w:style w:type="character" w:customStyle="1" w:styleId="WW8Num16z2">
    <w:name w:val="WW8Num16z2"/>
    <w:rsid w:val="00121232"/>
  </w:style>
  <w:style w:type="character" w:customStyle="1" w:styleId="WW8Num16z3">
    <w:name w:val="WW8Num16z3"/>
    <w:rsid w:val="00121232"/>
  </w:style>
  <w:style w:type="character" w:customStyle="1" w:styleId="WW8Num16z4">
    <w:name w:val="WW8Num16z4"/>
    <w:rsid w:val="00121232"/>
  </w:style>
  <w:style w:type="character" w:customStyle="1" w:styleId="WW8Num16z5">
    <w:name w:val="WW8Num16z5"/>
    <w:rsid w:val="00121232"/>
  </w:style>
  <w:style w:type="character" w:customStyle="1" w:styleId="WW8Num16z6">
    <w:name w:val="WW8Num16z6"/>
    <w:rsid w:val="00121232"/>
  </w:style>
  <w:style w:type="character" w:customStyle="1" w:styleId="WW8Num16z7">
    <w:name w:val="WW8Num16z7"/>
    <w:rsid w:val="00121232"/>
  </w:style>
  <w:style w:type="character" w:customStyle="1" w:styleId="WW8Num16z8">
    <w:name w:val="WW8Num16z8"/>
    <w:rsid w:val="00121232"/>
  </w:style>
  <w:style w:type="character" w:customStyle="1" w:styleId="WW8Num17z0">
    <w:name w:val="WW8Num17z0"/>
    <w:rsid w:val="00121232"/>
  </w:style>
  <w:style w:type="character" w:customStyle="1" w:styleId="WW8Num17z1">
    <w:name w:val="WW8Num17z1"/>
    <w:rsid w:val="00121232"/>
  </w:style>
  <w:style w:type="character" w:customStyle="1" w:styleId="WW8Num17z2">
    <w:name w:val="WW8Num17z2"/>
    <w:rsid w:val="00121232"/>
  </w:style>
  <w:style w:type="character" w:customStyle="1" w:styleId="WW8Num17z3">
    <w:name w:val="WW8Num17z3"/>
    <w:rsid w:val="00121232"/>
  </w:style>
  <w:style w:type="character" w:customStyle="1" w:styleId="WW8Num17z4">
    <w:name w:val="WW8Num17z4"/>
    <w:rsid w:val="00121232"/>
  </w:style>
  <w:style w:type="character" w:customStyle="1" w:styleId="WW8Num17z5">
    <w:name w:val="WW8Num17z5"/>
    <w:rsid w:val="00121232"/>
  </w:style>
  <w:style w:type="character" w:customStyle="1" w:styleId="WW8Num17z6">
    <w:name w:val="WW8Num17z6"/>
    <w:rsid w:val="00121232"/>
  </w:style>
  <w:style w:type="character" w:customStyle="1" w:styleId="WW8Num17z7">
    <w:name w:val="WW8Num17z7"/>
    <w:rsid w:val="00121232"/>
  </w:style>
  <w:style w:type="character" w:customStyle="1" w:styleId="WW8Num17z8">
    <w:name w:val="WW8Num17z8"/>
    <w:rsid w:val="00121232"/>
  </w:style>
  <w:style w:type="character" w:customStyle="1" w:styleId="WW8Num18z0">
    <w:name w:val="WW8Num18z0"/>
    <w:rsid w:val="00121232"/>
  </w:style>
  <w:style w:type="character" w:customStyle="1" w:styleId="WW8Num18z1">
    <w:name w:val="WW8Num18z1"/>
    <w:rsid w:val="00121232"/>
  </w:style>
  <w:style w:type="character" w:customStyle="1" w:styleId="WW8Num18z2">
    <w:name w:val="WW8Num18z2"/>
    <w:rsid w:val="00121232"/>
  </w:style>
  <w:style w:type="character" w:customStyle="1" w:styleId="WW8Num18z3">
    <w:name w:val="WW8Num18z3"/>
    <w:rsid w:val="00121232"/>
  </w:style>
  <w:style w:type="character" w:customStyle="1" w:styleId="WW8Num18z4">
    <w:name w:val="WW8Num18z4"/>
    <w:rsid w:val="00121232"/>
  </w:style>
  <w:style w:type="character" w:customStyle="1" w:styleId="WW8Num18z5">
    <w:name w:val="WW8Num18z5"/>
    <w:rsid w:val="00121232"/>
  </w:style>
  <w:style w:type="character" w:customStyle="1" w:styleId="WW8Num18z6">
    <w:name w:val="WW8Num18z6"/>
    <w:rsid w:val="00121232"/>
  </w:style>
  <w:style w:type="character" w:customStyle="1" w:styleId="WW8Num18z7">
    <w:name w:val="WW8Num18z7"/>
    <w:rsid w:val="00121232"/>
  </w:style>
  <w:style w:type="character" w:customStyle="1" w:styleId="WW8Num18z8">
    <w:name w:val="WW8Num18z8"/>
    <w:rsid w:val="00121232"/>
  </w:style>
  <w:style w:type="character" w:customStyle="1" w:styleId="WW8Num19z0">
    <w:name w:val="WW8Num19z0"/>
    <w:rsid w:val="00121232"/>
  </w:style>
  <w:style w:type="character" w:customStyle="1" w:styleId="WW8Num19z1">
    <w:name w:val="WW8Num19z1"/>
    <w:rsid w:val="00121232"/>
  </w:style>
  <w:style w:type="character" w:customStyle="1" w:styleId="WW8Num19z2">
    <w:name w:val="WW8Num19z2"/>
    <w:rsid w:val="00121232"/>
  </w:style>
  <w:style w:type="character" w:customStyle="1" w:styleId="WW8Num19z3">
    <w:name w:val="WW8Num19z3"/>
    <w:rsid w:val="00121232"/>
  </w:style>
  <w:style w:type="character" w:customStyle="1" w:styleId="WW8Num19z4">
    <w:name w:val="WW8Num19z4"/>
    <w:rsid w:val="00121232"/>
  </w:style>
  <w:style w:type="character" w:customStyle="1" w:styleId="WW8Num19z5">
    <w:name w:val="WW8Num19z5"/>
    <w:rsid w:val="00121232"/>
  </w:style>
  <w:style w:type="character" w:customStyle="1" w:styleId="WW8Num19z6">
    <w:name w:val="WW8Num19z6"/>
    <w:rsid w:val="00121232"/>
  </w:style>
  <w:style w:type="character" w:customStyle="1" w:styleId="WW8Num19z7">
    <w:name w:val="WW8Num19z7"/>
    <w:rsid w:val="00121232"/>
  </w:style>
  <w:style w:type="character" w:customStyle="1" w:styleId="WW8Num19z8">
    <w:name w:val="WW8Num19z8"/>
    <w:rsid w:val="00121232"/>
  </w:style>
  <w:style w:type="character" w:customStyle="1" w:styleId="WW8Num20z0">
    <w:name w:val="WW8Num20z0"/>
    <w:rsid w:val="00121232"/>
  </w:style>
  <w:style w:type="character" w:customStyle="1" w:styleId="WW8Num20z1">
    <w:name w:val="WW8Num20z1"/>
    <w:rsid w:val="00121232"/>
  </w:style>
  <w:style w:type="character" w:customStyle="1" w:styleId="WW8Num20z2">
    <w:name w:val="WW8Num20z2"/>
    <w:rsid w:val="00121232"/>
  </w:style>
  <w:style w:type="character" w:customStyle="1" w:styleId="WW8Num20z3">
    <w:name w:val="WW8Num20z3"/>
    <w:rsid w:val="00121232"/>
  </w:style>
  <w:style w:type="character" w:customStyle="1" w:styleId="WW8Num20z4">
    <w:name w:val="WW8Num20z4"/>
    <w:rsid w:val="00121232"/>
  </w:style>
  <w:style w:type="character" w:customStyle="1" w:styleId="WW8Num20z5">
    <w:name w:val="WW8Num20z5"/>
    <w:rsid w:val="00121232"/>
  </w:style>
  <w:style w:type="character" w:customStyle="1" w:styleId="WW8Num20z6">
    <w:name w:val="WW8Num20z6"/>
    <w:rsid w:val="00121232"/>
  </w:style>
  <w:style w:type="character" w:customStyle="1" w:styleId="WW8Num20z7">
    <w:name w:val="WW8Num20z7"/>
    <w:rsid w:val="00121232"/>
  </w:style>
  <w:style w:type="character" w:customStyle="1" w:styleId="WW8Num20z8">
    <w:name w:val="WW8Num20z8"/>
    <w:rsid w:val="00121232"/>
  </w:style>
  <w:style w:type="paragraph" w:customStyle="1" w:styleId="Nagwek20">
    <w:name w:val="Nagłówek2"/>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styleId="Lista">
    <w:name w:val="List"/>
    <w:basedOn w:val="Tekstpodstawowy"/>
    <w:rsid w:val="00121232"/>
    <w:pPr>
      <w:suppressAutoHyphens w:val="0"/>
      <w:ind w:left="567" w:hanging="567"/>
    </w:pPr>
    <w:rPr>
      <w:rFonts w:ascii="Arial" w:eastAsia="Times New Roman" w:hAnsi="Arial" w:cs="Mangal"/>
      <w:kern w:val="0"/>
      <w:szCs w:val="20"/>
      <w:lang w:eastAsia="en-US" w:bidi="en-US"/>
    </w:rPr>
  </w:style>
  <w:style w:type="paragraph" w:styleId="Legenda">
    <w:name w:val="caption"/>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customStyle="1" w:styleId="Indeks">
    <w:name w:val="Indeks"/>
    <w:basedOn w:val="Normalny"/>
    <w:rsid w:val="00121232"/>
    <w:pPr>
      <w:suppressLineNumbers/>
      <w:suppressAutoHyphens w:val="0"/>
      <w:ind w:left="567" w:hanging="567"/>
    </w:pPr>
    <w:rPr>
      <w:rFonts w:ascii="Arial" w:eastAsia="Times New Roman" w:hAnsi="Arial" w:cs="Mangal"/>
      <w:kern w:val="0"/>
      <w:szCs w:val="20"/>
      <w:lang w:eastAsia="en-US" w:bidi="en-US"/>
    </w:rPr>
  </w:style>
  <w:style w:type="paragraph" w:customStyle="1" w:styleId="Nagwek10">
    <w:name w:val="Nagłówek1"/>
    <w:basedOn w:val="Normalny"/>
    <w:next w:val="Tekstpodstawowy"/>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paragraph" w:customStyle="1" w:styleId="Legenda1">
    <w:name w:val="Legenda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agwek">
    <w:name w:val="header"/>
    <w:basedOn w:val="Normalny"/>
    <w:next w:val="Tekstpodstawowy"/>
    <w:link w:val="NagwekZnak"/>
    <w:rsid w:val="00121232"/>
    <w:pPr>
      <w:keepNext/>
      <w:suppressAutoHyphens w:val="0"/>
      <w:spacing w:before="240" w:after="120"/>
      <w:ind w:left="567" w:hanging="567"/>
    </w:pPr>
    <w:rPr>
      <w:rFonts w:ascii="Liberation Sans" w:eastAsia="Arial Unicode MS" w:hAnsi="Liberation Sans" w:cs="Mangal"/>
      <w:kern w:val="0"/>
      <w:sz w:val="28"/>
      <w:szCs w:val="28"/>
      <w:lang w:eastAsia="en-US" w:bidi="en-US"/>
    </w:rPr>
  </w:style>
  <w:style w:type="character" w:customStyle="1" w:styleId="NagwekZnak">
    <w:name w:val="Nagłówek Znak"/>
    <w:basedOn w:val="Domylnaczcionkaakapitu"/>
    <w:link w:val="Nagwek"/>
    <w:rsid w:val="00121232"/>
    <w:rPr>
      <w:rFonts w:ascii="Liberation Sans" w:eastAsia="Arial Unicode MS" w:hAnsi="Liberation Sans" w:cs="Mangal"/>
      <w:sz w:val="28"/>
      <w:szCs w:val="28"/>
      <w:lang w:bidi="en-US"/>
    </w:rPr>
  </w:style>
  <w:style w:type="paragraph" w:customStyle="1" w:styleId="Podpis1">
    <w:name w:val="Podpis1"/>
    <w:basedOn w:val="Normalny"/>
    <w:rsid w:val="00121232"/>
    <w:pPr>
      <w:suppressLineNumbers/>
      <w:suppressAutoHyphens w:val="0"/>
      <w:spacing w:before="120" w:after="120"/>
      <w:ind w:left="567" w:hanging="567"/>
    </w:pPr>
    <w:rPr>
      <w:rFonts w:ascii="Arial" w:eastAsia="Times New Roman" w:hAnsi="Arial" w:cs="Mangal"/>
      <w:i/>
      <w:iCs/>
      <w:kern w:val="0"/>
      <w:sz w:val="24"/>
      <w:szCs w:val="24"/>
      <w:lang w:eastAsia="en-US" w:bidi="en-US"/>
    </w:rPr>
  </w:style>
  <w:style w:type="paragraph" w:styleId="NormalnyWeb">
    <w:name w:val="Normal (Web)"/>
    <w:basedOn w:val="Normalny"/>
    <w:rsid w:val="00121232"/>
    <w:pPr>
      <w:suppressAutoHyphens w:val="0"/>
      <w:spacing w:before="280" w:after="119"/>
      <w:ind w:left="567" w:hanging="567"/>
    </w:pPr>
    <w:rPr>
      <w:rFonts w:ascii="Times New Roman" w:eastAsia="Times New Roman" w:hAnsi="Times New Roman" w:cs="Times New Roman"/>
      <w:kern w:val="0"/>
      <w:szCs w:val="20"/>
      <w:lang w:eastAsia="en-US" w:bidi="en-US"/>
    </w:rPr>
  </w:style>
  <w:style w:type="paragraph" w:styleId="Stopka">
    <w:name w:val="footer"/>
    <w:basedOn w:val="Normalny"/>
    <w:link w:val="StopkaZnak"/>
    <w:uiPriority w:val="99"/>
    <w:rsid w:val="00121232"/>
    <w:pPr>
      <w:suppressLineNumbers/>
      <w:tabs>
        <w:tab w:val="center" w:pos="4819"/>
        <w:tab w:val="right" w:pos="9638"/>
      </w:tabs>
      <w:suppressAutoHyphens w:val="0"/>
      <w:ind w:left="567" w:hanging="567"/>
    </w:pPr>
    <w:rPr>
      <w:rFonts w:ascii="Arial" w:eastAsia="Times New Roman" w:hAnsi="Arial" w:cs="Arial"/>
      <w:kern w:val="0"/>
      <w:szCs w:val="20"/>
      <w:lang w:eastAsia="en-US" w:bidi="en-US"/>
    </w:rPr>
  </w:style>
  <w:style w:type="character" w:customStyle="1" w:styleId="StopkaZnak">
    <w:name w:val="Stopka Znak"/>
    <w:basedOn w:val="Domylnaczcionkaakapitu"/>
    <w:link w:val="Stopka"/>
    <w:uiPriority w:val="99"/>
    <w:rsid w:val="00121232"/>
    <w:rPr>
      <w:rFonts w:ascii="Arial" w:eastAsia="Times New Roman" w:hAnsi="Arial" w:cs="Arial"/>
      <w:szCs w:val="20"/>
      <w:lang w:bidi="en-US"/>
    </w:rPr>
  </w:style>
  <w:style w:type="paragraph" w:customStyle="1" w:styleId="Zawartotabeli">
    <w:name w:val="Zawartość tabeli"/>
    <w:basedOn w:val="Normalny"/>
    <w:rsid w:val="00121232"/>
    <w:pPr>
      <w:suppressLineNumbers/>
      <w:suppressAutoHyphens w:val="0"/>
      <w:ind w:left="567" w:hanging="567"/>
    </w:pPr>
    <w:rPr>
      <w:rFonts w:ascii="Arial" w:eastAsia="Times New Roman" w:hAnsi="Arial" w:cs="Arial"/>
      <w:kern w:val="0"/>
      <w:szCs w:val="20"/>
      <w:lang w:eastAsia="en-US" w:bidi="en-US"/>
    </w:rPr>
  </w:style>
  <w:style w:type="paragraph" w:customStyle="1" w:styleId="Nagwekwiadomoci1">
    <w:name w:val="Nagłówek wiadomości1"/>
    <w:basedOn w:val="Tekstpodstawowy"/>
    <w:rsid w:val="00121232"/>
    <w:pPr>
      <w:keepLines/>
      <w:suppressAutoHyphens w:val="0"/>
      <w:spacing w:after="40" w:line="140" w:lineRule="atLeast"/>
      <w:ind w:left="360" w:firstLine="0"/>
    </w:pPr>
    <w:rPr>
      <w:rFonts w:ascii="Garamond" w:eastAsia="Times New Roman" w:hAnsi="Garamond" w:cs="Garamond"/>
      <w:spacing w:val="-5"/>
      <w:kern w:val="1"/>
      <w:szCs w:val="20"/>
      <w:lang w:eastAsia="en-US"/>
    </w:rPr>
  </w:style>
  <w:style w:type="paragraph" w:customStyle="1" w:styleId="Nagwekwiadomoci-etykieta">
    <w:name w:val="Nagłówek wiadomości - etykieta"/>
    <w:basedOn w:val="Nagwekwiadomoci1"/>
    <w:next w:val="Nagwekwiadomoci1"/>
    <w:rsid w:val="00121232"/>
    <w:pPr>
      <w:spacing w:before="40" w:after="0"/>
      <w:ind w:left="0"/>
    </w:pPr>
    <w:rPr>
      <w:caps/>
      <w:spacing w:val="6"/>
      <w:position w:val="1"/>
      <w:sz w:val="14"/>
    </w:rPr>
  </w:style>
  <w:style w:type="paragraph" w:customStyle="1" w:styleId="Nagwektabeli">
    <w:name w:val="Nagłówek tabeli"/>
    <w:basedOn w:val="Zawartotabeli"/>
    <w:rsid w:val="00121232"/>
    <w:pPr>
      <w:jc w:val="center"/>
    </w:pPr>
    <w:rPr>
      <w:b/>
      <w:bCs/>
    </w:rPr>
  </w:style>
  <w:style w:type="paragraph" w:customStyle="1" w:styleId="Standard">
    <w:name w:val="Standard"/>
    <w:rsid w:val="00121232"/>
    <w:pPr>
      <w:widowControl w:val="0"/>
      <w:suppressAutoHyphens/>
      <w:spacing w:after="200" w:line="276" w:lineRule="auto"/>
      <w:ind w:left="567" w:hanging="567"/>
      <w:textAlignment w:val="baseline"/>
    </w:pPr>
    <w:rPr>
      <w:rFonts w:ascii="Arial" w:eastAsia="SimSun" w:hAnsi="Arial" w:cs="Arial"/>
      <w:kern w:val="1"/>
      <w:sz w:val="24"/>
      <w:szCs w:val="24"/>
      <w:lang w:eastAsia="zh-CN" w:bidi="hi-IN"/>
    </w:rPr>
  </w:style>
  <w:style w:type="paragraph" w:styleId="Tytu">
    <w:name w:val="Title"/>
    <w:basedOn w:val="Normalny"/>
    <w:next w:val="Normalny"/>
    <w:link w:val="TytuZnak"/>
    <w:uiPriority w:val="10"/>
    <w:qFormat/>
    <w:rsid w:val="00121232"/>
    <w:pPr>
      <w:pBdr>
        <w:bottom w:val="single" w:sz="4" w:space="1" w:color="auto"/>
      </w:pBdr>
      <w:suppressAutoHyphens w:val="0"/>
      <w:spacing w:line="240" w:lineRule="auto"/>
      <w:ind w:left="567" w:hanging="567"/>
      <w:contextualSpacing/>
    </w:pPr>
    <w:rPr>
      <w:rFonts w:ascii="Cambria" w:eastAsia="Times New Roman" w:hAnsi="Cambria" w:cs="Times New Roman"/>
      <w:spacing w:val="5"/>
      <w:kern w:val="0"/>
      <w:sz w:val="52"/>
      <w:szCs w:val="52"/>
    </w:rPr>
  </w:style>
  <w:style w:type="character" w:customStyle="1" w:styleId="TytuZnak">
    <w:name w:val="Tytuł Znak"/>
    <w:basedOn w:val="Domylnaczcionkaakapitu"/>
    <w:link w:val="Tytu"/>
    <w:uiPriority w:val="10"/>
    <w:rsid w:val="00121232"/>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121232"/>
    <w:pPr>
      <w:suppressAutoHyphens w:val="0"/>
      <w:spacing w:after="600"/>
      <w:ind w:left="567" w:hanging="567"/>
    </w:pPr>
    <w:rPr>
      <w:rFonts w:ascii="Cambria" w:eastAsia="Times New Roman" w:hAnsi="Cambria" w:cs="Times New Roman"/>
      <w:i/>
      <w:iCs/>
      <w:spacing w:val="13"/>
      <w:kern w:val="0"/>
      <w:sz w:val="24"/>
      <w:szCs w:val="24"/>
    </w:rPr>
  </w:style>
  <w:style w:type="character" w:customStyle="1" w:styleId="PodtytuZnak">
    <w:name w:val="Podtytuł Znak"/>
    <w:basedOn w:val="Domylnaczcionkaakapitu"/>
    <w:link w:val="Podtytu"/>
    <w:uiPriority w:val="11"/>
    <w:rsid w:val="00121232"/>
    <w:rPr>
      <w:rFonts w:ascii="Cambria" w:eastAsia="Times New Roman" w:hAnsi="Cambria" w:cs="Times New Roman"/>
      <w:i/>
      <w:iCs/>
      <w:spacing w:val="13"/>
      <w:sz w:val="24"/>
      <w:szCs w:val="24"/>
    </w:rPr>
  </w:style>
  <w:style w:type="character" w:styleId="Pogrubienie">
    <w:name w:val="Strong"/>
    <w:uiPriority w:val="22"/>
    <w:qFormat/>
    <w:rsid w:val="00121232"/>
    <w:rPr>
      <w:b/>
      <w:bCs/>
    </w:rPr>
  </w:style>
  <w:style w:type="character" w:styleId="Uwydatnienie">
    <w:name w:val="Emphasis"/>
    <w:uiPriority w:val="20"/>
    <w:qFormat/>
    <w:rsid w:val="00121232"/>
    <w:rPr>
      <w:b/>
      <w:bCs/>
      <w:i/>
      <w:iCs/>
      <w:spacing w:val="10"/>
      <w:bdr w:val="none" w:sz="0" w:space="0" w:color="auto"/>
      <w:shd w:val="clear" w:color="auto" w:fill="auto"/>
    </w:rPr>
  </w:style>
  <w:style w:type="paragraph" w:styleId="Bezodstpw">
    <w:name w:val="No Spacing"/>
    <w:basedOn w:val="Normalny"/>
    <w:uiPriority w:val="1"/>
    <w:qFormat/>
    <w:rsid w:val="00121232"/>
    <w:pPr>
      <w:suppressAutoHyphens w:val="0"/>
      <w:spacing w:after="0" w:line="240" w:lineRule="auto"/>
      <w:ind w:left="567" w:hanging="567"/>
    </w:pPr>
    <w:rPr>
      <w:rFonts w:ascii="Arial" w:eastAsia="Times New Roman" w:hAnsi="Arial" w:cs="Arial"/>
      <w:kern w:val="0"/>
      <w:szCs w:val="20"/>
      <w:lang w:eastAsia="en-US" w:bidi="en-US"/>
    </w:rPr>
  </w:style>
  <w:style w:type="paragraph" w:styleId="Akapitzlist">
    <w:name w:val="List Paragraph"/>
    <w:basedOn w:val="Normalny"/>
    <w:uiPriority w:val="34"/>
    <w:qFormat/>
    <w:rsid w:val="00121232"/>
    <w:pPr>
      <w:suppressAutoHyphens w:val="0"/>
      <w:ind w:left="720" w:hanging="567"/>
      <w:contextualSpacing/>
    </w:pPr>
    <w:rPr>
      <w:rFonts w:ascii="Arial" w:eastAsia="Times New Roman" w:hAnsi="Arial" w:cs="Arial"/>
      <w:kern w:val="0"/>
      <w:szCs w:val="20"/>
      <w:lang w:eastAsia="en-US" w:bidi="en-US"/>
    </w:rPr>
  </w:style>
  <w:style w:type="paragraph" w:styleId="Cytat">
    <w:name w:val="Quote"/>
    <w:basedOn w:val="Normalny"/>
    <w:next w:val="Normalny"/>
    <w:link w:val="CytatZnak"/>
    <w:uiPriority w:val="29"/>
    <w:qFormat/>
    <w:rsid w:val="00121232"/>
    <w:pPr>
      <w:suppressAutoHyphens w:val="0"/>
      <w:spacing w:before="200" w:after="0"/>
      <w:ind w:left="360" w:right="360" w:hanging="567"/>
    </w:pPr>
    <w:rPr>
      <w:rFonts w:ascii="Arial" w:eastAsia="Times New Roman" w:hAnsi="Arial" w:cs="Times New Roman"/>
      <w:i/>
      <w:iCs/>
      <w:kern w:val="0"/>
      <w:sz w:val="20"/>
      <w:szCs w:val="20"/>
    </w:rPr>
  </w:style>
  <w:style w:type="character" w:customStyle="1" w:styleId="CytatZnak">
    <w:name w:val="Cytat Znak"/>
    <w:basedOn w:val="Domylnaczcionkaakapitu"/>
    <w:link w:val="Cytat"/>
    <w:uiPriority w:val="29"/>
    <w:rsid w:val="00121232"/>
    <w:rPr>
      <w:rFonts w:ascii="Arial" w:eastAsia="Times New Roman" w:hAnsi="Arial" w:cs="Times New Roman"/>
      <w:i/>
      <w:iCs/>
      <w:sz w:val="20"/>
      <w:szCs w:val="20"/>
    </w:rPr>
  </w:style>
  <w:style w:type="paragraph" w:styleId="Cytatintensywny">
    <w:name w:val="Intense Quote"/>
    <w:basedOn w:val="Normalny"/>
    <w:next w:val="Normalny"/>
    <w:link w:val="CytatintensywnyZnak"/>
    <w:uiPriority w:val="30"/>
    <w:qFormat/>
    <w:rsid w:val="00121232"/>
    <w:pPr>
      <w:pBdr>
        <w:bottom w:val="single" w:sz="4" w:space="1" w:color="auto"/>
      </w:pBdr>
      <w:suppressAutoHyphens w:val="0"/>
      <w:spacing w:before="200" w:after="280"/>
      <w:ind w:left="1008" w:right="1152" w:hanging="567"/>
    </w:pPr>
    <w:rPr>
      <w:rFonts w:ascii="Arial" w:eastAsia="Times New Roman" w:hAnsi="Arial" w:cs="Times New Roman"/>
      <w:b/>
      <w:bCs/>
      <w:i/>
      <w:iCs/>
      <w:kern w:val="0"/>
      <w:sz w:val="20"/>
      <w:szCs w:val="20"/>
    </w:rPr>
  </w:style>
  <w:style w:type="character" w:customStyle="1" w:styleId="CytatintensywnyZnak">
    <w:name w:val="Cytat intensywny Znak"/>
    <w:basedOn w:val="Domylnaczcionkaakapitu"/>
    <w:link w:val="Cytatintensywny"/>
    <w:uiPriority w:val="30"/>
    <w:rsid w:val="00121232"/>
    <w:rPr>
      <w:rFonts w:ascii="Arial" w:eastAsia="Times New Roman" w:hAnsi="Arial" w:cs="Times New Roman"/>
      <w:b/>
      <w:bCs/>
      <w:i/>
      <w:iCs/>
      <w:sz w:val="20"/>
      <w:szCs w:val="20"/>
    </w:rPr>
  </w:style>
  <w:style w:type="character" w:styleId="Wyrnieniedelikatne">
    <w:name w:val="Subtle Emphasis"/>
    <w:uiPriority w:val="19"/>
    <w:qFormat/>
    <w:rsid w:val="00121232"/>
    <w:rPr>
      <w:i/>
      <w:iCs/>
    </w:rPr>
  </w:style>
  <w:style w:type="character" w:styleId="Wyrnienieintensywne">
    <w:name w:val="Intense Emphasis"/>
    <w:uiPriority w:val="21"/>
    <w:qFormat/>
    <w:rsid w:val="00121232"/>
    <w:rPr>
      <w:b/>
      <w:bCs/>
    </w:rPr>
  </w:style>
  <w:style w:type="character" w:styleId="Odwoaniedelikatne">
    <w:name w:val="Subtle Reference"/>
    <w:uiPriority w:val="31"/>
    <w:qFormat/>
    <w:rsid w:val="00121232"/>
    <w:rPr>
      <w:smallCaps/>
    </w:rPr>
  </w:style>
  <w:style w:type="character" w:styleId="Odwoanieintensywne">
    <w:name w:val="Intense Reference"/>
    <w:uiPriority w:val="32"/>
    <w:qFormat/>
    <w:rsid w:val="00121232"/>
    <w:rPr>
      <w:smallCaps/>
      <w:spacing w:val="5"/>
      <w:u w:val="single"/>
    </w:rPr>
  </w:style>
  <w:style w:type="character" w:styleId="Tytuksiki">
    <w:name w:val="Book Title"/>
    <w:uiPriority w:val="33"/>
    <w:qFormat/>
    <w:rsid w:val="00121232"/>
    <w:rPr>
      <w:i/>
      <w:iCs/>
      <w:smallCaps/>
      <w:spacing w:val="5"/>
    </w:rPr>
  </w:style>
  <w:style w:type="paragraph" w:styleId="Nagwekspisutreci">
    <w:name w:val="TOC Heading"/>
    <w:basedOn w:val="Nagwek1"/>
    <w:next w:val="Normalny"/>
    <w:uiPriority w:val="39"/>
    <w:semiHidden/>
    <w:unhideWhenUsed/>
    <w:qFormat/>
    <w:rsid w:val="00121232"/>
    <w:pPr>
      <w:outlineLvl w:val="9"/>
    </w:pPr>
  </w:style>
  <w:style w:type="character" w:customStyle="1" w:styleId="markedcontent">
    <w:name w:val="markedcontent"/>
    <w:basedOn w:val="Domylnaczcionkaakapitu"/>
    <w:rsid w:val="007352BE"/>
  </w:style>
  <w:style w:type="character" w:customStyle="1" w:styleId="hgkelc">
    <w:name w:val="hgkelc"/>
    <w:basedOn w:val="Domylnaczcionkaakapitu"/>
    <w:rsid w:val="00BB2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26446">
      <w:bodyDiv w:val="1"/>
      <w:marLeft w:val="0"/>
      <w:marRight w:val="0"/>
      <w:marTop w:val="0"/>
      <w:marBottom w:val="0"/>
      <w:divBdr>
        <w:top w:val="none" w:sz="0" w:space="0" w:color="auto"/>
        <w:left w:val="none" w:sz="0" w:space="0" w:color="auto"/>
        <w:bottom w:val="none" w:sz="0" w:space="0" w:color="auto"/>
        <w:right w:val="none" w:sz="0" w:space="0" w:color="auto"/>
      </w:divBdr>
    </w:div>
    <w:div w:id="1613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Wnuk@sc.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zysztof.Kilijanski@sc.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D6367-DB78-4A72-8C08-83802FC19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3580</TotalTime>
  <Pages>1</Pages>
  <Words>6778</Words>
  <Characters>40668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A79951</dc:creator>
  <cp:keywords/>
  <dc:description/>
  <cp:lastModifiedBy>Bogumiła Skorna</cp:lastModifiedBy>
  <cp:revision>126</cp:revision>
  <cp:lastPrinted>2023-10-26T06:11:00Z</cp:lastPrinted>
  <dcterms:created xsi:type="dcterms:W3CDTF">2021-10-25T08:08:00Z</dcterms:created>
  <dcterms:modified xsi:type="dcterms:W3CDTF">2023-11-10T07:00:00Z</dcterms:modified>
</cp:coreProperties>
</file>