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49841" w14:textId="0C211F9C" w:rsidR="00533357" w:rsidRPr="00686B5E" w:rsidRDefault="00533357" w:rsidP="00533357">
      <w:pPr>
        <w:spacing w:after="0" w:line="240" w:lineRule="auto"/>
        <w:jc w:val="right"/>
        <w:rPr>
          <w:rFonts w:cs="Calibri"/>
          <w:b/>
          <w:bCs/>
          <w:color w:val="000000"/>
        </w:rPr>
      </w:pPr>
      <w:r w:rsidRPr="00686B5E">
        <w:rPr>
          <w:rFonts w:cs="Calibri"/>
          <w:b/>
          <w:bCs/>
          <w:color w:val="000000"/>
        </w:rPr>
        <w:t xml:space="preserve">Załącznik nr </w:t>
      </w:r>
      <w:r w:rsidR="00BE63DA">
        <w:rPr>
          <w:rFonts w:cs="Calibri"/>
          <w:b/>
          <w:bCs/>
          <w:color w:val="000000"/>
        </w:rPr>
        <w:t>1</w:t>
      </w:r>
      <w:r w:rsidRPr="00686B5E">
        <w:rPr>
          <w:rFonts w:cs="Calibri"/>
          <w:b/>
          <w:bCs/>
          <w:color w:val="000000"/>
        </w:rPr>
        <w:t xml:space="preserve"> do SWZ</w:t>
      </w:r>
    </w:p>
    <w:p w14:paraId="09501F3E" w14:textId="77777777" w:rsidR="00FB70AE" w:rsidRDefault="00FB70AE" w:rsidP="00533357">
      <w:pPr>
        <w:pStyle w:val="Nagwek"/>
        <w:rPr>
          <w:rFonts w:cs="Calibri"/>
          <w:b/>
          <w:bCs/>
        </w:rPr>
      </w:pPr>
    </w:p>
    <w:p w14:paraId="54EB5F83" w14:textId="07F2D132" w:rsidR="00533357" w:rsidRPr="00CC46D8" w:rsidRDefault="00533357" w:rsidP="00533357">
      <w:pPr>
        <w:pStyle w:val="Nagwek"/>
        <w:rPr>
          <w:b/>
          <w:bCs/>
          <w:sz w:val="26"/>
          <w:szCs w:val="26"/>
        </w:rPr>
      </w:pPr>
      <w:r w:rsidRPr="00CC46D8">
        <w:rPr>
          <w:b/>
          <w:bCs/>
          <w:color w:val="00B050"/>
          <w:u w:val="single"/>
        </w:rPr>
        <w:t>Wykonawca</w:t>
      </w:r>
      <w:r>
        <w:rPr>
          <w:b/>
          <w:bCs/>
          <w:color w:val="00B050"/>
          <w:u w:val="single"/>
        </w:rPr>
        <w:t xml:space="preserve"> dołącza do oferty.</w:t>
      </w:r>
    </w:p>
    <w:p w14:paraId="64BC11D5" w14:textId="095DB262" w:rsidR="00533357" w:rsidRPr="00686B5E" w:rsidRDefault="00533357" w:rsidP="00533357">
      <w:pPr>
        <w:ind w:right="141"/>
        <w:jc w:val="both"/>
        <w:rPr>
          <w:b/>
        </w:rPr>
      </w:pPr>
      <w:r w:rsidRPr="00CC46D8">
        <w:rPr>
          <w:color w:val="00B050"/>
        </w:rPr>
        <w:t>Wykonawca podpisuje kwalifikowanym podpisem elektronicznym</w:t>
      </w:r>
      <w:r w:rsidR="00720712">
        <w:rPr>
          <w:color w:val="00B050"/>
        </w:rPr>
        <w:t xml:space="preserve"> lub</w:t>
      </w:r>
      <w:r w:rsidR="00625025">
        <w:rPr>
          <w:color w:val="00B050"/>
        </w:rPr>
        <w:t xml:space="preserve"> podpisem zaufany</w:t>
      </w:r>
      <w:r w:rsidR="00E95230">
        <w:rPr>
          <w:color w:val="00B050"/>
        </w:rPr>
        <w:t>m,</w:t>
      </w:r>
      <w:r w:rsidR="00625025">
        <w:rPr>
          <w:color w:val="00B050"/>
        </w:rPr>
        <w:t xml:space="preserve"> lub osobistym</w:t>
      </w:r>
      <w:r w:rsidRPr="00CC46D8">
        <w:rPr>
          <w:rFonts w:cs="Calibri"/>
          <w:b/>
          <w:bCs/>
          <w:color w:val="00B050"/>
        </w:rPr>
        <w:t xml:space="preserve"> </w:t>
      </w:r>
      <w:r w:rsidRPr="00CC46D8">
        <w:rPr>
          <w:color w:val="00B050"/>
        </w:rPr>
        <w:t>i składa na Platformie zakupowej, zgodnie z treścią SWZ.</w:t>
      </w:r>
      <w:r w:rsidRPr="00CC46D8">
        <w:rPr>
          <w:b/>
        </w:rPr>
        <w:tab/>
      </w:r>
    </w:p>
    <w:p w14:paraId="1E051224" w14:textId="77777777" w:rsidR="00533357" w:rsidRDefault="00533357" w:rsidP="00533357">
      <w:pPr>
        <w:pStyle w:val="Tekstpodstawowy"/>
        <w:jc w:val="right"/>
        <w:rPr>
          <w:rFonts w:ascii="Calibri" w:hAnsi="Calibri" w:cs="Calibri"/>
          <w:sz w:val="22"/>
          <w:szCs w:val="22"/>
        </w:rPr>
      </w:pPr>
      <w:r w:rsidRPr="006B5FC8">
        <w:rPr>
          <w:rFonts w:ascii="Calibri" w:hAnsi="Calibri" w:cs="Calibri"/>
          <w:sz w:val="22"/>
          <w:szCs w:val="22"/>
        </w:rPr>
        <w:t>dnia ...............................</w:t>
      </w:r>
    </w:p>
    <w:p w14:paraId="4395A8EC" w14:textId="77777777" w:rsidR="00533357" w:rsidRDefault="00533357" w:rsidP="00533357">
      <w:pPr>
        <w:jc w:val="right"/>
        <w:rPr>
          <w:b/>
          <w:szCs w:val="20"/>
        </w:rPr>
      </w:pPr>
    </w:p>
    <w:p w14:paraId="741D0677" w14:textId="77777777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 xml:space="preserve">Kujawsko-Pomorskie </w:t>
      </w:r>
    </w:p>
    <w:p w14:paraId="188E0529" w14:textId="5AC483A9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 xml:space="preserve">Inwestycje Medyczne </w:t>
      </w:r>
      <w:r w:rsidR="0068278F">
        <w:rPr>
          <w:b/>
          <w:sz w:val="24"/>
          <w:szCs w:val="24"/>
        </w:rPr>
        <w:t>S</w:t>
      </w:r>
      <w:r w:rsidRPr="005D6E57">
        <w:rPr>
          <w:b/>
          <w:sz w:val="24"/>
          <w:szCs w:val="24"/>
        </w:rPr>
        <w:t>p. z o.</w:t>
      </w:r>
      <w:r>
        <w:rPr>
          <w:b/>
          <w:sz w:val="24"/>
          <w:szCs w:val="24"/>
        </w:rPr>
        <w:t xml:space="preserve"> </w:t>
      </w:r>
      <w:r w:rsidRPr="005D6E57">
        <w:rPr>
          <w:b/>
          <w:sz w:val="24"/>
          <w:szCs w:val="24"/>
        </w:rPr>
        <w:t>o.</w:t>
      </w:r>
    </w:p>
    <w:p w14:paraId="1B68A82D" w14:textId="77777777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>ul. Plac Teatralny 2</w:t>
      </w:r>
    </w:p>
    <w:p w14:paraId="19087541" w14:textId="23339472" w:rsidR="00747A1A" w:rsidRDefault="00747A1A" w:rsidP="00747A1A">
      <w:pPr>
        <w:spacing w:after="0"/>
        <w:ind w:left="4248" w:firstLine="708"/>
        <w:rPr>
          <w:b/>
          <w:sz w:val="24"/>
          <w:szCs w:val="24"/>
        </w:rPr>
      </w:pPr>
      <w:r w:rsidRPr="005D6E57">
        <w:rPr>
          <w:b/>
          <w:sz w:val="24"/>
          <w:szCs w:val="24"/>
        </w:rPr>
        <w:t>87-100 Toruń</w:t>
      </w:r>
    </w:p>
    <w:p w14:paraId="0CD28F24" w14:textId="77777777" w:rsidR="00747A1A" w:rsidRPr="005D6E57" w:rsidRDefault="00747A1A" w:rsidP="00747A1A">
      <w:pPr>
        <w:spacing w:after="0"/>
        <w:ind w:left="4248" w:firstLine="708"/>
        <w:rPr>
          <w:b/>
          <w:sz w:val="24"/>
          <w:szCs w:val="24"/>
        </w:rPr>
      </w:pPr>
    </w:p>
    <w:p w14:paraId="66BBF183" w14:textId="0E93D30F" w:rsidR="00533357" w:rsidRPr="00533357" w:rsidRDefault="00533357" w:rsidP="00533357">
      <w:pPr>
        <w:jc w:val="center"/>
        <w:rPr>
          <w:b/>
          <w:sz w:val="28"/>
        </w:rPr>
      </w:pPr>
      <w:r w:rsidRPr="00C94D3D">
        <w:rPr>
          <w:b/>
          <w:sz w:val="28"/>
        </w:rPr>
        <w:t>Formularz ofert</w:t>
      </w:r>
      <w:r>
        <w:rPr>
          <w:b/>
          <w:sz w:val="28"/>
        </w:rPr>
        <w:t>owy</w:t>
      </w:r>
    </w:p>
    <w:p w14:paraId="532D153E" w14:textId="77777777" w:rsidR="00533357" w:rsidRPr="00E91F28" w:rsidRDefault="00533357" w:rsidP="00533357">
      <w:pPr>
        <w:pStyle w:val="Tekstprzypisukocowego"/>
        <w:numPr>
          <w:ilvl w:val="0"/>
          <w:numId w:val="97"/>
        </w:numPr>
        <w:ind w:left="284" w:hanging="295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b/>
          <w:color w:val="000000"/>
          <w:sz w:val="22"/>
          <w:szCs w:val="22"/>
        </w:rPr>
        <w:t>Oznaczenie Wykonawcy</w:t>
      </w:r>
      <w:r w:rsidRPr="00E91F28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394BF86" w14:textId="77777777" w:rsidR="00533357" w:rsidRPr="00E91F28" w:rsidRDefault="00533357" w:rsidP="00533357">
      <w:pPr>
        <w:pStyle w:val="Tekstprzypisukocowego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(</w:t>
      </w:r>
      <w:r w:rsidRPr="00E91F28">
        <w:rPr>
          <w:rFonts w:ascii="Calibri" w:hAnsi="Calibri" w:cs="Calibri"/>
          <w:sz w:val="22"/>
          <w:szCs w:val="22"/>
        </w:rPr>
        <w:t>W przypadku Wykonawców wspólnie ubiegających się o udzielenie zamówienia prosimy skopiować tabelę i uzupełnić dla każdego Wykonawcy oraz wskazać pełnomocnika Wykonawców).</w:t>
      </w:r>
    </w:p>
    <w:p w14:paraId="7C841C8B" w14:textId="77777777" w:rsidR="00533357" w:rsidRPr="0083349D" w:rsidRDefault="00533357" w:rsidP="00533357">
      <w:pPr>
        <w:autoSpaceDE w:val="0"/>
        <w:autoSpaceDN w:val="0"/>
        <w:adjustRightInd w:val="0"/>
        <w:jc w:val="both"/>
        <w:rPr>
          <w:rFonts w:cs="Calibri"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6838"/>
      </w:tblGrid>
      <w:tr w:rsidR="00533357" w:rsidRPr="0083349D" w14:paraId="75531BC9" w14:textId="77777777" w:rsidTr="002106BD">
        <w:tc>
          <w:tcPr>
            <w:tcW w:w="1985" w:type="dxa"/>
            <w:shd w:val="clear" w:color="auto" w:fill="auto"/>
            <w:vAlign w:val="center"/>
          </w:tcPr>
          <w:p w14:paraId="7347E86B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Pełna nazwa: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28AC4EAD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4CB84858" w14:textId="77777777" w:rsidTr="002106BD">
        <w:tc>
          <w:tcPr>
            <w:tcW w:w="1985" w:type="dxa"/>
            <w:shd w:val="clear" w:color="auto" w:fill="auto"/>
            <w:vAlign w:val="center"/>
          </w:tcPr>
          <w:p w14:paraId="105DDF2A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Adres siedziby: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7C470C85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74855619" w14:textId="77777777" w:rsidTr="002106BD">
        <w:tc>
          <w:tcPr>
            <w:tcW w:w="1985" w:type="dxa"/>
            <w:shd w:val="clear" w:color="auto" w:fill="auto"/>
            <w:vAlign w:val="center"/>
          </w:tcPr>
          <w:p w14:paraId="54BC45E3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Adres do korespondencji: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55D20136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38EA2091" w14:textId="77777777" w:rsidTr="002106BD">
        <w:tc>
          <w:tcPr>
            <w:tcW w:w="1985" w:type="dxa"/>
            <w:shd w:val="clear" w:color="auto" w:fill="auto"/>
            <w:vAlign w:val="center"/>
          </w:tcPr>
          <w:p w14:paraId="3A44E2FC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Telefon: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7FC4B895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42312535" w14:textId="77777777" w:rsidTr="002106BD">
        <w:tc>
          <w:tcPr>
            <w:tcW w:w="1985" w:type="dxa"/>
            <w:shd w:val="clear" w:color="auto" w:fill="auto"/>
            <w:vAlign w:val="center"/>
          </w:tcPr>
          <w:p w14:paraId="08F03F02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REGON: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03ADEB86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57F21A2F" w14:textId="77777777" w:rsidTr="002106BD">
        <w:tc>
          <w:tcPr>
            <w:tcW w:w="1985" w:type="dxa"/>
            <w:shd w:val="clear" w:color="auto" w:fill="auto"/>
            <w:vAlign w:val="center"/>
          </w:tcPr>
          <w:p w14:paraId="726D3E90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E-mail:</w:t>
            </w:r>
          </w:p>
        </w:tc>
        <w:tc>
          <w:tcPr>
            <w:tcW w:w="7053" w:type="dxa"/>
            <w:shd w:val="clear" w:color="auto" w:fill="auto"/>
            <w:vAlign w:val="center"/>
          </w:tcPr>
          <w:p w14:paraId="6406121F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</w:tbl>
    <w:p w14:paraId="7DE35EA1" w14:textId="77777777" w:rsidR="00533357" w:rsidRPr="00E80ECB" w:rsidRDefault="00533357" w:rsidP="00533357">
      <w:pPr>
        <w:jc w:val="both"/>
        <w:rPr>
          <w:rFonts w:cs="Calibri"/>
          <w:b/>
        </w:rPr>
      </w:pPr>
    </w:p>
    <w:p w14:paraId="16B2335D" w14:textId="77777777" w:rsidR="00533357" w:rsidRPr="00E80ECB" w:rsidRDefault="00533357" w:rsidP="00533357">
      <w:pPr>
        <w:numPr>
          <w:ilvl w:val="0"/>
          <w:numId w:val="97"/>
        </w:numPr>
        <w:spacing w:after="0" w:line="240" w:lineRule="auto"/>
        <w:ind w:left="284" w:hanging="284"/>
        <w:jc w:val="both"/>
        <w:rPr>
          <w:rFonts w:cs="Calibri"/>
          <w:b/>
        </w:rPr>
      </w:pPr>
      <w:r w:rsidRPr="00E80ECB">
        <w:rPr>
          <w:rFonts w:cs="Calibri"/>
          <w:b/>
        </w:rPr>
        <w:t>Postępowanie</w:t>
      </w:r>
    </w:p>
    <w:p w14:paraId="0C984F77" w14:textId="03E9122C" w:rsidR="00533357" w:rsidRPr="00CE12BD" w:rsidRDefault="00533357" w:rsidP="00CE12BD">
      <w:pPr>
        <w:rPr>
          <w:rFonts w:cs="Calibri"/>
          <w:b/>
          <w:bCs/>
        </w:rPr>
      </w:pPr>
      <w:r w:rsidRPr="00E80ECB">
        <w:rPr>
          <w:rFonts w:cs="Calibri"/>
        </w:rPr>
        <w:t>Oferta złożona w postępowaniu na</w:t>
      </w:r>
      <w:r w:rsidRPr="0083377F">
        <w:rPr>
          <w:rFonts w:cs="Calibri"/>
        </w:rPr>
        <w:t>:</w:t>
      </w:r>
      <w:r w:rsidR="00945E8B">
        <w:rPr>
          <w:rFonts w:cs="Calibri"/>
        </w:rPr>
        <w:t xml:space="preserve"> </w:t>
      </w:r>
      <w:r w:rsidR="00CE12BD" w:rsidRPr="00CE12BD">
        <w:rPr>
          <w:rFonts w:cs="Calibri"/>
          <w:b/>
          <w:bCs/>
        </w:rPr>
        <w:t>„Usunięcie drzew i krzewów z terenu nieruchomości w ramach realizacji Zadania pn. „Podniesienie jakości usług zdrowotnych oraz zwiększenie dostępu do tych usług medycznych w Wojewódzkim Szpitalu Specjalistycznym im. bł. ks. J. Popiełuszki we Włocławku poprzez utworzenie Zakładu opiekuńczo-leczniczego (ZOL)</w:t>
      </w:r>
      <w:r w:rsidR="00CE12BD">
        <w:rPr>
          <w:rFonts w:cs="Calibri"/>
          <w:b/>
          <w:bCs/>
        </w:rPr>
        <w:t>”</w:t>
      </w:r>
      <w:r w:rsidR="00063AAF">
        <w:rPr>
          <w:rFonts w:cs="Calibri"/>
          <w:b/>
          <w:bCs/>
        </w:rPr>
        <w:t xml:space="preserve"> - </w:t>
      </w:r>
      <w:r w:rsidR="00063AAF" w:rsidRPr="00063AAF">
        <w:rPr>
          <w:rFonts w:cs="Calibri"/>
          <w:b/>
          <w:szCs w:val="18"/>
        </w:rPr>
        <w:t>ZP/07/24</w:t>
      </w:r>
      <w:r w:rsidR="00063AAF" w:rsidRPr="00063AAF">
        <w:rPr>
          <w:rFonts w:cs="Calibri"/>
          <w:b/>
          <w:szCs w:val="18"/>
        </w:rPr>
        <w:t>.</w:t>
      </w:r>
    </w:p>
    <w:p w14:paraId="3A237AA3" w14:textId="77777777" w:rsidR="00533357" w:rsidRPr="00023419" w:rsidRDefault="00533357" w:rsidP="00533357">
      <w:pPr>
        <w:numPr>
          <w:ilvl w:val="0"/>
          <w:numId w:val="97"/>
        </w:numPr>
        <w:tabs>
          <w:tab w:val="left" w:pos="284"/>
          <w:tab w:val="left" w:pos="793"/>
          <w:tab w:val="left" w:pos="2154"/>
          <w:tab w:val="left" w:pos="2381"/>
          <w:tab w:val="left" w:pos="3742"/>
          <w:tab w:val="left" w:pos="4082"/>
        </w:tabs>
        <w:spacing w:after="0"/>
        <w:ind w:left="426" w:hanging="426"/>
        <w:jc w:val="both"/>
        <w:rPr>
          <w:b/>
        </w:rPr>
      </w:pPr>
      <w:r>
        <w:rPr>
          <w:b/>
        </w:rPr>
        <w:t xml:space="preserve"> </w:t>
      </w:r>
      <w:r w:rsidRPr="00023419">
        <w:rPr>
          <w:b/>
        </w:rPr>
        <w:t>Cena przedmiotu zamówienia</w:t>
      </w:r>
    </w:p>
    <w:p w14:paraId="687F288F" w14:textId="6A4D58BC" w:rsidR="00625025" w:rsidRPr="0068278F" w:rsidRDefault="00533357" w:rsidP="0068278F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  <w:r w:rsidRPr="009C6B8C">
        <w:t>Oferujemy wykonanie przedmiotu zamówienia w pełnym zakresie rzeczowym objętym w</w:t>
      </w:r>
      <w:r>
        <w:t> </w:t>
      </w:r>
      <w:r w:rsidRPr="009C6B8C">
        <w:t>specyfikacji istotnych warunków zamówienia za cenę:</w:t>
      </w:r>
    </w:p>
    <w:p w14:paraId="401D5AAA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  <w:b/>
          <w:bCs/>
        </w:rPr>
      </w:pPr>
      <w:r w:rsidRPr="0083349D">
        <w:rPr>
          <w:rFonts w:ascii="Calibri" w:eastAsia="TimesNewRoman" w:hAnsi="Calibri" w:cs="Calibri"/>
          <w:b/>
          <w:bCs/>
        </w:rPr>
        <w:t>kwota brutto: ………………………………………..</w:t>
      </w:r>
    </w:p>
    <w:p w14:paraId="412BF2CA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  <w:r w:rsidRPr="0083349D">
        <w:rPr>
          <w:rFonts w:ascii="Calibri" w:eastAsia="TimesNewRoman" w:hAnsi="Calibri" w:cs="Calibri"/>
        </w:rPr>
        <w:t>słownie: ………………………………………………………..</w:t>
      </w:r>
    </w:p>
    <w:p w14:paraId="4E0E10B7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</w:p>
    <w:p w14:paraId="0CA41473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  <w:r w:rsidRPr="0083349D">
        <w:rPr>
          <w:rFonts w:ascii="Calibri" w:eastAsia="TimesNewRoman" w:hAnsi="Calibri" w:cs="Calibri"/>
        </w:rPr>
        <w:t>w tym netto: ……………………………………..</w:t>
      </w:r>
    </w:p>
    <w:p w14:paraId="0DB13CB3" w14:textId="77777777" w:rsidR="00533357" w:rsidRPr="0083349D" w:rsidRDefault="00533357" w:rsidP="00533357">
      <w:pPr>
        <w:pStyle w:val="Akapitzlist"/>
        <w:ind w:left="644"/>
        <w:jc w:val="both"/>
        <w:rPr>
          <w:rFonts w:ascii="Calibri" w:eastAsia="TimesNewRoman" w:hAnsi="Calibri" w:cs="Calibri"/>
        </w:rPr>
      </w:pPr>
      <w:r w:rsidRPr="0083349D">
        <w:rPr>
          <w:rFonts w:ascii="Calibri" w:eastAsia="TimesNewRoman" w:hAnsi="Calibri" w:cs="Calibri"/>
        </w:rPr>
        <w:t>podatek VAT: ……………………………………..</w:t>
      </w:r>
    </w:p>
    <w:p w14:paraId="3D34582B" w14:textId="77777777" w:rsidR="0031346C" w:rsidRDefault="0031346C" w:rsidP="001A7105">
      <w:pPr>
        <w:spacing w:after="0" w:line="360" w:lineRule="auto"/>
        <w:rPr>
          <w:rFonts w:asciiTheme="minorHAnsi" w:hAnsiTheme="minorHAnsi" w:cs="Palatino Linotype"/>
        </w:rPr>
      </w:pPr>
    </w:p>
    <w:p w14:paraId="55A5800C" w14:textId="24FD6586" w:rsidR="001A7105" w:rsidRDefault="00B068FE" w:rsidP="001A7105">
      <w:pPr>
        <w:spacing w:after="0" w:line="360" w:lineRule="auto"/>
        <w:rPr>
          <w:rFonts w:asciiTheme="minorHAnsi" w:hAnsiTheme="minorHAnsi" w:cs="Palatino Linotype"/>
        </w:rPr>
      </w:pPr>
      <w:r w:rsidRPr="00B068FE">
        <w:rPr>
          <w:rFonts w:asciiTheme="minorHAnsi" w:hAnsiTheme="minorHAnsi" w:cs="Palatino Linotype"/>
          <w:b/>
          <w:bCs/>
        </w:rPr>
        <w:t>IV</w:t>
      </w:r>
      <w:r>
        <w:rPr>
          <w:rFonts w:asciiTheme="minorHAnsi" w:hAnsiTheme="minorHAnsi" w:cs="Palatino Linotype"/>
          <w:b/>
          <w:bCs/>
        </w:rPr>
        <w:t>.</w:t>
      </w:r>
      <w:r w:rsidRPr="00B068FE">
        <w:rPr>
          <w:rFonts w:asciiTheme="minorHAnsi" w:hAnsiTheme="minorHAnsi" w:cs="Palatino Linotype"/>
          <w:b/>
          <w:bCs/>
        </w:rPr>
        <w:t xml:space="preserve"> Termin wykonania zamówienia:</w:t>
      </w:r>
      <w:r>
        <w:rPr>
          <w:rFonts w:asciiTheme="minorHAnsi" w:hAnsiTheme="minorHAnsi" w:cs="Palatino Linotype"/>
        </w:rPr>
        <w:t xml:space="preserve"> ……………………………………</w:t>
      </w:r>
    </w:p>
    <w:p w14:paraId="2DBA5C63" w14:textId="63DF4A50" w:rsidR="00B068FE" w:rsidRDefault="00B068FE" w:rsidP="001A7105">
      <w:pPr>
        <w:spacing w:after="0" w:line="360" w:lineRule="auto"/>
        <w:rPr>
          <w:rFonts w:asciiTheme="minorHAnsi" w:hAnsiTheme="minorHAnsi" w:cs="Palatino Linotype"/>
        </w:rPr>
      </w:pPr>
      <w:r>
        <w:rPr>
          <w:rFonts w:asciiTheme="minorHAnsi" w:hAnsiTheme="minorHAnsi" w:cs="Palatino Linotype"/>
        </w:rPr>
        <w:t>Należy podać zgodnie z SWZ, część X:</w:t>
      </w:r>
      <w:r w:rsidR="005D5D55">
        <w:rPr>
          <w:rFonts w:asciiTheme="minorHAnsi" w:hAnsiTheme="minorHAnsi" w:cs="Palatino Linotype"/>
        </w:rPr>
        <w:t xml:space="preserve"> </w:t>
      </w:r>
      <w:r>
        <w:rPr>
          <w:rFonts w:asciiTheme="minorHAnsi" w:hAnsiTheme="minorHAnsi" w:cs="Palatino Linotype"/>
        </w:rPr>
        <w:t>3</w:t>
      </w:r>
      <w:r w:rsidR="005D5D55">
        <w:rPr>
          <w:rFonts w:asciiTheme="minorHAnsi" w:hAnsiTheme="minorHAnsi" w:cs="Palatino Linotype"/>
        </w:rPr>
        <w:t>5</w:t>
      </w:r>
      <w:r>
        <w:rPr>
          <w:rFonts w:asciiTheme="minorHAnsi" w:hAnsiTheme="minorHAnsi" w:cs="Palatino Linotype"/>
        </w:rPr>
        <w:t>-45 dni</w:t>
      </w:r>
    </w:p>
    <w:p w14:paraId="0C1471D7" w14:textId="7AE4577E" w:rsidR="001A7105" w:rsidRPr="00B068FE" w:rsidRDefault="00B068FE" w:rsidP="00B068F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/>
        <w:rPr>
          <w:rFonts w:cs="Calibri"/>
          <w:position w:val="8"/>
          <w:lang w:val="de-DE"/>
        </w:rPr>
      </w:pPr>
      <w:r w:rsidRPr="002A77B1">
        <w:rPr>
          <w:rFonts w:cs="Calibri"/>
          <w:position w:val="8"/>
          <w:lang w:val="de-DE"/>
        </w:rPr>
        <w:lastRenderedPageBreak/>
        <w:t xml:space="preserve">W </w:t>
      </w:r>
      <w:proofErr w:type="spellStart"/>
      <w:r w:rsidRPr="002A77B1">
        <w:rPr>
          <w:rFonts w:cs="Calibri"/>
          <w:position w:val="8"/>
          <w:lang w:val="de-DE"/>
        </w:rPr>
        <w:t>przypadku</w:t>
      </w:r>
      <w:proofErr w:type="spellEnd"/>
      <w:r w:rsidRPr="002A77B1">
        <w:rPr>
          <w:rFonts w:cs="Calibri"/>
          <w:position w:val="8"/>
          <w:lang w:val="de-DE"/>
        </w:rPr>
        <w:t xml:space="preserve"> nie </w:t>
      </w:r>
      <w:proofErr w:type="spellStart"/>
      <w:r w:rsidRPr="002A77B1">
        <w:rPr>
          <w:rFonts w:cs="Calibri"/>
          <w:position w:val="8"/>
          <w:lang w:val="de-DE"/>
        </w:rPr>
        <w:t>podania</w:t>
      </w:r>
      <w:proofErr w:type="spellEnd"/>
      <w:r w:rsidRPr="002A77B1">
        <w:rPr>
          <w:rFonts w:cs="Calibri"/>
          <w:position w:val="8"/>
          <w:lang w:val="de-DE"/>
        </w:rPr>
        <w:t xml:space="preserve"> </w:t>
      </w:r>
      <w:proofErr w:type="spellStart"/>
      <w:r w:rsidRPr="002A77B1">
        <w:rPr>
          <w:rFonts w:cs="Calibri"/>
          <w:position w:val="8"/>
          <w:lang w:val="de-DE"/>
        </w:rPr>
        <w:t>terminu</w:t>
      </w:r>
      <w:proofErr w:type="spellEnd"/>
      <w:r w:rsidRPr="002A77B1">
        <w:rPr>
          <w:rFonts w:cs="Calibri"/>
          <w:position w:val="8"/>
          <w:lang w:val="de-DE"/>
        </w:rPr>
        <w:t xml:space="preserve"> </w:t>
      </w:r>
      <w:proofErr w:type="spellStart"/>
      <w:r w:rsidRPr="002A77B1">
        <w:rPr>
          <w:rFonts w:cs="Calibri"/>
          <w:position w:val="8"/>
          <w:lang w:val="de-DE"/>
        </w:rPr>
        <w:t>wykonania</w:t>
      </w:r>
      <w:proofErr w:type="spellEnd"/>
      <w:r w:rsidRPr="002A77B1">
        <w:rPr>
          <w:rFonts w:cs="Calibri"/>
          <w:position w:val="8"/>
          <w:lang w:val="de-DE"/>
        </w:rPr>
        <w:t xml:space="preserve"> </w:t>
      </w:r>
      <w:proofErr w:type="spellStart"/>
      <w:r w:rsidRPr="002A77B1">
        <w:rPr>
          <w:rFonts w:cs="Calibri"/>
          <w:position w:val="8"/>
          <w:lang w:val="de-DE"/>
        </w:rPr>
        <w:t>zamówienia</w:t>
      </w:r>
      <w:proofErr w:type="spellEnd"/>
      <w:r w:rsidRPr="002A77B1">
        <w:rPr>
          <w:rFonts w:cs="Calibri"/>
          <w:position w:val="8"/>
          <w:lang w:val="de-DE"/>
        </w:rPr>
        <w:t xml:space="preserve"> </w:t>
      </w:r>
      <w:proofErr w:type="spellStart"/>
      <w:r w:rsidRPr="002A77B1">
        <w:rPr>
          <w:rFonts w:cs="Calibri"/>
          <w:position w:val="8"/>
          <w:lang w:val="de-DE"/>
        </w:rPr>
        <w:t>Zamawiający</w:t>
      </w:r>
      <w:proofErr w:type="spellEnd"/>
      <w:r w:rsidRPr="002A77B1">
        <w:rPr>
          <w:rFonts w:cs="Calibri"/>
          <w:position w:val="8"/>
          <w:lang w:val="de-DE"/>
        </w:rPr>
        <w:t xml:space="preserve"> </w:t>
      </w:r>
      <w:proofErr w:type="spellStart"/>
      <w:r w:rsidRPr="002A77B1">
        <w:rPr>
          <w:rFonts w:cs="Calibri"/>
          <w:position w:val="8"/>
          <w:lang w:val="de-DE"/>
        </w:rPr>
        <w:t>przyjmuje</w:t>
      </w:r>
      <w:proofErr w:type="spellEnd"/>
      <w:r w:rsidRPr="002A77B1">
        <w:rPr>
          <w:rFonts w:cs="Calibri"/>
          <w:position w:val="8"/>
          <w:lang w:val="de-DE"/>
        </w:rPr>
        <w:t xml:space="preserve"> </w:t>
      </w:r>
      <w:proofErr w:type="spellStart"/>
      <w:r w:rsidRPr="002A77B1">
        <w:rPr>
          <w:rFonts w:cs="Calibri"/>
          <w:position w:val="8"/>
          <w:lang w:val="de-DE"/>
        </w:rPr>
        <w:t>najdłuższy</w:t>
      </w:r>
      <w:proofErr w:type="spellEnd"/>
      <w:r w:rsidRPr="002A77B1">
        <w:rPr>
          <w:rFonts w:cs="Calibri"/>
          <w:position w:val="8"/>
          <w:lang w:val="de-DE"/>
        </w:rPr>
        <w:t xml:space="preserve"> </w:t>
      </w:r>
      <w:proofErr w:type="spellStart"/>
      <w:r w:rsidRPr="002A77B1">
        <w:rPr>
          <w:rFonts w:cs="Calibri"/>
          <w:position w:val="8"/>
          <w:lang w:val="de-DE"/>
        </w:rPr>
        <w:t>termin</w:t>
      </w:r>
      <w:proofErr w:type="spellEnd"/>
      <w:r w:rsidRPr="002A77B1">
        <w:rPr>
          <w:rFonts w:cs="Calibri"/>
          <w:position w:val="8"/>
          <w:lang w:val="de-DE"/>
        </w:rPr>
        <w:t xml:space="preserve">, </w:t>
      </w:r>
      <w:proofErr w:type="spellStart"/>
      <w:r w:rsidRPr="002A77B1">
        <w:rPr>
          <w:rFonts w:cs="Calibri"/>
          <w:position w:val="8"/>
          <w:lang w:val="de-DE"/>
        </w:rPr>
        <w:t>tj</w:t>
      </w:r>
      <w:proofErr w:type="spellEnd"/>
      <w:r w:rsidRPr="002A77B1">
        <w:rPr>
          <w:rFonts w:cs="Calibri"/>
          <w:position w:val="8"/>
          <w:lang w:val="de-DE"/>
        </w:rPr>
        <w:t xml:space="preserve">. 45 </w:t>
      </w:r>
      <w:proofErr w:type="spellStart"/>
      <w:r w:rsidRPr="002A77B1">
        <w:rPr>
          <w:rFonts w:cs="Calibri"/>
          <w:position w:val="8"/>
          <w:lang w:val="de-DE"/>
        </w:rPr>
        <w:t>dni</w:t>
      </w:r>
      <w:proofErr w:type="spellEnd"/>
      <w:r w:rsidRPr="002A77B1">
        <w:rPr>
          <w:rFonts w:cs="Calibri"/>
          <w:position w:val="8"/>
          <w:lang w:val="de-DE"/>
        </w:rPr>
        <w:t>.</w:t>
      </w:r>
    </w:p>
    <w:p w14:paraId="06494F65" w14:textId="77777777" w:rsidR="001A7105" w:rsidRDefault="001A7105" w:rsidP="001A7105">
      <w:pPr>
        <w:spacing w:after="0" w:line="360" w:lineRule="auto"/>
        <w:rPr>
          <w:b/>
          <w:szCs w:val="28"/>
        </w:rPr>
      </w:pPr>
    </w:p>
    <w:p w14:paraId="0F6B87C9" w14:textId="48C13AB6" w:rsidR="00533357" w:rsidRPr="00E72C68" w:rsidRDefault="00B068FE" w:rsidP="00B068FE">
      <w:pPr>
        <w:spacing w:after="0" w:line="360" w:lineRule="auto"/>
        <w:rPr>
          <w:b/>
          <w:szCs w:val="28"/>
        </w:rPr>
      </w:pPr>
      <w:r>
        <w:rPr>
          <w:b/>
          <w:szCs w:val="28"/>
        </w:rPr>
        <w:t xml:space="preserve">V.  </w:t>
      </w:r>
      <w:r w:rsidR="00533357">
        <w:rPr>
          <w:b/>
          <w:szCs w:val="28"/>
        </w:rPr>
        <w:t>Inne oświadczenia</w:t>
      </w:r>
    </w:p>
    <w:p w14:paraId="0CEF176E" w14:textId="31555A75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Zapoznaliśmy się z treścią specyfikacji warunków zamówienia, załącznikami do niej oraz udzielonymi odpowiedziami na pytania i uznajemy je za wiążące. Ponadto oświadczamy, że nasza oferta spełnia wszystkie wymagania zamawiającego.</w:t>
      </w:r>
    </w:p>
    <w:p w14:paraId="4B629EF7" w14:textId="77777777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E91F28">
        <w:rPr>
          <w:rFonts w:ascii="Calibri" w:hAnsi="Calibri" w:cs="Calibri"/>
          <w:b/>
          <w:color w:val="000000"/>
          <w:sz w:val="22"/>
          <w:szCs w:val="22"/>
        </w:rPr>
        <w:t>Oświadczamy, że uważamy się za związanych niniejszą ofertą na czas wskazany w Specyfikacji Warunków Zamówienia.</w:t>
      </w:r>
    </w:p>
    <w:p w14:paraId="217958ED" w14:textId="77777777" w:rsidR="00533357" w:rsidRPr="00E91F28" w:rsidRDefault="00533357" w:rsidP="00533357">
      <w:pPr>
        <w:pStyle w:val="Akapitzlist"/>
        <w:numPr>
          <w:ilvl w:val="0"/>
          <w:numId w:val="96"/>
        </w:numPr>
        <w:spacing w:after="20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 xml:space="preserve">Składając ofertę informujemy Zamawiającego, że wybór naszej oferty </w:t>
      </w:r>
      <w:r w:rsidRPr="00E91F28">
        <w:rPr>
          <w:rFonts w:ascii="Calibri" w:hAnsi="Calibri" w:cs="Calibri"/>
          <w:b/>
          <w:sz w:val="22"/>
          <w:szCs w:val="22"/>
        </w:rPr>
        <w:t>będzie</w:t>
      </w:r>
      <w:r w:rsidRPr="00E91F28">
        <w:rPr>
          <w:rFonts w:ascii="Arial" w:hAnsi="Arial" w:cs="Arial"/>
          <w:sz w:val="22"/>
          <w:szCs w:val="22"/>
        </w:rPr>
        <w:t>⃰</w:t>
      </w:r>
      <w:r w:rsidRPr="00E91F28">
        <w:rPr>
          <w:rFonts w:ascii="Calibri" w:hAnsi="Calibri" w:cs="Calibri"/>
          <w:sz w:val="22"/>
          <w:szCs w:val="22"/>
        </w:rPr>
        <w:t xml:space="preserve"> / </w:t>
      </w:r>
      <w:r w:rsidRPr="00E91F28">
        <w:rPr>
          <w:rFonts w:ascii="Calibri" w:hAnsi="Calibri" w:cs="Calibri"/>
          <w:b/>
          <w:sz w:val="22"/>
          <w:szCs w:val="22"/>
        </w:rPr>
        <w:t>nie będzie</w:t>
      </w:r>
      <w:r w:rsidRPr="00E91F28">
        <w:rPr>
          <w:rFonts w:ascii="Arial" w:hAnsi="Arial" w:cs="Arial"/>
          <w:sz w:val="22"/>
          <w:szCs w:val="22"/>
        </w:rPr>
        <w:t>⃰</w:t>
      </w:r>
      <w:r w:rsidRPr="00E91F28">
        <w:rPr>
          <w:rFonts w:ascii="Calibri" w:hAnsi="Calibri" w:cs="Calibri"/>
          <w:sz w:val="22"/>
          <w:szCs w:val="22"/>
        </w:rPr>
        <w:t xml:space="preserve">  prowadzić do powstania u Zamawiającego obowiązku podatkowego zgodnie z przepisami o podatku od towarów i usług. Jednocześnie ze złożonym oświadczeniem, podajemy nazwę (rodzaj) towaru lub usługi tj. ……………………………………………………………, których dostawa lub świadczenie będzie prowadzić do jego powstania oraz wskazujemy ich wartość bez kwoty podatku: ……….…………………………</w:t>
      </w:r>
    </w:p>
    <w:p w14:paraId="475544DA" w14:textId="77777777" w:rsidR="00533357" w:rsidRPr="00E91F28" w:rsidRDefault="00533357" w:rsidP="00533357">
      <w:pPr>
        <w:pStyle w:val="Akapitzlist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D3F4759" w14:textId="77777777" w:rsidR="00533357" w:rsidRPr="00E91F28" w:rsidRDefault="00533357" w:rsidP="00533357">
      <w:pPr>
        <w:pStyle w:val="Akapitzlist"/>
        <w:ind w:left="36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>UWAGA!</w:t>
      </w:r>
      <w:r w:rsidRPr="00E91F28">
        <w:rPr>
          <w:rFonts w:ascii="Calibri" w:hAnsi="Calibri" w:cs="Calibri"/>
          <w:sz w:val="22"/>
          <w:szCs w:val="22"/>
        </w:rPr>
        <w:t xml:space="preserve"> - brak skreśleń i oświadczenia w tym zakresie ze strony Wykonawcy oznacza, że oferta Wykonawcy składającego ofertę nie będzie prowadzić do powstania u Zamawiającego obowiązku podatkowego.</w:t>
      </w:r>
    </w:p>
    <w:p w14:paraId="6FA0E73D" w14:textId="77777777" w:rsidR="00533357" w:rsidRPr="00E91F28" w:rsidRDefault="00533357" w:rsidP="00533357">
      <w:pPr>
        <w:pStyle w:val="Akapitzlist"/>
        <w:ind w:left="36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Arial" w:hAnsi="Arial" w:cs="Arial"/>
          <w:sz w:val="22"/>
          <w:szCs w:val="22"/>
        </w:rPr>
        <w:t>⃰</w:t>
      </w:r>
      <w:r w:rsidRPr="00E91F28">
        <w:rPr>
          <w:rFonts w:ascii="Calibri" w:hAnsi="Calibri" w:cs="Calibri"/>
          <w:sz w:val="22"/>
          <w:szCs w:val="22"/>
        </w:rPr>
        <w:t xml:space="preserve"> niepotrzebne skreślić</w:t>
      </w:r>
    </w:p>
    <w:p w14:paraId="0AD3FB0F" w14:textId="77777777" w:rsidR="00533357" w:rsidRPr="00E91F28" w:rsidRDefault="00533357" w:rsidP="00533357">
      <w:pPr>
        <w:pStyle w:val="Akapitzlist"/>
        <w:ind w:left="360"/>
        <w:jc w:val="both"/>
        <w:rPr>
          <w:rFonts w:ascii="Calibri" w:hAnsi="Calibri" w:cs="Calibri"/>
          <w:sz w:val="22"/>
          <w:szCs w:val="22"/>
        </w:rPr>
      </w:pPr>
    </w:p>
    <w:p w14:paraId="01533782" w14:textId="3EDA1F6C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Niżej wskazane dokumenty/ich część stanowią tajemnicę przedsiębiorstwa i zastrzegamy, że nie mogą być one udostępniane (złożone w osobnym pl</w:t>
      </w:r>
      <w:r w:rsidR="00846EB4" w:rsidRPr="00E91F28">
        <w:rPr>
          <w:rFonts w:ascii="Calibri" w:hAnsi="Calibri" w:cs="Calibri"/>
          <w:color w:val="000000"/>
          <w:sz w:val="22"/>
          <w:szCs w:val="22"/>
        </w:rPr>
        <w:t>i</w:t>
      </w:r>
      <w:r w:rsidRPr="00E91F28">
        <w:rPr>
          <w:rFonts w:ascii="Calibri" w:hAnsi="Calibri" w:cs="Calibri"/>
          <w:color w:val="000000"/>
          <w:sz w:val="22"/>
          <w:szCs w:val="22"/>
        </w:rPr>
        <w:t>ku do Oferty):</w:t>
      </w:r>
    </w:p>
    <w:p w14:paraId="70852D85" w14:textId="77777777" w:rsidR="00533357" w:rsidRPr="0083349D" w:rsidRDefault="00533357" w:rsidP="00533357">
      <w:pPr>
        <w:autoSpaceDE w:val="0"/>
        <w:autoSpaceDN w:val="0"/>
        <w:adjustRightInd w:val="0"/>
        <w:spacing w:line="240" w:lineRule="auto"/>
        <w:jc w:val="both"/>
        <w:rPr>
          <w:rFonts w:cs="Calibri"/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5"/>
        <w:gridCol w:w="5943"/>
      </w:tblGrid>
      <w:tr w:rsidR="00533357" w:rsidRPr="0083349D" w14:paraId="0AA9326A" w14:textId="77777777" w:rsidTr="00533357">
        <w:trPr>
          <w:trHeight w:val="311"/>
        </w:trPr>
        <w:tc>
          <w:tcPr>
            <w:tcW w:w="2696" w:type="dxa"/>
            <w:shd w:val="clear" w:color="auto" w:fill="auto"/>
            <w:vAlign w:val="center"/>
          </w:tcPr>
          <w:p w14:paraId="40304978" w14:textId="77777777" w:rsidR="00533357" w:rsidRPr="0083349D" w:rsidRDefault="00533357" w:rsidP="00533357">
            <w:pPr>
              <w:tabs>
                <w:tab w:val="right" w:pos="20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Nazwa dokumentu</w:t>
            </w:r>
          </w:p>
        </w:tc>
        <w:tc>
          <w:tcPr>
            <w:tcW w:w="6292" w:type="dxa"/>
            <w:shd w:val="clear" w:color="auto" w:fill="auto"/>
            <w:vAlign w:val="center"/>
          </w:tcPr>
          <w:p w14:paraId="177F533E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83349D">
              <w:rPr>
                <w:rFonts w:cs="Calibri"/>
                <w:color w:val="000000"/>
              </w:rPr>
              <w:t>Część dokumentu stanowiąca tajemnicę przedsiębiorstwa</w:t>
            </w:r>
          </w:p>
        </w:tc>
      </w:tr>
      <w:tr w:rsidR="00533357" w:rsidRPr="0083349D" w14:paraId="7DBF08E4" w14:textId="77777777" w:rsidTr="00533357">
        <w:trPr>
          <w:trHeight w:val="416"/>
        </w:trPr>
        <w:tc>
          <w:tcPr>
            <w:tcW w:w="2696" w:type="dxa"/>
            <w:shd w:val="clear" w:color="auto" w:fill="auto"/>
          </w:tcPr>
          <w:p w14:paraId="17FFCB86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6292" w:type="dxa"/>
            <w:shd w:val="clear" w:color="auto" w:fill="auto"/>
          </w:tcPr>
          <w:p w14:paraId="4B2FA44D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  <w:tr w:rsidR="00533357" w:rsidRPr="0083349D" w14:paraId="6CEFC0A2" w14:textId="77777777" w:rsidTr="00533357">
        <w:trPr>
          <w:trHeight w:val="416"/>
        </w:trPr>
        <w:tc>
          <w:tcPr>
            <w:tcW w:w="2696" w:type="dxa"/>
            <w:shd w:val="clear" w:color="auto" w:fill="auto"/>
          </w:tcPr>
          <w:p w14:paraId="24C51AC0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6292" w:type="dxa"/>
            <w:shd w:val="clear" w:color="auto" w:fill="auto"/>
          </w:tcPr>
          <w:p w14:paraId="389FFE68" w14:textId="77777777" w:rsidR="00533357" w:rsidRPr="0083349D" w:rsidRDefault="00533357" w:rsidP="005333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</w:tr>
    </w:tbl>
    <w:p w14:paraId="1A6783D2" w14:textId="77777777" w:rsidR="00E91F28" w:rsidRDefault="00E91F28" w:rsidP="00E91F28">
      <w:pPr>
        <w:pStyle w:val="Akapitzlist"/>
        <w:autoSpaceDE w:val="0"/>
        <w:autoSpaceDN w:val="0"/>
        <w:adjustRightInd w:val="0"/>
        <w:spacing w:after="240"/>
        <w:ind w:left="360"/>
        <w:jc w:val="both"/>
        <w:rPr>
          <w:rFonts w:ascii="Calibri" w:hAnsi="Calibri" w:cs="Calibri"/>
          <w:color w:val="000000"/>
        </w:rPr>
      </w:pPr>
    </w:p>
    <w:p w14:paraId="463057B7" w14:textId="473D6C10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spacing w:after="240"/>
        <w:jc w:val="both"/>
        <w:rPr>
          <w:rFonts w:ascii="Calibri" w:hAnsi="Calibri" w:cs="Calibri"/>
          <w:color w:val="000000"/>
          <w:sz w:val="22"/>
          <w:szCs w:val="22"/>
        </w:rPr>
      </w:pPr>
      <w:r w:rsidRPr="00E91F28">
        <w:rPr>
          <w:rFonts w:ascii="Calibri" w:hAnsi="Calibri" w:cs="Calibri"/>
          <w:color w:val="000000"/>
          <w:sz w:val="22"/>
          <w:szCs w:val="22"/>
        </w:rPr>
        <w:t>Oświadczamy, że w przedmiotowym postępowaniu:</w:t>
      </w:r>
    </w:p>
    <w:p w14:paraId="47A1ED62" w14:textId="77777777" w:rsidR="00533357" w:rsidRPr="00E91F28" w:rsidRDefault="00533357" w:rsidP="00533357">
      <w:pPr>
        <w:numPr>
          <w:ilvl w:val="0"/>
          <w:numId w:val="98"/>
        </w:numPr>
        <w:suppressAutoHyphens/>
        <w:autoSpaceDN w:val="0"/>
        <w:spacing w:line="240" w:lineRule="auto"/>
        <w:jc w:val="both"/>
        <w:textAlignment w:val="baseline"/>
        <w:rPr>
          <w:rFonts w:cs="Calibri"/>
        </w:rPr>
      </w:pPr>
      <w:bookmarkStart w:id="0" w:name="_Hlk63929349"/>
      <w:r w:rsidRPr="00E91F28">
        <w:rPr>
          <w:rFonts w:cs="Calibri"/>
          <w:b/>
          <w:bCs/>
        </w:rPr>
        <w:t>nie zamierzamy</w:t>
      </w:r>
      <w:r w:rsidRPr="00E91F28">
        <w:rPr>
          <w:rFonts w:cs="Calibri"/>
        </w:rPr>
        <w:t xml:space="preserve">  powierzyć wykonanie części zamówienia podwykonawcy*,</w:t>
      </w:r>
    </w:p>
    <w:bookmarkEnd w:id="0"/>
    <w:p w14:paraId="2A1CA3A4" w14:textId="77777777" w:rsidR="00533357" w:rsidRPr="00E91F28" w:rsidRDefault="00533357" w:rsidP="00533357">
      <w:pPr>
        <w:numPr>
          <w:ilvl w:val="0"/>
          <w:numId w:val="98"/>
        </w:numPr>
        <w:suppressAutoHyphens/>
        <w:autoSpaceDN w:val="0"/>
        <w:spacing w:line="240" w:lineRule="auto"/>
        <w:jc w:val="both"/>
        <w:textAlignment w:val="baseline"/>
        <w:rPr>
          <w:rFonts w:cs="Calibri"/>
        </w:rPr>
      </w:pPr>
      <w:r w:rsidRPr="00E91F28">
        <w:rPr>
          <w:rFonts w:cs="Calibri"/>
          <w:b/>
          <w:bCs/>
        </w:rPr>
        <w:t>zamierzamy</w:t>
      </w:r>
      <w:r w:rsidRPr="00E91F28">
        <w:rPr>
          <w:rFonts w:cs="Calibri"/>
        </w:rPr>
        <w:t xml:space="preserve">  powierzyć wykonanie części zamówienia podwykonawcy*,</w:t>
      </w:r>
    </w:p>
    <w:p w14:paraId="27BE98A8" w14:textId="77777777" w:rsidR="00533357" w:rsidRPr="00E91F28" w:rsidRDefault="00533357" w:rsidP="00533357">
      <w:pPr>
        <w:spacing w:line="240" w:lineRule="auto"/>
        <w:jc w:val="both"/>
        <w:rPr>
          <w:rFonts w:cs="Calibri"/>
        </w:rPr>
      </w:pPr>
      <w:r w:rsidRPr="00E91F28">
        <w:rPr>
          <w:rFonts w:cs="Calibri"/>
        </w:rPr>
        <w:t>W przypadku zlecenia podmiotom trzecim podwykonawstwa należy wraz z oświadczeniem wskazać części zamówienia, których wykonanie Wykonawca zamierza powierzyć podwykonawcom wraz z podaniem nazw podwykonawców (o ile są już znani) oraz wartość lub procentową część zamówienia, jaka zostanie powierzona podwykonawcom.</w:t>
      </w:r>
    </w:p>
    <w:p w14:paraId="55F322D9" w14:textId="78D560CB" w:rsidR="00533357" w:rsidRPr="00E91F28" w:rsidRDefault="00533357" w:rsidP="00533357">
      <w:pPr>
        <w:spacing w:line="240" w:lineRule="auto"/>
        <w:jc w:val="both"/>
        <w:rPr>
          <w:rFonts w:cs="Calibri"/>
        </w:rPr>
      </w:pPr>
      <w:r w:rsidRPr="00E91F28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BDD9DC" w14:textId="4CD605E5" w:rsidR="00533357" w:rsidRPr="00E91F28" w:rsidRDefault="00533357" w:rsidP="00533357">
      <w:pPr>
        <w:spacing w:line="240" w:lineRule="auto"/>
        <w:jc w:val="both"/>
        <w:rPr>
          <w:rFonts w:cs="Calibri"/>
          <w:b/>
          <w:i/>
        </w:rPr>
      </w:pPr>
      <w:r w:rsidRPr="00E91F28">
        <w:rPr>
          <w:rFonts w:cs="Calibri"/>
          <w:b/>
          <w:i/>
        </w:rPr>
        <w:t>* niepotrzebne skreślić</w:t>
      </w:r>
    </w:p>
    <w:p w14:paraId="015B8233" w14:textId="77777777" w:rsidR="00533357" w:rsidRPr="00E91F28" w:rsidRDefault="00533357" w:rsidP="00533357">
      <w:pPr>
        <w:pStyle w:val="Akapitzlist"/>
        <w:numPr>
          <w:ilvl w:val="0"/>
          <w:numId w:val="96"/>
        </w:num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14:paraId="2E9E97A0" w14:textId="77777777" w:rsidR="00533357" w:rsidRPr="00E91F28" w:rsidRDefault="00533357" w:rsidP="00533357">
      <w:pPr>
        <w:pStyle w:val="Akapitzlist"/>
        <w:ind w:left="0" w:firstLine="360"/>
        <w:jc w:val="both"/>
        <w:rPr>
          <w:rFonts w:ascii="Calibri" w:hAnsi="Calibri" w:cs="Calibri"/>
          <w:b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 xml:space="preserve">□ TAK    </w:t>
      </w:r>
    </w:p>
    <w:p w14:paraId="152B9857" w14:textId="77777777" w:rsidR="00533357" w:rsidRPr="00E91F28" w:rsidRDefault="00533357" w:rsidP="00533357">
      <w:pPr>
        <w:pStyle w:val="Akapitzlist"/>
        <w:jc w:val="both"/>
        <w:rPr>
          <w:rFonts w:ascii="Calibri" w:hAnsi="Calibri" w:cs="Calibri"/>
          <w:bCs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 xml:space="preserve">□ </w:t>
      </w:r>
      <w:r w:rsidRPr="00E91F28">
        <w:rPr>
          <w:rFonts w:ascii="Calibri" w:hAnsi="Calibri" w:cs="Calibri"/>
          <w:bCs/>
          <w:sz w:val="22"/>
          <w:szCs w:val="22"/>
        </w:rPr>
        <w:t>mikro</w:t>
      </w:r>
    </w:p>
    <w:p w14:paraId="447FFDF6" w14:textId="77777777" w:rsidR="00533357" w:rsidRPr="00E91F28" w:rsidRDefault="00533357" w:rsidP="00533357">
      <w:pPr>
        <w:pStyle w:val="Akapitzlist"/>
        <w:jc w:val="both"/>
        <w:rPr>
          <w:rFonts w:ascii="Calibri" w:hAnsi="Calibri" w:cs="Calibri"/>
          <w:bCs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lastRenderedPageBreak/>
        <w:t xml:space="preserve">□ </w:t>
      </w:r>
      <w:r w:rsidRPr="00E91F28">
        <w:rPr>
          <w:rFonts w:ascii="Calibri" w:hAnsi="Calibri" w:cs="Calibri"/>
          <w:bCs/>
          <w:sz w:val="22"/>
          <w:szCs w:val="22"/>
        </w:rPr>
        <w:t>małe</w:t>
      </w:r>
    </w:p>
    <w:p w14:paraId="7D3E98F9" w14:textId="77777777" w:rsidR="00533357" w:rsidRPr="00E91F28" w:rsidRDefault="00533357" w:rsidP="00533357">
      <w:pPr>
        <w:pStyle w:val="Akapitzlist"/>
        <w:jc w:val="both"/>
        <w:rPr>
          <w:rFonts w:ascii="Calibri" w:hAnsi="Calibri" w:cs="Calibri"/>
          <w:bCs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 xml:space="preserve">□ </w:t>
      </w:r>
      <w:r w:rsidRPr="00E91F28">
        <w:rPr>
          <w:rFonts w:ascii="Calibri" w:hAnsi="Calibri" w:cs="Calibri"/>
          <w:bCs/>
          <w:sz w:val="22"/>
          <w:szCs w:val="22"/>
        </w:rPr>
        <w:t>średnie</w:t>
      </w:r>
    </w:p>
    <w:p w14:paraId="657F7F71" w14:textId="77777777" w:rsidR="00533357" w:rsidRPr="00E91F28" w:rsidRDefault="00533357" w:rsidP="00533357">
      <w:pPr>
        <w:pStyle w:val="Akapitzlist"/>
        <w:ind w:left="0" w:firstLine="360"/>
        <w:jc w:val="both"/>
        <w:rPr>
          <w:rFonts w:ascii="Calibri" w:hAnsi="Calibri" w:cs="Calibri"/>
          <w:b/>
          <w:sz w:val="22"/>
          <w:szCs w:val="22"/>
        </w:rPr>
      </w:pPr>
      <w:r w:rsidRPr="00E91F28">
        <w:rPr>
          <w:rFonts w:ascii="Calibri" w:hAnsi="Calibri" w:cs="Calibri"/>
          <w:b/>
          <w:sz w:val="22"/>
          <w:szCs w:val="22"/>
        </w:rPr>
        <w:t>□ NIE</w:t>
      </w:r>
    </w:p>
    <w:p w14:paraId="6748FCF9" w14:textId="77777777" w:rsidR="00533357" w:rsidRPr="00E91F28" w:rsidRDefault="00533357" w:rsidP="0053335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Na potrzeby odpowiedzi na to pytanie należy skorzystać z definicji zawartych w zaleceniu Komisji z dnia 6 maja 2003 r. dotyczącym definicji mikroprzedsiębiorstw oraz małych i średnich przedsiębiorstw (Dz. Urz. UE L 124 z 20.5.2003).</w:t>
      </w:r>
    </w:p>
    <w:p w14:paraId="761DBE03" w14:textId="77777777" w:rsidR="00533357" w:rsidRPr="00E91F28" w:rsidRDefault="00533357" w:rsidP="00533357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6E0F65F5" w14:textId="77777777" w:rsidR="00533357" w:rsidRPr="00E91F28" w:rsidRDefault="00533357" w:rsidP="00533357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● 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5FC7655B" w14:textId="77777777" w:rsidR="00533357" w:rsidRPr="00E91F28" w:rsidRDefault="00533357" w:rsidP="00533357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● W kategorii MŚP, małe przedsiębiorstwo jest zdefiniowane jako przedsiębiorstwo zatrudniające mniej niż 50 osób, i którego obroty roczne i/lub roczna suma bilansowa nie przekracza 10 mln EUR.</w:t>
      </w:r>
    </w:p>
    <w:p w14:paraId="7F884FE9" w14:textId="77777777" w:rsidR="00533357" w:rsidRPr="00E91F28" w:rsidRDefault="00533357" w:rsidP="00533357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E91F28">
        <w:rPr>
          <w:rFonts w:ascii="Calibri" w:hAnsi="Calibri" w:cs="Calibri"/>
          <w:sz w:val="22"/>
          <w:szCs w:val="22"/>
        </w:rPr>
        <w:t>● W kategorii MŚP, przedsiębiorstwo mikro jest zdefiniowane jako przedsiębiorstwo zatrudniające mniej niż 10 osób, i którego obroty roczne i/lub roczna suma bilansowa nie przekracza 2 mln EUR.</w:t>
      </w:r>
    </w:p>
    <w:p w14:paraId="2B6EA784" w14:textId="77777777" w:rsidR="00533357" w:rsidRPr="00E91F28" w:rsidRDefault="00533357" w:rsidP="00533357">
      <w:pPr>
        <w:spacing w:line="240" w:lineRule="auto"/>
        <w:ind w:right="760"/>
        <w:jc w:val="both"/>
        <w:rPr>
          <w:rFonts w:cs="Calibri"/>
          <w:snapToGrid w:val="0"/>
        </w:rPr>
      </w:pPr>
    </w:p>
    <w:p w14:paraId="4F1D2ED2" w14:textId="77777777" w:rsidR="00533357" w:rsidRPr="00E91F28" w:rsidRDefault="00533357" w:rsidP="00533357">
      <w:pPr>
        <w:pStyle w:val="NormalnyWeb"/>
        <w:numPr>
          <w:ilvl w:val="0"/>
          <w:numId w:val="96"/>
        </w:numPr>
        <w:tabs>
          <w:tab w:val="left" w:pos="284"/>
        </w:tabs>
        <w:spacing w:before="0" w:beforeAutospacing="0" w:after="0" w:afterAutospacing="0"/>
        <w:ind w:left="0" w:firstLine="0"/>
        <w:jc w:val="both"/>
      </w:pPr>
      <w:r w:rsidRPr="00E91F28">
        <w:rPr>
          <w:color w:val="000000"/>
        </w:rPr>
        <w:t xml:space="preserve">Oświadczam, że wypełniłem obowiązki informacyjne przewidziane w art. 13 lub art. 14 RODO* wobec osób fizycznych, </w:t>
      </w:r>
      <w:r w:rsidRPr="00E91F28">
        <w:t>od których dane osobowe bezpośrednio lub pośrednio pozyskałem</w:t>
      </w:r>
      <w:r w:rsidRPr="00E91F28">
        <w:rPr>
          <w:color w:val="000000"/>
        </w:rPr>
        <w:t xml:space="preserve"> w celu ubiegania się o udzielenie zamówienia publicznego w niniejszym postępowaniu**</w:t>
      </w:r>
      <w:r w:rsidRPr="00E91F28">
        <w:t>.</w:t>
      </w:r>
    </w:p>
    <w:p w14:paraId="6A721FC3" w14:textId="77777777" w:rsidR="00533357" w:rsidRPr="00E91F28" w:rsidRDefault="00533357" w:rsidP="00533357">
      <w:pPr>
        <w:spacing w:line="240" w:lineRule="auto"/>
        <w:ind w:right="760"/>
        <w:jc w:val="both"/>
        <w:rPr>
          <w:rFonts w:cs="Calibri"/>
          <w:snapToGrid w:val="0"/>
        </w:rPr>
      </w:pPr>
    </w:p>
    <w:p w14:paraId="37395BE6" w14:textId="77777777" w:rsidR="00533357" w:rsidRPr="0083349D" w:rsidRDefault="00533357" w:rsidP="00533357">
      <w:pPr>
        <w:spacing w:line="240" w:lineRule="auto"/>
        <w:ind w:right="760"/>
        <w:jc w:val="both"/>
        <w:rPr>
          <w:rFonts w:cs="Calibri"/>
          <w:snapToGrid w:val="0"/>
        </w:rPr>
      </w:pPr>
    </w:p>
    <w:p w14:paraId="2E875B26" w14:textId="77777777" w:rsidR="00533357" w:rsidRPr="0083349D" w:rsidRDefault="00533357" w:rsidP="00533357">
      <w:pPr>
        <w:pStyle w:val="Tekstprzypisudolnego"/>
        <w:jc w:val="both"/>
        <w:rPr>
          <w:rFonts w:ascii="Calibri" w:hAnsi="Calibri" w:cs="Calibri"/>
        </w:rPr>
      </w:pPr>
      <w:r w:rsidRPr="0083349D">
        <w:rPr>
          <w:rFonts w:ascii="Calibri" w:hAnsi="Calibri" w:cs="Calibri"/>
          <w:color w:val="000000"/>
          <w:vertAlign w:val="superscript"/>
        </w:rPr>
        <w:t xml:space="preserve">* </w:t>
      </w:r>
      <w:r w:rsidRPr="0083349D">
        <w:rPr>
          <w:rFonts w:ascii="Calibri" w:hAnsi="Calibri" w:cs="Calibr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9C09D6B" w14:textId="77777777" w:rsidR="00533357" w:rsidRPr="0083349D" w:rsidRDefault="00533357" w:rsidP="00533357">
      <w:pPr>
        <w:pStyle w:val="NormalnyWeb"/>
        <w:jc w:val="both"/>
        <w:rPr>
          <w:sz w:val="20"/>
          <w:szCs w:val="20"/>
        </w:rPr>
      </w:pPr>
      <w:r w:rsidRPr="0083349D">
        <w:rPr>
          <w:color w:val="000000"/>
          <w:sz w:val="20"/>
          <w:szCs w:val="20"/>
        </w:rPr>
        <w:t xml:space="preserve">** W przypadku gdy wykonawca </w:t>
      </w:r>
      <w:r w:rsidRPr="0083349D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  <w:sectPr w:rsidR="00533357" w:rsidRPr="0083349D" w:rsidSect="00A6474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FBEEC" w14:textId="77777777" w:rsidR="003B043F" w:rsidRDefault="003B043F" w:rsidP="000E44E7">
      <w:pPr>
        <w:spacing w:after="0" w:line="240" w:lineRule="auto"/>
      </w:pPr>
      <w:r>
        <w:separator/>
      </w:r>
    </w:p>
  </w:endnote>
  <w:endnote w:type="continuationSeparator" w:id="0">
    <w:p w14:paraId="03914ACD" w14:textId="77777777" w:rsidR="003B043F" w:rsidRDefault="003B043F" w:rsidP="000E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, 'Arial Unicode MS'">
    <w:charset w:val="00"/>
    <w:family w:val="auto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6822363"/>
      <w:docPartObj>
        <w:docPartGallery w:val="Page Numbers (Bottom of Page)"/>
        <w:docPartUnique/>
      </w:docPartObj>
    </w:sdtPr>
    <w:sdtEndPr/>
    <w:sdtContent>
      <w:p w14:paraId="74AE3CD7" w14:textId="7A30FEB4" w:rsidR="00F8251B" w:rsidRDefault="00F825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B610881" w14:textId="77777777" w:rsidR="00F8251B" w:rsidRDefault="00F8251B" w:rsidP="00542250">
    <w:pPr>
      <w:pStyle w:val="Stopka"/>
      <w:ind w:left="-1332"/>
    </w:pPr>
  </w:p>
  <w:p w14:paraId="550DB350" w14:textId="77777777" w:rsidR="00F8251B" w:rsidRDefault="00F8251B"/>
  <w:p w14:paraId="4DDA37B4" w14:textId="77777777" w:rsidR="00BA30D7" w:rsidRDefault="00BA30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570C" w14:textId="5A102239" w:rsidR="00F8251B" w:rsidRPr="006C521A" w:rsidRDefault="00F8251B" w:rsidP="006C521A">
    <w:pPr>
      <w:rPr>
        <w:rFonts w:cs="Calibri"/>
        <w:b/>
        <w:bCs/>
        <w:sz w:val="18"/>
        <w:szCs w:val="18"/>
      </w:rPr>
    </w:pPr>
  </w:p>
  <w:p w14:paraId="551EBECA" w14:textId="77777777" w:rsidR="00F8251B" w:rsidRDefault="00F825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06F28" w14:textId="77777777" w:rsidR="003B043F" w:rsidRDefault="003B043F" w:rsidP="000E44E7">
      <w:pPr>
        <w:spacing w:after="0" w:line="240" w:lineRule="auto"/>
      </w:pPr>
      <w:r>
        <w:separator/>
      </w:r>
    </w:p>
  </w:footnote>
  <w:footnote w:type="continuationSeparator" w:id="0">
    <w:p w14:paraId="385CDFF0" w14:textId="77777777" w:rsidR="003B043F" w:rsidRDefault="003B043F" w:rsidP="000E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37D85" w14:textId="54B8C87F" w:rsidR="00F8251B" w:rsidRPr="00DB64A0" w:rsidRDefault="00F8251B" w:rsidP="000369B1">
    <w:pPr>
      <w:pStyle w:val="Nagwek"/>
    </w:pPr>
    <w:r w:rsidRPr="00DB64A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925E" w14:textId="418BF321" w:rsidR="00F8251B" w:rsidRPr="00DB64A0" w:rsidRDefault="00F8251B" w:rsidP="00152245">
    <w:pPr>
      <w:pStyle w:val="Nagwek"/>
    </w:pPr>
    <w:r w:rsidRPr="00DB6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3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styleLink w:val="WW8Num51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hint="default"/>
      </w:rPr>
    </w:lvl>
  </w:abstractNum>
  <w:abstractNum w:abstractNumId="3" w15:restartNumberingAfterBreak="0">
    <w:nsid w:val="02436B93"/>
    <w:multiLevelType w:val="hybridMultilevel"/>
    <w:tmpl w:val="7C147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F5DC0"/>
    <w:multiLevelType w:val="multilevel"/>
    <w:tmpl w:val="760038F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2233EF"/>
    <w:multiLevelType w:val="hybridMultilevel"/>
    <w:tmpl w:val="77D6C42A"/>
    <w:lvl w:ilvl="0" w:tplc="30E63A14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4695E52"/>
    <w:multiLevelType w:val="hybridMultilevel"/>
    <w:tmpl w:val="47643768"/>
    <w:lvl w:ilvl="0" w:tplc="D90660F0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56B7785"/>
    <w:multiLevelType w:val="hybridMultilevel"/>
    <w:tmpl w:val="F3A00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B42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C30A85"/>
    <w:multiLevelType w:val="multilevel"/>
    <w:tmpl w:val="5D805C8C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06D83A07"/>
    <w:multiLevelType w:val="multilevel"/>
    <w:tmpl w:val="BA8E4894"/>
    <w:styleLink w:val="WW8Num98"/>
    <w:lvl w:ilvl="0">
      <w:numFmt w:val="bullet"/>
      <w:lvlText w:val="–"/>
      <w:lvlJc w:val="left"/>
      <w:rPr>
        <w:rFonts w:ascii="Times New Roman" w:eastAsia="Andale Sans UI" w:hAnsi="Times New Roman" w:cs="Times New Roman"/>
        <w:b w:val="0"/>
        <w:color w:val="000000"/>
        <w:lang w:val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 w15:restartNumberingAfterBreak="0">
    <w:nsid w:val="09553FA7"/>
    <w:multiLevelType w:val="multilevel"/>
    <w:tmpl w:val="195C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Arial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802592"/>
    <w:multiLevelType w:val="multilevel"/>
    <w:tmpl w:val="23BE7C92"/>
    <w:styleLink w:val="WW8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A434DB1"/>
    <w:multiLevelType w:val="multilevel"/>
    <w:tmpl w:val="896EDAE4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0A980F5F"/>
    <w:multiLevelType w:val="multilevel"/>
    <w:tmpl w:val="E9063046"/>
    <w:styleLink w:val="WW8Num1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0B4332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B811395"/>
    <w:multiLevelType w:val="hybridMultilevel"/>
    <w:tmpl w:val="4230B7D8"/>
    <w:lvl w:ilvl="0" w:tplc="735AD3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525F43"/>
    <w:multiLevelType w:val="multilevel"/>
    <w:tmpl w:val="AD0E609E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0C9E455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D1E7A97"/>
    <w:multiLevelType w:val="multilevel"/>
    <w:tmpl w:val="F77AC208"/>
    <w:styleLink w:val="11111112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0D3D185D"/>
    <w:multiLevelType w:val="multilevel"/>
    <w:tmpl w:val="BB982F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D510365"/>
    <w:multiLevelType w:val="hybridMultilevel"/>
    <w:tmpl w:val="3D229FC4"/>
    <w:lvl w:ilvl="0" w:tplc="B1AC9D54">
      <w:start w:val="1"/>
      <w:numFmt w:val="lowerLetter"/>
      <w:lvlText w:val="%1)"/>
      <w:lvlJc w:val="left"/>
      <w:pPr>
        <w:ind w:left="1152" w:hanging="360"/>
      </w:pPr>
      <w:rPr>
        <w:rFonts w:eastAsia="Times New Roman" w:cs="Times New Roman" w:hint="default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0DF47B03"/>
    <w:multiLevelType w:val="multilevel"/>
    <w:tmpl w:val="9EFA6A2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F584422"/>
    <w:multiLevelType w:val="multilevel"/>
    <w:tmpl w:val="29BA0D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08F65EF"/>
    <w:multiLevelType w:val="hybridMultilevel"/>
    <w:tmpl w:val="905230B2"/>
    <w:lvl w:ilvl="0" w:tplc="A3AA3C04">
      <w:start w:val="1"/>
      <w:numFmt w:val="lowerLetter"/>
      <w:lvlText w:val="%1)"/>
      <w:lvlJc w:val="left"/>
      <w:pPr>
        <w:ind w:left="1069" w:hanging="360"/>
      </w:pPr>
      <w:rPr>
        <w:rFonts w:eastAsia="Times New Roman" w:cs="Times New Roman" w:hint="default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1FB08D6"/>
    <w:multiLevelType w:val="multilevel"/>
    <w:tmpl w:val="3926B342"/>
    <w:styleLink w:val="WW8Num7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1550636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15AF09BA"/>
    <w:multiLevelType w:val="hybridMultilevel"/>
    <w:tmpl w:val="4F32B132"/>
    <w:lvl w:ilvl="0" w:tplc="6E3A09D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69871CD"/>
    <w:multiLevelType w:val="multilevel"/>
    <w:tmpl w:val="78B658E2"/>
    <w:styleLink w:val="WW8Num6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lang w:val="pl-P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 w15:restartNumberingAfterBreak="0">
    <w:nsid w:val="169F0315"/>
    <w:multiLevelType w:val="hybridMultilevel"/>
    <w:tmpl w:val="3892B1A6"/>
    <w:lvl w:ilvl="0" w:tplc="A68AA1D0">
      <w:start w:val="1"/>
      <w:numFmt w:val="decimal"/>
      <w:lvlText w:val="%1)"/>
      <w:lvlJc w:val="left"/>
      <w:pPr>
        <w:ind w:left="1069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17BC4A9F"/>
    <w:multiLevelType w:val="hybridMultilevel"/>
    <w:tmpl w:val="E8B277A8"/>
    <w:lvl w:ilvl="0" w:tplc="AC5CD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3B7E0A"/>
    <w:multiLevelType w:val="hybridMultilevel"/>
    <w:tmpl w:val="26C835EA"/>
    <w:lvl w:ilvl="0" w:tplc="A7B69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BB81EE5"/>
    <w:multiLevelType w:val="multilevel"/>
    <w:tmpl w:val="91E0ACE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1C675022"/>
    <w:multiLevelType w:val="multilevel"/>
    <w:tmpl w:val="C5EED3A4"/>
    <w:styleLink w:val="WW8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1D9341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205C292D"/>
    <w:multiLevelType w:val="multilevel"/>
    <w:tmpl w:val="AA145894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208D7F9A"/>
    <w:multiLevelType w:val="hybridMultilevel"/>
    <w:tmpl w:val="947031AC"/>
    <w:lvl w:ilvl="0" w:tplc="E2AED622">
      <w:start w:val="1"/>
      <w:numFmt w:val="lowerLetter"/>
      <w:lvlText w:val="%1)"/>
      <w:lvlJc w:val="left"/>
      <w:pPr>
        <w:ind w:left="1152" w:hanging="360"/>
      </w:pPr>
      <w:rPr>
        <w:rFonts w:eastAsia="ArialMT-Identity-H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249057CF"/>
    <w:multiLevelType w:val="hybridMultilevel"/>
    <w:tmpl w:val="6108D8D0"/>
    <w:lvl w:ilvl="0" w:tplc="519E6E90">
      <w:start w:val="1"/>
      <w:numFmt w:val="decimal"/>
      <w:pStyle w:val="ust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5F557EA"/>
    <w:multiLevelType w:val="hybridMultilevel"/>
    <w:tmpl w:val="A7B40EF6"/>
    <w:lvl w:ilvl="0" w:tplc="0F6E4AF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6D45409"/>
    <w:multiLevelType w:val="hybridMultilevel"/>
    <w:tmpl w:val="CCC40D62"/>
    <w:lvl w:ilvl="0" w:tplc="6CD0F6E8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85E68F1"/>
    <w:multiLevelType w:val="hybridMultilevel"/>
    <w:tmpl w:val="0AD8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63046"/>
    <w:multiLevelType w:val="multilevel"/>
    <w:tmpl w:val="400EB2DC"/>
    <w:styleLink w:val="WW8Num16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7" w15:restartNumberingAfterBreak="0">
    <w:nsid w:val="2A803956"/>
    <w:multiLevelType w:val="multilevel"/>
    <w:tmpl w:val="C376FFA8"/>
    <w:styleLink w:val="WW8Num36"/>
    <w:lvl w:ilvl="0">
      <w:start w:val="2"/>
      <w:numFmt w:val="upperRoman"/>
      <w:lvlText w:val="%1."/>
      <w:lvlJc w:val="right"/>
      <w:rPr>
        <w:rFonts w:ascii="Calibri" w:hAnsi="Calibri"/>
        <w:b/>
        <w:bCs/>
        <w:sz w:val="26"/>
        <w:szCs w:val="26"/>
      </w:rPr>
    </w:lvl>
    <w:lvl w:ilvl="1">
      <w:start w:val="4"/>
      <w:numFmt w:val="decimal"/>
      <w:lvlText w:val="%1.%2"/>
      <w:lvlJc w:val="left"/>
      <w:rPr>
        <w:b w:val="0"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  <w:rPr>
        <w:b w:val="0"/>
      </w:rPr>
    </w:lvl>
    <w:lvl w:ilvl="4">
      <w:start w:val="1"/>
      <w:numFmt w:val="decimal"/>
      <w:lvlText w:val="%1.%2.%3.%4.%5"/>
      <w:lvlJc w:val="left"/>
      <w:rPr>
        <w:b w:val="0"/>
      </w:rPr>
    </w:lvl>
    <w:lvl w:ilvl="5">
      <w:start w:val="1"/>
      <w:numFmt w:val="decimal"/>
      <w:lvlText w:val="%1.%2.%3.%4.%5.%6"/>
      <w:lvlJc w:val="left"/>
      <w:rPr>
        <w:b w:val="0"/>
      </w:rPr>
    </w:lvl>
    <w:lvl w:ilvl="6">
      <w:start w:val="1"/>
      <w:numFmt w:val="decimal"/>
      <w:lvlText w:val="%1.%2.%3.%4.%5.%6.%7"/>
      <w:lvlJc w:val="left"/>
      <w:rPr>
        <w:b w:val="0"/>
      </w:rPr>
    </w:lvl>
    <w:lvl w:ilvl="7">
      <w:start w:val="1"/>
      <w:numFmt w:val="decimal"/>
      <w:lvlText w:val="%1.%2.%3.%4.%5.%6.%7.%8"/>
      <w:lvlJc w:val="left"/>
      <w:rPr>
        <w:b w:val="0"/>
      </w:rPr>
    </w:lvl>
    <w:lvl w:ilvl="8">
      <w:start w:val="1"/>
      <w:numFmt w:val="decimal"/>
      <w:lvlText w:val="%1.%2.%3.%4.%5.%6.%7.%8.%9"/>
      <w:lvlJc w:val="left"/>
      <w:rPr>
        <w:b w:val="0"/>
      </w:rPr>
    </w:lvl>
  </w:abstractNum>
  <w:abstractNum w:abstractNumId="48" w15:restartNumberingAfterBreak="0">
    <w:nsid w:val="2D1D6065"/>
    <w:multiLevelType w:val="multilevel"/>
    <w:tmpl w:val="7C624870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2D94473F"/>
    <w:multiLevelType w:val="multilevel"/>
    <w:tmpl w:val="F1FAC214"/>
    <w:styleLink w:val="WW8Num3"/>
    <w:lvl w:ilvl="0">
      <w:start w:val="20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2EEB20F9"/>
    <w:multiLevelType w:val="hybridMultilevel"/>
    <w:tmpl w:val="C4E883D8"/>
    <w:lvl w:ilvl="0" w:tplc="FF9A8092">
      <w:start w:val="7"/>
      <w:numFmt w:val="bullet"/>
      <w:lvlText w:val="–"/>
      <w:lvlJc w:val="left"/>
      <w:pPr>
        <w:ind w:left="1152" w:hanging="360"/>
      </w:pPr>
      <w:rPr>
        <w:rFonts w:ascii="Times New Roman" w:eastAsia="Andale Sans UI" w:hAnsi="Times New Roman" w:cs="Times New Roman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8E0380"/>
    <w:multiLevelType w:val="multilevel"/>
    <w:tmpl w:val="FDB2436C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368D7BBB"/>
    <w:multiLevelType w:val="multilevel"/>
    <w:tmpl w:val="9CB8C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71C76D2"/>
    <w:multiLevelType w:val="multilevel"/>
    <w:tmpl w:val="E77C0968"/>
    <w:styleLink w:val="WW8Num62"/>
    <w:lvl w:ilvl="0">
      <w:start w:val="2"/>
      <w:numFmt w:val="upperRoman"/>
      <w:lvlText w:val="%1."/>
      <w:lvlJc w:val="right"/>
      <w:rPr>
        <w:rFonts w:ascii="Calibri" w:hAnsi="Calibri" w:cs="Calibri"/>
      </w:rPr>
    </w:lvl>
    <w:lvl w:ilvl="1">
      <w:start w:val="1"/>
      <w:numFmt w:val="lowerLetter"/>
      <w:lvlText w:val="%2."/>
      <w:lvlJc w:val="left"/>
      <w:rPr>
        <w:rFonts w:ascii="Calibri" w:hAnsi="Calibri" w:cs="Calibri"/>
        <w:b/>
        <w:bCs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 w15:restartNumberingAfterBreak="0">
    <w:nsid w:val="39941179"/>
    <w:multiLevelType w:val="hybridMultilevel"/>
    <w:tmpl w:val="B1DA9C2A"/>
    <w:lvl w:ilvl="0" w:tplc="A2A4FC1E">
      <w:start w:val="1"/>
      <w:numFmt w:val="lowerLetter"/>
      <w:lvlText w:val="%1)"/>
      <w:lvlJc w:val="left"/>
      <w:pPr>
        <w:ind w:left="1715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5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 w15:restartNumberingAfterBreak="0">
    <w:nsid w:val="427E153C"/>
    <w:multiLevelType w:val="multilevel"/>
    <w:tmpl w:val="8DE40554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 w15:restartNumberingAfterBreak="0">
    <w:nsid w:val="429D3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4781752D"/>
    <w:multiLevelType w:val="hybridMultilevel"/>
    <w:tmpl w:val="0886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8B059C6"/>
    <w:multiLevelType w:val="hybridMultilevel"/>
    <w:tmpl w:val="43D24454"/>
    <w:lvl w:ilvl="0" w:tplc="5D889F00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91C01DE"/>
    <w:multiLevelType w:val="multilevel"/>
    <w:tmpl w:val="7996DD2A"/>
    <w:styleLink w:val="WW8Num17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042"/>
        </w:tabs>
        <w:ind w:left="5754" w:hanging="792"/>
      </w:pPr>
      <w:rPr>
        <w:rFonts w:hint="default"/>
        <w:b w:val="0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BEF5818"/>
    <w:multiLevelType w:val="multilevel"/>
    <w:tmpl w:val="D4FA010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4CE41CC5"/>
    <w:multiLevelType w:val="multilevel"/>
    <w:tmpl w:val="BBC885BA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50C903B2"/>
    <w:multiLevelType w:val="hybridMultilevel"/>
    <w:tmpl w:val="D0307AE8"/>
    <w:lvl w:ilvl="0" w:tplc="58763C68">
      <w:start w:val="1"/>
      <w:numFmt w:val="lowerLetter"/>
      <w:lvlText w:val="%1)"/>
      <w:lvlJc w:val="left"/>
      <w:pPr>
        <w:ind w:left="1152" w:hanging="360"/>
      </w:pPr>
      <w:rPr>
        <w:rFonts w:eastAsia="Andale Sans UI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20B2D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53D442C5"/>
    <w:multiLevelType w:val="hybridMultilevel"/>
    <w:tmpl w:val="EA741C1E"/>
    <w:lvl w:ilvl="0" w:tplc="549EB2A4">
      <w:numFmt w:val="bullet"/>
      <w:lvlText w:val="-"/>
      <w:lvlJc w:val="left"/>
      <w:pPr>
        <w:ind w:left="1080" w:hanging="360"/>
      </w:pPr>
      <w:rPr>
        <w:rFonts w:ascii="Calibri" w:eastAsia="Andale Sans U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3E5363D"/>
    <w:multiLevelType w:val="multilevel"/>
    <w:tmpl w:val="09009070"/>
    <w:styleLink w:val="WW8Num911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9" w15:restartNumberingAfterBreak="0">
    <w:nsid w:val="5B74417C"/>
    <w:multiLevelType w:val="hybridMultilevel"/>
    <w:tmpl w:val="85DCEA6C"/>
    <w:lvl w:ilvl="0" w:tplc="57D272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629715CB"/>
    <w:multiLevelType w:val="hybridMultilevel"/>
    <w:tmpl w:val="9424D09C"/>
    <w:lvl w:ilvl="0" w:tplc="825A5CC0">
      <w:start w:val="1"/>
      <w:numFmt w:val="lowerLetter"/>
      <w:lvlText w:val="%1)"/>
      <w:lvlJc w:val="left"/>
      <w:pPr>
        <w:ind w:left="1353" w:hanging="360"/>
      </w:pPr>
      <w:rPr>
        <w:rFonts w:cs="Tahom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2" w15:restartNumberingAfterBreak="0">
    <w:nsid w:val="63591C40"/>
    <w:multiLevelType w:val="hybridMultilevel"/>
    <w:tmpl w:val="10C0EEAE"/>
    <w:styleLink w:val="Punktor"/>
    <w:lvl w:ilvl="0" w:tplc="1FE266CC">
      <w:start w:val="1"/>
      <w:numFmt w:val="bullet"/>
      <w:suff w:val="nothing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48CE3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5EABD0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F82E6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30E00A2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1AF6BE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1230DA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ECC3C8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A0B37C">
      <w:start w:val="1"/>
      <w:numFmt w:val="bullet"/>
      <w:lvlText w:val="•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 w15:restartNumberingAfterBreak="0">
    <w:nsid w:val="6414167F"/>
    <w:multiLevelType w:val="hybridMultilevel"/>
    <w:tmpl w:val="813C5262"/>
    <w:lvl w:ilvl="0" w:tplc="5796A64E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4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5" w15:restartNumberingAfterBreak="0">
    <w:nsid w:val="680A05E0"/>
    <w:multiLevelType w:val="multilevel"/>
    <w:tmpl w:val="6D2213D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8E90B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6A81178B"/>
    <w:multiLevelType w:val="multilevel"/>
    <w:tmpl w:val="AA24A06A"/>
    <w:styleLink w:val="WW8Num8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8" w15:restartNumberingAfterBreak="0">
    <w:nsid w:val="6BA56EF4"/>
    <w:multiLevelType w:val="multilevel"/>
    <w:tmpl w:val="A54A8028"/>
    <w:styleLink w:val="WW8Num6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9" w15:restartNumberingAfterBreak="0">
    <w:nsid w:val="6BB37288"/>
    <w:multiLevelType w:val="hybridMultilevel"/>
    <w:tmpl w:val="8722C5AA"/>
    <w:lvl w:ilvl="0" w:tplc="BA98E0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F26E45"/>
    <w:multiLevelType w:val="hybridMultilevel"/>
    <w:tmpl w:val="ACA27126"/>
    <w:lvl w:ilvl="0" w:tplc="3DCE66FA">
      <w:start w:val="1"/>
      <w:numFmt w:val="lowerLetter"/>
      <w:lvlText w:val="%1)"/>
      <w:lvlJc w:val="left"/>
      <w:pPr>
        <w:ind w:left="1872" w:hanging="360"/>
      </w:pPr>
      <w:rPr>
        <w:rFonts w:eastAsia="Calibri" w:cs="Times New Roman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81" w15:restartNumberingAfterBreak="0">
    <w:nsid w:val="6CAB39D9"/>
    <w:multiLevelType w:val="multilevel"/>
    <w:tmpl w:val="F1167824"/>
    <w:styleLink w:val="WW8Num15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2" w15:restartNumberingAfterBreak="0">
    <w:nsid w:val="6DDC50BA"/>
    <w:multiLevelType w:val="multilevel"/>
    <w:tmpl w:val="46EAD746"/>
    <w:styleLink w:val="WW8Num9"/>
    <w:lvl w:ilvl="0">
      <w:start w:val="1"/>
      <w:numFmt w:val="decimal"/>
      <w:lvlText w:val="%1. 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3" w15:restartNumberingAfterBreak="0">
    <w:nsid w:val="6EDB1D8B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4" w15:restartNumberingAfterBreak="0">
    <w:nsid w:val="70AD685A"/>
    <w:multiLevelType w:val="multilevel"/>
    <w:tmpl w:val="3F169E64"/>
    <w:styleLink w:val="WW8Num9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72102D5C"/>
    <w:multiLevelType w:val="multilevel"/>
    <w:tmpl w:val="D9FE96A2"/>
    <w:styleLink w:val="WWNum4"/>
    <w:lvl w:ilvl="0">
      <w:numFmt w:val="bullet"/>
      <w:lvlText w:val="-"/>
      <w:lvlJc w:val="left"/>
      <w:pPr>
        <w:ind w:left="466" w:hanging="360"/>
      </w:pPr>
      <w:rPr>
        <w:rFonts w:ascii="Calibri" w:eastAsia="Calibri" w:hAnsi="Calibri" w:cs="Arial"/>
      </w:rPr>
    </w:lvl>
    <w:lvl w:ilvl="1">
      <w:numFmt w:val="bullet"/>
      <w:lvlText w:val="o"/>
      <w:lvlJc w:val="left"/>
      <w:pPr>
        <w:ind w:left="11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26" w:hanging="360"/>
      </w:pPr>
      <w:rPr>
        <w:rFonts w:ascii="Wingdings" w:hAnsi="Wingdings"/>
      </w:rPr>
    </w:lvl>
  </w:abstractNum>
  <w:abstractNum w:abstractNumId="86" w15:restartNumberingAfterBreak="0">
    <w:nsid w:val="736702D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7" w15:restartNumberingAfterBreak="0">
    <w:nsid w:val="73F831A3"/>
    <w:multiLevelType w:val="hybridMultilevel"/>
    <w:tmpl w:val="792606EA"/>
    <w:lvl w:ilvl="0" w:tplc="3AEA9A00">
      <w:start w:val="1"/>
      <w:numFmt w:val="lowerLetter"/>
      <w:lvlText w:val="%1)"/>
      <w:lvlJc w:val="left"/>
      <w:pPr>
        <w:ind w:left="1353" w:hanging="360"/>
      </w:pPr>
      <w:rPr>
        <w:rFonts w:eastAsia="Calibri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8" w15:restartNumberingAfterBreak="0">
    <w:nsid w:val="74746A58"/>
    <w:multiLevelType w:val="multilevel"/>
    <w:tmpl w:val="DDA0CFCA"/>
    <w:styleLink w:val="WW8Num11"/>
    <w:lvl w:ilvl="0">
      <w:start w:val="1"/>
      <w:numFmt w:val="decimal"/>
      <w:lvlText w:val="%1."/>
      <w:lvlJc w:val="left"/>
      <w:rPr>
        <w:b w:val="0"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9" w15:restartNumberingAfterBreak="0">
    <w:nsid w:val="75C26F04"/>
    <w:multiLevelType w:val="multilevel"/>
    <w:tmpl w:val="566E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0" w15:restartNumberingAfterBreak="0">
    <w:nsid w:val="75D955E8"/>
    <w:multiLevelType w:val="multilevel"/>
    <w:tmpl w:val="6492B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76E04635"/>
    <w:multiLevelType w:val="hybridMultilevel"/>
    <w:tmpl w:val="AE3E1EE8"/>
    <w:lvl w:ilvl="0" w:tplc="63F2BF0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2" w15:restartNumberingAfterBreak="0">
    <w:nsid w:val="7C047D34"/>
    <w:multiLevelType w:val="hybridMultilevel"/>
    <w:tmpl w:val="8E5253E6"/>
    <w:lvl w:ilvl="0" w:tplc="5C488CDE">
      <w:start w:val="1"/>
      <w:numFmt w:val="lowerLetter"/>
      <w:lvlText w:val="%1)"/>
      <w:lvlJc w:val="left"/>
      <w:pPr>
        <w:ind w:left="1353" w:hanging="360"/>
      </w:pPr>
      <w:rPr>
        <w:rFonts w:eastAsia="Andale Sans UI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7E7057BA"/>
    <w:multiLevelType w:val="multilevel"/>
    <w:tmpl w:val="A6906E04"/>
    <w:styleLink w:val="WW8Num22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4" w15:restartNumberingAfterBreak="0">
    <w:nsid w:val="7E985811"/>
    <w:multiLevelType w:val="multilevel"/>
    <w:tmpl w:val="9B3CC5D4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5" w15:restartNumberingAfterBreak="0">
    <w:nsid w:val="7E9F6FB2"/>
    <w:multiLevelType w:val="hybridMultilevel"/>
    <w:tmpl w:val="BE02C348"/>
    <w:styleLink w:val="WW8Num1641"/>
    <w:lvl w:ilvl="0" w:tplc="46580B12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9CC042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BE2F4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523150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E6F8A4">
      <w:start w:val="1"/>
      <w:numFmt w:val="decimal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A80D7C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6C9FB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48EF4A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02CFAE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6" w15:restartNumberingAfterBreak="0">
    <w:nsid w:val="7EA143B0"/>
    <w:multiLevelType w:val="multilevel"/>
    <w:tmpl w:val="E908688E"/>
    <w:styleLink w:val="WW8Num110"/>
    <w:lvl w:ilvl="0">
      <w:start w:val="1"/>
      <w:numFmt w:val="none"/>
      <w:lvlText w:val="%1"/>
      <w:lvlJc w:val="left"/>
      <w:rPr>
        <w:rFonts w:ascii="Calibri" w:eastAsia="Times New Roman" w:hAnsi="Calibri" w:cs="Calibri"/>
        <w:b/>
        <w:kern w:val="3"/>
        <w:sz w:val="28"/>
        <w:szCs w:val="28"/>
        <w:lang w:val="pl-PL" w:eastAsia="ar-SA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7" w15:restartNumberingAfterBreak="0">
    <w:nsid w:val="7ED4689D"/>
    <w:multiLevelType w:val="hybridMultilevel"/>
    <w:tmpl w:val="F014F430"/>
    <w:lvl w:ilvl="0" w:tplc="5D68C2FE">
      <w:start w:val="1"/>
      <w:numFmt w:val="decimal"/>
      <w:lvlText w:val="%1)"/>
      <w:lvlJc w:val="left"/>
      <w:pPr>
        <w:ind w:left="1512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8" w15:restartNumberingAfterBreak="0">
    <w:nsid w:val="7F006918"/>
    <w:multiLevelType w:val="multilevel"/>
    <w:tmpl w:val="35520042"/>
    <w:styleLink w:val="WW8Num2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9" w15:restartNumberingAfterBreak="0">
    <w:nsid w:val="7F507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0552145">
    <w:abstractNumId w:val="95"/>
  </w:num>
  <w:num w:numId="2" w16cid:durableId="198712321">
    <w:abstractNumId w:val="72"/>
  </w:num>
  <w:num w:numId="3" w16cid:durableId="361328218">
    <w:abstractNumId w:val="0"/>
  </w:num>
  <w:num w:numId="4" w16cid:durableId="1333412161">
    <w:abstractNumId w:val="70"/>
    <w:lvlOverride w:ilvl="0">
      <w:startOverride w:val="1"/>
    </w:lvlOverride>
  </w:num>
  <w:num w:numId="5" w16cid:durableId="848636985">
    <w:abstractNumId w:val="56"/>
    <w:lvlOverride w:ilvl="0">
      <w:startOverride w:val="1"/>
    </w:lvlOverride>
  </w:num>
  <w:num w:numId="6" w16cid:durableId="1649935833">
    <w:abstractNumId w:val="39"/>
  </w:num>
  <w:num w:numId="7" w16cid:durableId="1274439546">
    <w:abstractNumId w:val="61"/>
  </w:num>
  <w:num w:numId="8" w16cid:durableId="242302801">
    <w:abstractNumId w:val="46"/>
  </w:num>
  <w:num w:numId="9" w16cid:durableId="1052654967">
    <w:abstractNumId w:val="62"/>
  </w:num>
  <w:num w:numId="10" w16cid:durableId="1814518322">
    <w:abstractNumId w:val="43"/>
  </w:num>
  <w:num w:numId="11" w16cid:durableId="631863136">
    <w:abstractNumId w:val="33"/>
  </w:num>
  <w:num w:numId="12" w16cid:durableId="639921283">
    <w:abstractNumId w:val="51"/>
  </w:num>
  <w:num w:numId="13" w16cid:durableId="107048348">
    <w:abstractNumId w:val="41"/>
  </w:num>
  <w:num w:numId="14" w16cid:durableId="928270179">
    <w:abstractNumId w:val="31"/>
  </w:num>
  <w:num w:numId="15" w16cid:durableId="1793985097">
    <w:abstractNumId w:val="19"/>
  </w:num>
  <w:num w:numId="16" w16cid:durableId="690255974">
    <w:abstractNumId w:val="58"/>
  </w:num>
  <w:num w:numId="17" w16cid:durableId="460807124">
    <w:abstractNumId w:val="28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lang w:val="pl-PL"/>
        </w:rPr>
      </w:lvl>
    </w:lvlOverride>
  </w:num>
  <w:num w:numId="18" w16cid:durableId="15354337">
    <w:abstractNumId w:val="54"/>
    <w:lvlOverride w:ilvl="0">
      <w:lvl w:ilvl="0">
        <w:start w:val="2"/>
        <w:numFmt w:val="upperRoman"/>
        <w:lvlText w:val="%1."/>
        <w:lvlJc w:val="right"/>
        <w:rPr>
          <w:rFonts w:ascii="Calibri" w:hAnsi="Calibri" w:cs="Calibri"/>
          <w:b/>
        </w:rPr>
      </w:lvl>
    </w:lvlOverride>
  </w:num>
  <w:num w:numId="19" w16cid:durableId="599795054">
    <w:abstractNumId w:val="96"/>
  </w:num>
  <w:num w:numId="20" w16cid:durableId="501161952">
    <w:abstractNumId w:val="68"/>
  </w:num>
  <w:num w:numId="21" w16cid:durableId="162402333">
    <w:abstractNumId w:val="10"/>
  </w:num>
  <w:num w:numId="22" w16cid:durableId="1303777201">
    <w:abstractNumId w:val="47"/>
  </w:num>
  <w:num w:numId="23" w16cid:durableId="2102139259">
    <w:abstractNumId w:val="93"/>
  </w:num>
  <w:num w:numId="24" w16cid:durableId="219943013">
    <w:abstractNumId w:val="77"/>
  </w:num>
  <w:num w:numId="25" w16cid:durableId="961693005">
    <w:abstractNumId w:val="84"/>
  </w:num>
  <w:num w:numId="26" w16cid:durableId="269701751">
    <w:abstractNumId w:val="1"/>
  </w:num>
  <w:num w:numId="27" w16cid:durableId="822696265">
    <w:abstractNumId w:val="52"/>
  </w:num>
  <w:num w:numId="28" w16cid:durableId="860243513">
    <w:abstractNumId w:val="63"/>
  </w:num>
  <w:num w:numId="29" w16cid:durableId="1014918942">
    <w:abstractNumId w:val="98"/>
  </w:num>
  <w:num w:numId="30" w16cid:durableId="1166360404">
    <w:abstractNumId w:val="49"/>
  </w:num>
  <w:num w:numId="31" w16cid:durableId="1836917606">
    <w:abstractNumId w:val="12"/>
  </w:num>
  <w:num w:numId="32" w16cid:durableId="505751162">
    <w:abstractNumId w:val="78"/>
  </w:num>
  <w:num w:numId="33" w16cid:durableId="1234194817">
    <w:abstractNumId w:val="25"/>
  </w:num>
  <w:num w:numId="34" w16cid:durableId="1893148083">
    <w:abstractNumId w:val="57"/>
  </w:num>
  <w:num w:numId="35" w16cid:durableId="1604537052">
    <w:abstractNumId w:val="82"/>
  </w:num>
  <w:num w:numId="36" w16cid:durableId="1213617755">
    <w:abstractNumId w:val="17"/>
  </w:num>
  <w:num w:numId="37" w16cid:durableId="256444806">
    <w:abstractNumId w:val="88"/>
  </w:num>
  <w:num w:numId="38" w16cid:durableId="487329884">
    <w:abstractNumId w:val="13"/>
  </w:num>
  <w:num w:numId="39" w16cid:durableId="1392845712">
    <w:abstractNumId w:val="14"/>
  </w:num>
  <w:num w:numId="40" w16cid:durableId="2113357490">
    <w:abstractNumId w:val="35"/>
  </w:num>
  <w:num w:numId="41" w16cid:durableId="792675878">
    <w:abstractNumId w:val="81"/>
  </w:num>
  <w:num w:numId="42" w16cid:durableId="175848111">
    <w:abstractNumId w:val="40"/>
  </w:num>
  <w:num w:numId="43" w16cid:durableId="174728971">
    <w:abstractNumId w:val="37"/>
  </w:num>
  <w:num w:numId="44" w16cid:durableId="323894666">
    <w:abstractNumId w:val="64"/>
  </w:num>
  <w:num w:numId="45" w16cid:durableId="204218774">
    <w:abstractNumId w:val="94"/>
  </w:num>
  <w:num w:numId="46" w16cid:durableId="1674722762">
    <w:abstractNumId w:val="9"/>
  </w:num>
  <w:num w:numId="47" w16cid:durableId="1090008712">
    <w:abstractNumId w:val="85"/>
  </w:num>
  <w:num w:numId="48" w16cid:durableId="1786194485">
    <w:abstractNumId w:val="48"/>
  </w:num>
  <w:num w:numId="49" w16cid:durableId="379132868">
    <w:abstractNumId w:val="33"/>
  </w:num>
  <w:num w:numId="50" w16cid:durableId="82149144">
    <w:abstractNumId w:val="90"/>
  </w:num>
  <w:num w:numId="51" w16cid:durableId="1311518288">
    <w:abstractNumId w:val="87"/>
  </w:num>
  <w:num w:numId="52" w16cid:durableId="1726954500">
    <w:abstractNumId w:val="71"/>
  </w:num>
  <w:num w:numId="53" w16cid:durableId="1389887550">
    <w:abstractNumId w:val="5"/>
  </w:num>
  <w:num w:numId="54" w16cid:durableId="870916734">
    <w:abstractNumId w:val="91"/>
  </w:num>
  <w:num w:numId="55" w16cid:durableId="1411928961">
    <w:abstractNumId w:val="6"/>
  </w:num>
  <w:num w:numId="56" w16cid:durableId="2137675805">
    <w:abstractNumId w:val="92"/>
  </w:num>
  <w:num w:numId="57" w16cid:durableId="641929528">
    <w:abstractNumId w:val="22"/>
  </w:num>
  <w:num w:numId="58" w16cid:durableId="1508405393">
    <w:abstractNumId w:val="65"/>
  </w:num>
  <w:num w:numId="59" w16cid:durableId="2038038597">
    <w:abstractNumId w:val="50"/>
  </w:num>
  <w:num w:numId="60" w16cid:durableId="1120033921">
    <w:abstractNumId w:val="11"/>
  </w:num>
  <w:num w:numId="61" w16cid:durableId="1117214176">
    <w:abstractNumId w:val="75"/>
  </w:num>
  <w:num w:numId="62" w16cid:durableId="1653370856">
    <w:abstractNumId w:val="44"/>
  </w:num>
  <w:num w:numId="63" w16cid:durableId="387070567">
    <w:abstractNumId w:val="97"/>
  </w:num>
  <w:num w:numId="64" w16cid:durableId="1417289788">
    <w:abstractNumId w:val="80"/>
  </w:num>
  <w:num w:numId="65" w16cid:durableId="742220012">
    <w:abstractNumId w:val="73"/>
  </w:num>
  <w:num w:numId="66" w16cid:durableId="558786558">
    <w:abstractNumId w:val="55"/>
  </w:num>
  <w:num w:numId="67" w16cid:durableId="2032098502">
    <w:abstractNumId w:val="60"/>
  </w:num>
  <w:num w:numId="68" w16cid:durableId="801078222">
    <w:abstractNumId w:val="7"/>
  </w:num>
  <w:num w:numId="69" w16cid:durableId="562717467">
    <w:abstractNumId w:val="20"/>
  </w:num>
  <w:num w:numId="70" w16cid:durableId="1641381598">
    <w:abstractNumId w:val="21"/>
  </w:num>
  <w:num w:numId="71" w16cid:durableId="4790467">
    <w:abstractNumId w:val="53"/>
  </w:num>
  <w:num w:numId="72" w16cid:durableId="1006131833">
    <w:abstractNumId w:val="32"/>
  </w:num>
  <w:num w:numId="73" w16cid:durableId="993264056">
    <w:abstractNumId w:val="38"/>
  </w:num>
  <w:num w:numId="74" w16cid:durableId="170030284">
    <w:abstractNumId w:val="4"/>
  </w:num>
  <w:num w:numId="75" w16cid:durableId="1964073863">
    <w:abstractNumId w:val="99"/>
  </w:num>
  <w:num w:numId="76" w16cid:durableId="1281910166">
    <w:abstractNumId w:val="24"/>
  </w:num>
  <w:num w:numId="77" w16cid:durableId="1246498863">
    <w:abstractNumId w:val="36"/>
  </w:num>
  <w:num w:numId="78" w16cid:durableId="1886984674">
    <w:abstractNumId w:val="34"/>
  </w:num>
  <w:num w:numId="79" w16cid:durableId="1506630724">
    <w:abstractNumId w:val="8"/>
  </w:num>
  <w:num w:numId="80" w16cid:durableId="1234926383">
    <w:abstractNumId w:val="76"/>
  </w:num>
  <w:num w:numId="81" w16cid:durableId="737482237">
    <w:abstractNumId w:val="15"/>
  </w:num>
  <w:num w:numId="82" w16cid:durableId="1707756248">
    <w:abstractNumId w:val="67"/>
  </w:num>
  <w:num w:numId="83" w16cid:durableId="1786538082">
    <w:abstractNumId w:val="23"/>
  </w:num>
  <w:num w:numId="84" w16cid:durableId="1554275128">
    <w:abstractNumId w:val="89"/>
  </w:num>
  <w:num w:numId="85" w16cid:durableId="1802768390">
    <w:abstractNumId w:val="3"/>
  </w:num>
  <w:num w:numId="86" w16cid:durableId="502935344">
    <w:abstractNumId w:val="30"/>
  </w:num>
  <w:num w:numId="87" w16cid:durableId="978461940">
    <w:abstractNumId w:val="83"/>
  </w:num>
  <w:num w:numId="88" w16cid:durableId="878324684">
    <w:abstractNumId w:val="26"/>
  </w:num>
  <w:num w:numId="89" w16cid:durableId="1198810296">
    <w:abstractNumId w:val="18"/>
  </w:num>
  <w:num w:numId="90" w16cid:durableId="791283727">
    <w:abstractNumId w:val="86"/>
  </w:num>
  <w:num w:numId="91" w16cid:durableId="1755129072">
    <w:abstractNumId w:val="66"/>
  </w:num>
  <w:num w:numId="92" w16cid:durableId="662045918">
    <w:abstractNumId w:val="27"/>
  </w:num>
  <w:num w:numId="93" w16cid:durableId="970281557">
    <w:abstractNumId w:val="28"/>
  </w:num>
  <w:num w:numId="94" w16cid:durableId="2021199170">
    <w:abstractNumId w:val="54"/>
  </w:num>
  <w:num w:numId="95" w16cid:durableId="1956984032">
    <w:abstractNumId w:val="74"/>
  </w:num>
  <w:num w:numId="96" w16cid:durableId="2034064866">
    <w:abstractNumId w:val="16"/>
  </w:num>
  <w:num w:numId="97" w16cid:durableId="1436747968">
    <w:abstractNumId w:val="69"/>
  </w:num>
  <w:num w:numId="98" w16cid:durableId="1676691855">
    <w:abstractNumId w:val="42"/>
  </w:num>
  <w:num w:numId="99" w16cid:durableId="1908758183">
    <w:abstractNumId w:val="29"/>
  </w:num>
  <w:num w:numId="100" w16cid:durableId="348526661">
    <w:abstractNumId w:val="45"/>
  </w:num>
  <w:num w:numId="101" w16cid:durableId="1235773274">
    <w:abstractNumId w:val="59"/>
  </w:num>
  <w:num w:numId="102" w16cid:durableId="997657203">
    <w:abstractNumId w:val="79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E7"/>
    <w:rsid w:val="00000C3C"/>
    <w:rsid w:val="00002DAF"/>
    <w:rsid w:val="00003975"/>
    <w:rsid w:val="00004DFA"/>
    <w:rsid w:val="00012A0E"/>
    <w:rsid w:val="00012A60"/>
    <w:rsid w:val="0001587D"/>
    <w:rsid w:val="00015908"/>
    <w:rsid w:val="00026BFF"/>
    <w:rsid w:val="000342F2"/>
    <w:rsid w:val="000369B1"/>
    <w:rsid w:val="00040947"/>
    <w:rsid w:val="000422B9"/>
    <w:rsid w:val="00043AEA"/>
    <w:rsid w:val="00045A13"/>
    <w:rsid w:val="00045FA7"/>
    <w:rsid w:val="00055F4C"/>
    <w:rsid w:val="000561E6"/>
    <w:rsid w:val="00056E2D"/>
    <w:rsid w:val="00060898"/>
    <w:rsid w:val="00063AAF"/>
    <w:rsid w:val="00064F2A"/>
    <w:rsid w:val="00072728"/>
    <w:rsid w:val="00093DC3"/>
    <w:rsid w:val="00097939"/>
    <w:rsid w:val="000A19B4"/>
    <w:rsid w:val="000A571D"/>
    <w:rsid w:val="000B1045"/>
    <w:rsid w:val="000B146E"/>
    <w:rsid w:val="000B3407"/>
    <w:rsid w:val="000B4EC6"/>
    <w:rsid w:val="000B639A"/>
    <w:rsid w:val="000C2953"/>
    <w:rsid w:val="000C371C"/>
    <w:rsid w:val="000D00A1"/>
    <w:rsid w:val="000D53D4"/>
    <w:rsid w:val="000E44E7"/>
    <w:rsid w:val="000E520F"/>
    <w:rsid w:val="000E72C5"/>
    <w:rsid w:val="000E72DE"/>
    <w:rsid w:val="000F50F7"/>
    <w:rsid w:val="000F5C74"/>
    <w:rsid w:val="000F686C"/>
    <w:rsid w:val="0010350C"/>
    <w:rsid w:val="001146A3"/>
    <w:rsid w:val="001206E6"/>
    <w:rsid w:val="001258C8"/>
    <w:rsid w:val="001370FF"/>
    <w:rsid w:val="00140575"/>
    <w:rsid w:val="001415D0"/>
    <w:rsid w:val="00141820"/>
    <w:rsid w:val="00142889"/>
    <w:rsid w:val="00143152"/>
    <w:rsid w:val="001511C6"/>
    <w:rsid w:val="00152245"/>
    <w:rsid w:val="00153AA1"/>
    <w:rsid w:val="00153D48"/>
    <w:rsid w:val="00155C3F"/>
    <w:rsid w:val="0015676C"/>
    <w:rsid w:val="00156D80"/>
    <w:rsid w:val="00161AB8"/>
    <w:rsid w:val="00166A9F"/>
    <w:rsid w:val="001707B9"/>
    <w:rsid w:val="00171814"/>
    <w:rsid w:val="0017401E"/>
    <w:rsid w:val="00176D55"/>
    <w:rsid w:val="0017712E"/>
    <w:rsid w:val="00177937"/>
    <w:rsid w:val="00180EE2"/>
    <w:rsid w:val="0018167C"/>
    <w:rsid w:val="0018343E"/>
    <w:rsid w:val="0018617F"/>
    <w:rsid w:val="00187A7B"/>
    <w:rsid w:val="001909BA"/>
    <w:rsid w:val="0019142C"/>
    <w:rsid w:val="00195C6C"/>
    <w:rsid w:val="001A7105"/>
    <w:rsid w:val="001B0BC9"/>
    <w:rsid w:val="001B132D"/>
    <w:rsid w:val="001B7A2D"/>
    <w:rsid w:val="001C3E80"/>
    <w:rsid w:val="001C44ED"/>
    <w:rsid w:val="001C7A11"/>
    <w:rsid w:val="001D18A1"/>
    <w:rsid w:val="001D2B31"/>
    <w:rsid w:val="001D422A"/>
    <w:rsid w:val="001D5AE5"/>
    <w:rsid w:val="001D69C5"/>
    <w:rsid w:val="001E1188"/>
    <w:rsid w:val="001E28D4"/>
    <w:rsid w:val="001E2F9A"/>
    <w:rsid w:val="001E5A98"/>
    <w:rsid w:val="001E6B67"/>
    <w:rsid w:val="001E7059"/>
    <w:rsid w:val="001E7C79"/>
    <w:rsid w:val="001E7EB8"/>
    <w:rsid w:val="001F030B"/>
    <w:rsid w:val="001F071F"/>
    <w:rsid w:val="00205175"/>
    <w:rsid w:val="002129D0"/>
    <w:rsid w:val="002225B3"/>
    <w:rsid w:val="0022592F"/>
    <w:rsid w:val="00227E21"/>
    <w:rsid w:val="00230CA8"/>
    <w:rsid w:val="00235700"/>
    <w:rsid w:val="00237F2A"/>
    <w:rsid w:val="00247794"/>
    <w:rsid w:val="00253E74"/>
    <w:rsid w:val="00255C56"/>
    <w:rsid w:val="00264D05"/>
    <w:rsid w:val="002668F9"/>
    <w:rsid w:val="00267D27"/>
    <w:rsid w:val="00277097"/>
    <w:rsid w:val="0028376B"/>
    <w:rsid w:val="00283A93"/>
    <w:rsid w:val="002878C8"/>
    <w:rsid w:val="00287918"/>
    <w:rsid w:val="00287D74"/>
    <w:rsid w:val="002978BF"/>
    <w:rsid w:val="00297E9B"/>
    <w:rsid w:val="002A5829"/>
    <w:rsid w:val="002A61E1"/>
    <w:rsid w:val="002A78D2"/>
    <w:rsid w:val="002B4637"/>
    <w:rsid w:val="002C1EAE"/>
    <w:rsid w:val="002C7280"/>
    <w:rsid w:val="002C74ED"/>
    <w:rsid w:val="002E62FF"/>
    <w:rsid w:val="002F24AE"/>
    <w:rsid w:val="002F48D8"/>
    <w:rsid w:val="00300BE6"/>
    <w:rsid w:val="00304DE2"/>
    <w:rsid w:val="00306161"/>
    <w:rsid w:val="00306EF7"/>
    <w:rsid w:val="003128D3"/>
    <w:rsid w:val="0031346C"/>
    <w:rsid w:val="00317548"/>
    <w:rsid w:val="00322AEF"/>
    <w:rsid w:val="00322F35"/>
    <w:rsid w:val="003245E4"/>
    <w:rsid w:val="00333234"/>
    <w:rsid w:val="00334F1C"/>
    <w:rsid w:val="0035157C"/>
    <w:rsid w:val="00352344"/>
    <w:rsid w:val="003540C9"/>
    <w:rsid w:val="0035449F"/>
    <w:rsid w:val="00356C1D"/>
    <w:rsid w:val="00356D10"/>
    <w:rsid w:val="003632FB"/>
    <w:rsid w:val="00365B9C"/>
    <w:rsid w:val="0037261A"/>
    <w:rsid w:val="0037538A"/>
    <w:rsid w:val="00376903"/>
    <w:rsid w:val="003805D5"/>
    <w:rsid w:val="0038229D"/>
    <w:rsid w:val="003827C1"/>
    <w:rsid w:val="0038394B"/>
    <w:rsid w:val="003901A2"/>
    <w:rsid w:val="0039132D"/>
    <w:rsid w:val="00391380"/>
    <w:rsid w:val="003929C9"/>
    <w:rsid w:val="0039321F"/>
    <w:rsid w:val="00393AAF"/>
    <w:rsid w:val="003A075C"/>
    <w:rsid w:val="003A163F"/>
    <w:rsid w:val="003A55E8"/>
    <w:rsid w:val="003A7AE5"/>
    <w:rsid w:val="003B043F"/>
    <w:rsid w:val="003B0D76"/>
    <w:rsid w:val="003C18F2"/>
    <w:rsid w:val="003C1CBC"/>
    <w:rsid w:val="003C387E"/>
    <w:rsid w:val="003C4A72"/>
    <w:rsid w:val="003C58DC"/>
    <w:rsid w:val="003D10AF"/>
    <w:rsid w:val="003F6C4B"/>
    <w:rsid w:val="0040115B"/>
    <w:rsid w:val="004067E0"/>
    <w:rsid w:val="00410E59"/>
    <w:rsid w:val="00416BF4"/>
    <w:rsid w:val="00422851"/>
    <w:rsid w:val="00424962"/>
    <w:rsid w:val="00430BF0"/>
    <w:rsid w:val="00430FA6"/>
    <w:rsid w:val="00431849"/>
    <w:rsid w:val="0043558D"/>
    <w:rsid w:val="00447903"/>
    <w:rsid w:val="00451026"/>
    <w:rsid w:val="00452988"/>
    <w:rsid w:val="00452D34"/>
    <w:rsid w:val="00455386"/>
    <w:rsid w:val="004562EA"/>
    <w:rsid w:val="004569C6"/>
    <w:rsid w:val="0046715D"/>
    <w:rsid w:val="00467E57"/>
    <w:rsid w:val="00475FAC"/>
    <w:rsid w:val="00476D8A"/>
    <w:rsid w:val="00480C47"/>
    <w:rsid w:val="00482BEE"/>
    <w:rsid w:val="0048429B"/>
    <w:rsid w:val="004865BB"/>
    <w:rsid w:val="004929A2"/>
    <w:rsid w:val="00494581"/>
    <w:rsid w:val="004A04CB"/>
    <w:rsid w:val="004A3F92"/>
    <w:rsid w:val="004A7684"/>
    <w:rsid w:val="004B0C7B"/>
    <w:rsid w:val="004B17EB"/>
    <w:rsid w:val="004B3037"/>
    <w:rsid w:val="004B4CB0"/>
    <w:rsid w:val="004C67DF"/>
    <w:rsid w:val="004D09B3"/>
    <w:rsid w:val="004D2BA0"/>
    <w:rsid w:val="004D5997"/>
    <w:rsid w:val="004D668E"/>
    <w:rsid w:val="004D7306"/>
    <w:rsid w:val="004E3970"/>
    <w:rsid w:val="004E3F5B"/>
    <w:rsid w:val="004E3FF5"/>
    <w:rsid w:val="004E7795"/>
    <w:rsid w:val="004E77C2"/>
    <w:rsid w:val="004F1B4E"/>
    <w:rsid w:val="004F2358"/>
    <w:rsid w:val="004F532D"/>
    <w:rsid w:val="004F6768"/>
    <w:rsid w:val="004F6A50"/>
    <w:rsid w:val="00500442"/>
    <w:rsid w:val="00503998"/>
    <w:rsid w:val="005138BE"/>
    <w:rsid w:val="00515893"/>
    <w:rsid w:val="00516E07"/>
    <w:rsid w:val="00522680"/>
    <w:rsid w:val="005261DF"/>
    <w:rsid w:val="00530090"/>
    <w:rsid w:val="0053104F"/>
    <w:rsid w:val="00532E01"/>
    <w:rsid w:val="00533357"/>
    <w:rsid w:val="00534E6C"/>
    <w:rsid w:val="005400AC"/>
    <w:rsid w:val="00542250"/>
    <w:rsid w:val="00546610"/>
    <w:rsid w:val="00554BA8"/>
    <w:rsid w:val="00565CB6"/>
    <w:rsid w:val="00567F10"/>
    <w:rsid w:val="00573537"/>
    <w:rsid w:val="00577653"/>
    <w:rsid w:val="00580988"/>
    <w:rsid w:val="00592388"/>
    <w:rsid w:val="00593F67"/>
    <w:rsid w:val="00594FDA"/>
    <w:rsid w:val="005963AD"/>
    <w:rsid w:val="005A2FBC"/>
    <w:rsid w:val="005A3344"/>
    <w:rsid w:val="005A7918"/>
    <w:rsid w:val="005A7D72"/>
    <w:rsid w:val="005B06BF"/>
    <w:rsid w:val="005B0DEA"/>
    <w:rsid w:val="005B182B"/>
    <w:rsid w:val="005B72E3"/>
    <w:rsid w:val="005C1826"/>
    <w:rsid w:val="005C302E"/>
    <w:rsid w:val="005D1C70"/>
    <w:rsid w:val="005D2BD2"/>
    <w:rsid w:val="005D31B6"/>
    <w:rsid w:val="005D5721"/>
    <w:rsid w:val="005D5B14"/>
    <w:rsid w:val="005D5D55"/>
    <w:rsid w:val="005E2A23"/>
    <w:rsid w:val="005E3AEC"/>
    <w:rsid w:val="005E4B98"/>
    <w:rsid w:val="005E6954"/>
    <w:rsid w:val="005F021A"/>
    <w:rsid w:val="005F4F62"/>
    <w:rsid w:val="006014E1"/>
    <w:rsid w:val="00602B5B"/>
    <w:rsid w:val="006044EE"/>
    <w:rsid w:val="00605F59"/>
    <w:rsid w:val="00607FA7"/>
    <w:rsid w:val="00614F81"/>
    <w:rsid w:val="006176A7"/>
    <w:rsid w:val="00625025"/>
    <w:rsid w:val="006271DF"/>
    <w:rsid w:val="00627228"/>
    <w:rsid w:val="00630473"/>
    <w:rsid w:val="006321C7"/>
    <w:rsid w:val="0063460D"/>
    <w:rsid w:val="00634794"/>
    <w:rsid w:val="00635A77"/>
    <w:rsid w:val="00636259"/>
    <w:rsid w:val="0063668E"/>
    <w:rsid w:val="0064380D"/>
    <w:rsid w:val="00652118"/>
    <w:rsid w:val="00652795"/>
    <w:rsid w:val="00652862"/>
    <w:rsid w:val="00652933"/>
    <w:rsid w:val="0065437A"/>
    <w:rsid w:val="0065554D"/>
    <w:rsid w:val="00656957"/>
    <w:rsid w:val="00657324"/>
    <w:rsid w:val="006609D7"/>
    <w:rsid w:val="00662F81"/>
    <w:rsid w:val="006639CF"/>
    <w:rsid w:val="00665ACD"/>
    <w:rsid w:val="006711D0"/>
    <w:rsid w:val="0067293B"/>
    <w:rsid w:val="00674A72"/>
    <w:rsid w:val="0068278F"/>
    <w:rsid w:val="00685652"/>
    <w:rsid w:val="006863EF"/>
    <w:rsid w:val="00686FBC"/>
    <w:rsid w:val="00687945"/>
    <w:rsid w:val="006937DA"/>
    <w:rsid w:val="00694C88"/>
    <w:rsid w:val="00695200"/>
    <w:rsid w:val="006965E8"/>
    <w:rsid w:val="006977CF"/>
    <w:rsid w:val="00697802"/>
    <w:rsid w:val="006A06F7"/>
    <w:rsid w:val="006C057B"/>
    <w:rsid w:val="006C1E84"/>
    <w:rsid w:val="006C3DF6"/>
    <w:rsid w:val="006C521A"/>
    <w:rsid w:val="006D0317"/>
    <w:rsid w:val="006D1386"/>
    <w:rsid w:val="006D35B2"/>
    <w:rsid w:val="006D4B56"/>
    <w:rsid w:val="006D7E91"/>
    <w:rsid w:val="006E298B"/>
    <w:rsid w:val="006E2C65"/>
    <w:rsid w:val="006E3A5E"/>
    <w:rsid w:val="006E441D"/>
    <w:rsid w:val="006F2A86"/>
    <w:rsid w:val="007041C7"/>
    <w:rsid w:val="00707B15"/>
    <w:rsid w:val="00710052"/>
    <w:rsid w:val="00711136"/>
    <w:rsid w:val="00711150"/>
    <w:rsid w:val="00712099"/>
    <w:rsid w:val="00714212"/>
    <w:rsid w:val="00717B30"/>
    <w:rsid w:val="00720712"/>
    <w:rsid w:val="00722A93"/>
    <w:rsid w:val="00722D9A"/>
    <w:rsid w:val="00723669"/>
    <w:rsid w:val="00731A34"/>
    <w:rsid w:val="00733FE5"/>
    <w:rsid w:val="00735177"/>
    <w:rsid w:val="0073706D"/>
    <w:rsid w:val="00737A9E"/>
    <w:rsid w:val="00741549"/>
    <w:rsid w:val="007420BB"/>
    <w:rsid w:val="007420FE"/>
    <w:rsid w:val="007427C7"/>
    <w:rsid w:val="00742BA6"/>
    <w:rsid w:val="00745578"/>
    <w:rsid w:val="00745EE2"/>
    <w:rsid w:val="00746817"/>
    <w:rsid w:val="00747A1A"/>
    <w:rsid w:val="007557A6"/>
    <w:rsid w:val="0076163D"/>
    <w:rsid w:val="00766D42"/>
    <w:rsid w:val="00766DCF"/>
    <w:rsid w:val="007724E8"/>
    <w:rsid w:val="007744F8"/>
    <w:rsid w:val="00774EC3"/>
    <w:rsid w:val="00776456"/>
    <w:rsid w:val="007802A8"/>
    <w:rsid w:val="00785092"/>
    <w:rsid w:val="007854D8"/>
    <w:rsid w:val="0079305B"/>
    <w:rsid w:val="00794ECB"/>
    <w:rsid w:val="00796339"/>
    <w:rsid w:val="00796B66"/>
    <w:rsid w:val="00796C9B"/>
    <w:rsid w:val="00797A3E"/>
    <w:rsid w:val="007A0A7C"/>
    <w:rsid w:val="007A38A1"/>
    <w:rsid w:val="007A3C14"/>
    <w:rsid w:val="007A47DE"/>
    <w:rsid w:val="007B1921"/>
    <w:rsid w:val="007C06D6"/>
    <w:rsid w:val="007C1F35"/>
    <w:rsid w:val="007C414E"/>
    <w:rsid w:val="007C6B6F"/>
    <w:rsid w:val="007C7587"/>
    <w:rsid w:val="007D2F49"/>
    <w:rsid w:val="007D5E6A"/>
    <w:rsid w:val="007D6B60"/>
    <w:rsid w:val="007D6CCE"/>
    <w:rsid w:val="007E11D1"/>
    <w:rsid w:val="007E27BA"/>
    <w:rsid w:val="007E69B1"/>
    <w:rsid w:val="007F0815"/>
    <w:rsid w:val="007F0E1C"/>
    <w:rsid w:val="007F3167"/>
    <w:rsid w:val="007F6679"/>
    <w:rsid w:val="007F6CD8"/>
    <w:rsid w:val="007F7983"/>
    <w:rsid w:val="008005B2"/>
    <w:rsid w:val="00801582"/>
    <w:rsid w:val="00812928"/>
    <w:rsid w:val="008133C7"/>
    <w:rsid w:val="008141F2"/>
    <w:rsid w:val="00814BF0"/>
    <w:rsid w:val="0081555C"/>
    <w:rsid w:val="00816B55"/>
    <w:rsid w:val="00817F21"/>
    <w:rsid w:val="0082352A"/>
    <w:rsid w:val="00827F9B"/>
    <w:rsid w:val="00830420"/>
    <w:rsid w:val="00833279"/>
    <w:rsid w:val="008334B8"/>
    <w:rsid w:val="00835879"/>
    <w:rsid w:val="008370DC"/>
    <w:rsid w:val="008378F8"/>
    <w:rsid w:val="00841775"/>
    <w:rsid w:val="00843083"/>
    <w:rsid w:val="00846EB4"/>
    <w:rsid w:val="00852D33"/>
    <w:rsid w:val="00860939"/>
    <w:rsid w:val="00865977"/>
    <w:rsid w:val="00867E91"/>
    <w:rsid w:val="00873052"/>
    <w:rsid w:val="00874261"/>
    <w:rsid w:val="008757CF"/>
    <w:rsid w:val="008801F7"/>
    <w:rsid w:val="008806DA"/>
    <w:rsid w:val="00880D58"/>
    <w:rsid w:val="00883AD9"/>
    <w:rsid w:val="00886885"/>
    <w:rsid w:val="008870D8"/>
    <w:rsid w:val="00893477"/>
    <w:rsid w:val="00897301"/>
    <w:rsid w:val="008979B0"/>
    <w:rsid w:val="008A44EA"/>
    <w:rsid w:val="008A5A90"/>
    <w:rsid w:val="008A733B"/>
    <w:rsid w:val="008A7E3E"/>
    <w:rsid w:val="008C2E86"/>
    <w:rsid w:val="008C3C4C"/>
    <w:rsid w:val="008C6B09"/>
    <w:rsid w:val="008D1FEF"/>
    <w:rsid w:val="008D2688"/>
    <w:rsid w:val="008D6A34"/>
    <w:rsid w:val="008E0118"/>
    <w:rsid w:val="008E07B2"/>
    <w:rsid w:val="008E5141"/>
    <w:rsid w:val="008E562A"/>
    <w:rsid w:val="008F6667"/>
    <w:rsid w:val="00903210"/>
    <w:rsid w:val="0090403E"/>
    <w:rsid w:val="00906217"/>
    <w:rsid w:val="009076D9"/>
    <w:rsid w:val="009110EB"/>
    <w:rsid w:val="00914EA7"/>
    <w:rsid w:val="00915A6B"/>
    <w:rsid w:val="0091766B"/>
    <w:rsid w:val="00917838"/>
    <w:rsid w:val="00920B08"/>
    <w:rsid w:val="00921B7E"/>
    <w:rsid w:val="00925760"/>
    <w:rsid w:val="00926D4F"/>
    <w:rsid w:val="009333C8"/>
    <w:rsid w:val="009408C1"/>
    <w:rsid w:val="00940F6A"/>
    <w:rsid w:val="00941E3D"/>
    <w:rsid w:val="00942CB3"/>
    <w:rsid w:val="00945915"/>
    <w:rsid w:val="00945E8B"/>
    <w:rsid w:val="00951E16"/>
    <w:rsid w:val="009536B2"/>
    <w:rsid w:val="009537F8"/>
    <w:rsid w:val="009547B9"/>
    <w:rsid w:val="00954C67"/>
    <w:rsid w:val="0096255B"/>
    <w:rsid w:val="00965017"/>
    <w:rsid w:val="00965FEE"/>
    <w:rsid w:val="009716DE"/>
    <w:rsid w:val="009749F9"/>
    <w:rsid w:val="00983E81"/>
    <w:rsid w:val="00995AC1"/>
    <w:rsid w:val="009979F2"/>
    <w:rsid w:val="00997FD4"/>
    <w:rsid w:val="009A4E11"/>
    <w:rsid w:val="009A5A7D"/>
    <w:rsid w:val="009A70D2"/>
    <w:rsid w:val="009A7E89"/>
    <w:rsid w:val="009A7F97"/>
    <w:rsid w:val="009B1191"/>
    <w:rsid w:val="009B452E"/>
    <w:rsid w:val="009C27D5"/>
    <w:rsid w:val="009C42CA"/>
    <w:rsid w:val="009C46EF"/>
    <w:rsid w:val="009C5DD5"/>
    <w:rsid w:val="009D2197"/>
    <w:rsid w:val="009D4631"/>
    <w:rsid w:val="009E5203"/>
    <w:rsid w:val="009E6E9C"/>
    <w:rsid w:val="009E7E86"/>
    <w:rsid w:val="009F0560"/>
    <w:rsid w:val="009F0875"/>
    <w:rsid w:val="009F43B6"/>
    <w:rsid w:val="00A017B6"/>
    <w:rsid w:val="00A02E7C"/>
    <w:rsid w:val="00A03456"/>
    <w:rsid w:val="00A054A3"/>
    <w:rsid w:val="00A060C5"/>
    <w:rsid w:val="00A15ECA"/>
    <w:rsid w:val="00A221F9"/>
    <w:rsid w:val="00A23398"/>
    <w:rsid w:val="00A26D5C"/>
    <w:rsid w:val="00A31F1F"/>
    <w:rsid w:val="00A32A44"/>
    <w:rsid w:val="00A335B9"/>
    <w:rsid w:val="00A35851"/>
    <w:rsid w:val="00A365DF"/>
    <w:rsid w:val="00A4323E"/>
    <w:rsid w:val="00A439C0"/>
    <w:rsid w:val="00A4635A"/>
    <w:rsid w:val="00A46933"/>
    <w:rsid w:val="00A472CC"/>
    <w:rsid w:val="00A554E4"/>
    <w:rsid w:val="00A57BA0"/>
    <w:rsid w:val="00A6282A"/>
    <w:rsid w:val="00A63244"/>
    <w:rsid w:val="00A6474A"/>
    <w:rsid w:val="00A77737"/>
    <w:rsid w:val="00A833C8"/>
    <w:rsid w:val="00A835CE"/>
    <w:rsid w:val="00A86079"/>
    <w:rsid w:val="00A86D35"/>
    <w:rsid w:val="00A96FF6"/>
    <w:rsid w:val="00A97959"/>
    <w:rsid w:val="00AA0486"/>
    <w:rsid w:val="00AA1D15"/>
    <w:rsid w:val="00AA50C7"/>
    <w:rsid w:val="00AA7D46"/>
    <w:rsid w:val="00AC06BA"/>
    <w:rsid w:val="00AC0956"/>
    <w:rsid w:val="00AC4EEF"/>
    <w:rsid w:val="00AC739C"/>
    <w:rsid w:val="00AD0D5F"/>
    <w:rsid w:val="00AD26B8"/>
    <w:rsid w:val="00AD3EE4"/>
    <w:rsid w:val="00AD5771"/>
    <w:rsid w:val="00AE6016"/>
    <w:rsid w:val="00AE694B"/>
    <w:rsid w:val="00AF22D8"/>
    <w:rsid w:val="00AF2892"/>
    <w:rsid w:val="00AF3534"/>
    <w:rsid w:val="00B056D7"/>
    <w:rsid w:val="00B068FE"/>
    <w:rsid w:val="00B06BD1"/>
    <w:rsid w:val="00B13414"/>
    <w:rsid w:val="00B14598"/>
    <w:rsid w:val="00B146CA"/>
    <w:rsid w:val="00B15263"/>
    <w:rsid w:val="00B17F41"/>
    <w:rsid w:val="00B24DBD"/>
    <w:rsid w:val="00B27832"/>
    <w:rsid w:val="00B27A4B"/>
    <w:rsid w:val="00B30B62"/>
    <w:rsid w:val="00B4097C"/>
    <w:rsid w:val="00B47687"/>
    <w:rsid w:val="00B47B12"/>
    <w:rsid w:val="00B53603"/>
    <w:rsid w:val="00B53924"/>
    <w:rsid w:val="00B6276C"/>
    <w:rsid w:val="00B64FA6"/>
    <w:rsid w:val="00B66564"/>
    <w:rsid w:val="00B6762B"/>
    <w:rsid w:val="00B71E56"/>
    <w:rsid w:val="00B76ABC"/>
    <w:rsid w:val="00B81818"/>
    <w:rsid w:val="00B84F96"/>
    <w:rsid w:val="00B9011B"/>
    <w:rsid w:val="00B92BA1"/>
    <w:rsid w:val="00B9375A"/>
    <w:rsid w:val="00B95138"/>
    <w:rsid w:val="00B96990"/>
    <w:rsid w:val="00B96E4F"/>
    <w:rsid w:val="00BA0414"/>
    <w:rsid w:val="00BA16B7"/>
    <w:rsid w:val="00BA1DA4"/>
    <w:rsid w:val="00BA30D7"/>
    <w:rsid w:val="00BA73B9"/>
    <w:rsid w:val="00BB11A2"/>
    <w:rsid w:val="00BC1A25"/>
    <w:rsid w:val="00BC1CE4"/>
    <w:rsid w:val="00BC7F4D"/>
    <w:rsid w:val="00BD17EE"/>
    <w:rsid w:val="00BE21B5"/>
    <w:rsid w:val="00BE63DA"/>
    <w:rsid w:val="00BF41D3"/>
    <w:rsid w:val="00BF4A1A"/>
    <w:rsid w:val="00C02593"/>
    <w:rsid w:val="00C05B3C"/>
    <w:rsid w:val="00C12444"/>
    <w:rsid w:val="00C173A9"/>
    <w:rsid w:val="00C210BB"/>
    <w:rsid w:val="00C2139A"/>
    <w:rsid w:val="00C2230A"/>
    <w:rsid w:val="00C22746"/>
    <w:rsid w:val="00C2387A"/>
    <w:rsid w:val="00C241C5"/>
    <w:rsid w:val="00C2531E"/>
    <w:rsid w:val="00C26D34"/>
    <w:rsid w:val="00C27934"/>
    <w:rsid w:val="00C33827"/>
    <w:rsid w:val="00C348A8"/>
    <w:rsid w:val="00C37DDB"/>
    <w:rsid w:val="00C4031D"/>
    <w:rsid w:val="00C42F6A"/>
    <w:rsid w:val="00C507B4"/>
    <w:rsid w:val="00C54533"/>
    <w:rsid w:val="00C554AE"/>
    <w:rsid w:val="00C560A8"/>
    <w:rsid w:val="00C56BE4"/>
    <w:rsid w:val="00C65A85"/>
    <w:rsid w:val="00C6605A"/>
    <w:rsid w:val="00C66078"/>
    <w:rsid w:val="00C7121E"/>
    <w:rsid w:val="00C7201C"/>
    <w:rsid w:val="00C800A1"/>
    <w:rsid w:val="00C8159F"/>
    <w:rsid w:val="00C82C49"/>
    <w:rsid w:val="00C84738"/>
    <w:rsid w:val="00C876AA"/>
    <w:rsid w:val="00CA039A"/>
    <w:rsid w:val="00CA05D7"/>
    <w:rsid w:val="00CA1541"/>
    <w:rsid w:val="00CA28A1"/>
    <w:rsid w:val="00CA5180"/>
    <w:rsid w:val="00CB272B"/>
    <w:rsid w:val="00CB6B4F"/>
    <w:rsid w:val="00CB77FA"/>
    <w:rsid w:val="00CC189D"/>
    <w:rsid w:val="00CC2206"/>
    <w:rsid w:val="00CC22DB"/>
    <w:rsid w:val="00CC34AA"/>
    <w:rsid w:val="00CC51B6"/>
    <w:rsid w:val="00CE12BD"/>
    <w:rsid w:val="00CF04BA"/>
    <w:rsid w:val="00CF0F7B"/>
    <w:rsid w:val="00CF114D"/>
    <w:rsid w:val="00CF62C3"/>
    <w:rsid w:val="00D0052E"/>
    <w:rsid w:val="00D03A78"/>
    <w:rsid w:val="00D0407F"/>
    <w:rsid w:val="00D07197"/>
    <w:rsid w:val="00D13C9E"/>
    <w:rsid w:val="00D143B7"/>
    <w:rsid w:val="00D16A83"/>
    <w:rsid w:val="00D21EFA"/>
    <w:rsid w:val="00D22325"/>
    <w:rsid w:val="00D261F4"/>
    <w:rsid w:val="00D30EEB"/>
    <w:rsid w:val="00D321BF"/>
    <w:rsid w:val="00D3289D"/>
    <w:rsid w:val="00D352C2"/>
    <w:rsid w:val="00D362D9"/>
    <w:rsid w:val="00D42BA9"/>
    <w:rsid w:val="00D43E93"/>
    <w:rsid w:val="00D46422"/>
    <w:rsid w:val="00D51ACB"/>
    <w:rsid w:val="00D52434"/>
    <w:rsid w:val="00D544AA"/>
    <w:rsid w:val="00D56D63"/>
    <w:rsid w:val="00D6250A"/>
    <w:rsid w:val="00D6773C"/>
    <w:rsid w:val="00D67A86"/>
    <w:rsid w:val="00D755CD"/>
    <w:rsid w:val="00D76E9E"/>
    <w:rsid w:val="00D81FD7"/>
    <w:rsid w:val="00DB003A"/>
    <w:rsid w:val="00DB23BD"/>
    <w:rsid w:val="00DB274D"/>
    <w:rsid w:val="00DB335E"/>
    <w:rsid w:val="00DB6EA9"/>
    <w:rsid w:val="00DB7804"/>
    <w:rsid w:val="00DC3B4F"/>
    <w:rsid w:val="00DC507D"/>
    <w:rsid w:val="00DC7BD7"/>
    <w:rsid w:val="00DD2445"/>
    <w:rsid w:val="00DD3FB7"/>
    <w:rsid w:val="00DE4F9E"/>
    <w:rsid w:val="00DE7EC2"/>
    <w:rsid w:val="00DF5BC6"/>
    <w:rsid w:val="00E009B3"/>
    <w:rsid w:val="00E11C56"/>
    <w:rsid w:val="00E1348E"/>
    <w:rsid w:val="00E139EE"/>
    <w:rsid w:val="00E1588B"/>
    <w:rsid w:val="00E26FD8"/>
    <w:rsid w:val="00E2749D"/>
    <w:rsid w:val="00E27925"/>
    <w:rsid w:val="00E27D0C"/>
    <w:rsid w:val="00E3143B"/>
    <w:rsid w:val="00E31513"/>
    <w:rsid w:val="00E3663A"/>
    <w:rsid w:val="00E4107F"/>
    <w:rsid w:val="00E41C69"/>
    <w:rsid w:val="00E4437C"/>
    <w:rsid w:val="00E4526B"/>
    <w:rsid w:val="00E5360A"/>
    <w:rsid w:val="00E6743D"/>
    <w:rsid w:val="00E71DB5"/>
    <w:rsid w:val="00E7273C"/>
    <w:rsid w:val="00E749DB"/>
    <w:rsid w:val="00E74A87"/>
    <w:rsid w:val="00E75B07"/>
    <w:rsid w:val="00E81676"/>
    <w:rsid w:val="00E85925"/>
    <w:rsid w:val="00E87581"/>
    <w:rsid w:val="00E9197D"/>
    <w:rsid w:val="00E91F28"/>
    <w:rsid w:val="00E933BE"/>
    <w:rsid w:val="00E95230"/>
    <w:rsid w:val="00E95E0E"/>
    <w:rsid w:val="00EA2A05"/>
    <w:rsid w:val="00EA4773"/>
    <w:rsid w:val="00EA62C5"/>
    <w:rsid w:val="00EB1181"/>
    <w:rsid w:val="00EB192A"/>
    <w:rsid w:val="00ED15E6"/>
    <w:rsid w:val="00ED53F0"/>
    <w:rsid w:val="00EE3145"/>
    <w:rsid w:val="00EE4257"/>
    <w:rsid w:val="00EE497F"/>
    <w:rsid w:val="00EE5CA6"/>
    <w:rsid w:val="00EE63C4"/>
    <w:rsid w:val="00EE7CE8"/>
    <w:rsid w:val="00EF216C"/>
    <w:rsid w:val="00EF3958"/>
    <w:rsid w:val="00F03387"/>
    <w:rsid w:val="00F057AD"/>
    <w:rsid w:val="00F05946"/>
    <w:rsid w:val="00F10F14"/>
    <w:rsid w:val="00F140DD"/>
    <w:rsid w:val="00F16ED9"/>
    <w:rsid w:val="00F176F6"/>
    <w:rsid w:val="00F17DFC"/>
    <w:rsid w:val="00F20696"/>
    <w:rsid w:val="00F20C1E"/>
    <w:rsid w:val="00F2575D"/>
    <w:rsid w:val="00F25911"/>
    <w:rsid w:val="00F261C6"/>
    <w:rsid w:val="00F306A8"/>
    <w:rsid w:val="00F40C5C"/>
    <w:rsid w:val="00F50108"/>
    <w:rsid w:val="00F57698"/>
    <w:rsid w:val="00F60141"/>
    <w:rsid w:val="00F66BF1"/>
    <w:rsid w:val="00F674D8"/>
    <w:rsid w:val="00F7315F"/>
    <w:rsid w:val="00F731D3"/>
    <w:rsid w:val="00F7475F"/>
    <w:rsid w:val="00F8251B"/>
    <w:rsid w:val="00F8266E"/>
    <w:rsid w:val="00F830A4"/>
    <w:rsid w:val="00F8324E"/>
    <w:rsid w:val="00F87CE8"/>
    <w:rsid w:val="00F90C2F"/>
    <w:rsid w:val="00F95C1F"/>
    <w:rsid w:val="00FA6406"/>
    <w:rsid w:val="00FB266B"/>
    <w:rsid w:val="00FB2A8E"/>
    <w:rsid w:val="00FB6ACF"/>
    <w:rsid w:val="00FB70AE"/>
    <w:rsid w:val="00FC04E4"/>
    <w:rsid w:val="00FC6ECF"/>
    <w:rsid w:val="00FD0056"/>
    <w:rsid w:val="00FD03B3"/>
    <w:rsid w:val="00FD44DE"/>
    <w:rsid w:val="00FE3C20"/>
    <w:rsid w:val="00FF1CCF"/>
    <w:rsid w:val="00FF2B7F"/>
    <w:rsid w:val="00FF3C39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8D8EDD"/>
  <w15:docId w15:val="{6EA8C373-D132-4CD9-9752-DE37E797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2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C414E"/>
    <w:pPr>
      <w:keepNext/>
      <w:tabs>
        <w:tab w:val="left" w:pos="2552"/>
      </w:tabs>
      <w:spacing w:after="0" w:line="240" w:lineRule="auto"/>
      <w:jc w:val="center"/>
      <w:outlineLvl w:val="0"/>
    </w:pPr>
    <w:rPr>
      <w:rFonts w:ascii="Arial" w:eastAsia="Times New Roman" w:hAnsi="Arial"/>
      <w:b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306161"/>
    <w:pPr>
      <w:keepNext/>
      <w:spacing w:before="240" w:after="60"/>
      <w:outlineLvl w:val="1"/>
    </w:pPr>
    <w:rPr>
      <w:rFonts w:ascii="Tahoma" w:eastAsia="Times New Roman" w:hAnsi="Tahom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7C414E"/>
    <w:pPr>
      <w:keepNext/>
      <w:spacing w:after="0" w:line="240" w:lineRule="auto"/>
      <w:outlineLvl w:val="2"/>
    </w:pPr>
    <w:rPr>
      <w:rFonts w:ascii="Arial Narrow" w:eastAsia="Times New Roman" w:hAnsi="Arial Narrow" w:cs="Arial"/>
      <w:b/>
      <w:bCs/>
      <w:szCs w:val="1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E71D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061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paragraph" w:styleId="Nagwek8">
    <w:name w:val="heading 8"/>
    <w:basedOn w:val="Normalny"/>
    <w:next w:val="Normalny"/>
    <w:link w:val="Nagwek8Znak"/>
    <w:qFormat/>
    <w:locked/>
    <w:rsid w:val="00E71DB5"/>
    <w:pPr>
      <w:tabs>
        <w:tab w:val="num" w:pos="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0E44E7"/>
    <w:rPr>
      <w:rFonts w:cs="Times New Roman"/>
    </w:rPr>
  </w:style>
  <w:style w:type="paragraph" w:styleId="Stopka">
    <w:name w:val="footer"/>
    <w:basedOn w:val="Normalny"/>
    <w:link w:val="StopkaZnak"/>
    <w:rsid w:val="000E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44E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0E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E44E7"/>
    <w:rPr>
      <w:rFonts w:ascii="Tahoma" w:hAnsi="Tahoma" w:cs="Tahoma"/>
      <w:sz w:val="16"/>
      <w:szCs w:val="16"/>
    </w:rPr>
  </w:style>
  <w:style w:type="paragraph" w:styleId="Akapitzlist">
    <w:name w:val="List Paragraph"/>
    <w:aliases w:val="sw tekst,1.Nagłówek,L1,Numerowanie,List Paragraph,List Paragraph1,Akapit z listą5,Adresat stanowisko,Akapit z listą BS,CW_Lista,Normalny1,Akapit z listą3,Akapit z listą31,Wypunktowanie,Normal2,Akapit z listą1,A_wyliczenie,K-P_odwolanie"/>
    <w:basedOn w:val="Normalny"/>
    <w:link w:val="AkapitzlistZnak"/>
    <w:uiPriority w:val="34"/>
    <w:qFormat/>
    <w:rsid w:val="00D464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261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C739C"/>
    <w:rPr>
      <w:rFonts w:cs="Times New Roman"/>
      <w:color w:val="0000FF"/>
      <w:u w:val="single"/>
    </w:rPr>
  </w:style>
  <w:style w:type="paragraph" w:customStyle="1" w:styleId="Standard">
    <w:name w:val="Standard"/>
    <w:qFormat/>
    <w:rsid w:val="00ED15E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D43E93"/>
    <w:rPr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E93"/>
    <w:pPr>
      <w:spacing w:after="0" w:line="240" w:lineRule="auto"/>
    </w:pPr>
    <w:rPr>
      <w:rFonts w:ascii="Arial" w:eastAsia="Times New Roman" w:hAnsi="Arial"/>
      <w:sz w:val="20"/>
      <w:szCs w:val="20"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E93"/>
    <w:rPr>
      <w:rFonts w:ascii="Arial" w:eastAsia="Times New Roman" w:hAnsi="Arial"/>
      <w:sz w:val="20"/>
      <w:szCs w:val="20"/>
      <w:lang w:val="de-DE" w:eastAsia="de-DE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,Adresat stanowisko Znak,Akapit z listą BS Znak,CW_Lista Znak,Normalny1 Znak,Akapit z listą3 Znak,Wypunktowanie Znak"/>
    <w:basedOn w:val="Domylnaczcionkaakapitu"/>
    <w:link w:val="Akapitzlist"/>
    <w:uiPriority w:val="34"/>
    <w:qFormat/>
    <w:locked/>
    <w:rsid w:val="001E7C7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n-US"/>
    </w:rPr>
  </w:style>
  <w:style w:type="paragraph" w:customStyle="1" w:styleId="Domylnie">
    <w:name w:val="Domyślnie"/>
    <w:rsid w:val="001E7C79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</w:rPr>
  </w:style>
  <w:style w:type="paragraph" w:customStyle="1" w:styleId="pkt">
    <w:name w:val="pkt"/>
    <w:autoRedefine/>
    <w:rsid w:val="001E7C79"/>
    <w:pPr>
      <w:widowControl w:val="0"/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kern w:val="1"/>
      <w:sz w:val="24"/>
      <w:szCs w:val="24"/>
      <w:u w:color="000000"/>
    </w:rPr>
  </w:style>
  <w:style w:type="paragraph" w:customStyle="1" w:styleId="Default0">
    <w:name w:val="Default"/>
    <w:basedOn w:val="Normalny"/>
    <w:rsid w:val="001E7C79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1E7C79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uiPriority w:val="99"/>
    <w:rsid w:val="001E7C79"/>
    <w:rPr>
      <w:rFonts w:ascii="Times New Roman" w:eastAsia="Times New Roman" w:hAnsi="Times New Roman"/>
      <w:sz w:val="20"/>
      <w:szCs w:val="20"/>
    </w:rPr>
  </w:style>
  <w:style w:type="paragraph" w:customStyle="1" w:styleId="Domylne">
    <w:name w:val="Domyślne"/>
    <w:rsid w:val="00CF114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</w:rPr>
  </w:style>
  <w:style w:type="numbering" w:customStyle="1" w:styleId="Numery">
    <w:name w:val="Numery"/>
    <w:rsid w:val="00CF114D"/>
  </w:style>
  <w:style w:type="paragraph" w:customStyle="1" w:styleId="Nagwekistopka">
    <w:name w:val="Nagłówek i stopka"/>
    <w:rsid w:val="001E5A9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  <w:bdr w:val="nil"/>
    </w:rPr>
  </w:style>
  <w:style w:type="character" w:customStyle="1" w:styleId="cze">
    <w:name w:val="Łącze"/>
    <w:rsid w:val="001E5A98"/>
    <w:rPr>
      <w:u w:val="single"/>
    </w:rPr>
  </w:style>
  <w:style w:type="character" w:customStyle="1" w:styleId="Hyperlink0">
    <w:name w:val="Hyperlink.0"/>
    <w:basedOn w:val="cze"/>
    <w:rsid w:val="001E5A98"/>
    <w:rPr>
      <w:sz w:val="16"/>
      <w:szCs w:val="16"/>
      <w:u w:val="single"/>
    </w:rPr>
  </w:style>
  <w:style w:type="numbering" w:customStyle="1" w:styleId="Punktor">
    <w:name w:val="Punktor"/>
    <w:rsid w:val="001E5A98"/>
    <w:pPr>
      <w:numPr>
        <w:numId w:val="2"/>
      </w:numPr>
    </w:pPr>
  </w:style>
  <w:style w:type="paragraph" w:customStyle="1" w:styleId="Style35">
    <w:name w:val="Style35"/>
    <w:basedOn w:val="Normalny"/>
    <w:rsid w:val="00607FA7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 w:val="24"/>
      <w:szCs w:val="24"/>
      <w:lang w:eastAsia="pl-PL"/>
    </w:rPr>
  </w:style>
  <w:style w:type="paragraph" w:customStyle="1" w:styleId="Domynie">
    <w:name w:val="Domy徑nie"/>
    <w:rsid w:val="00F259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F259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5911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BodytextArial">
    <w:name w:val="Body text + Arial"/>
    <w:aliases w:val="7,5 pt"/>
    <w:rsid w:val="00DC7BD7"/>
    <w:rPr>
      <w:rFonts w:ascii="Arial" w:hAnsi="Arial" w:cs="Arial"/>
      <w:spacing w:val="2"/>
      <w:sz w:val="15"/>
      <w:szCs w:val="15"/>
      <w:u w:val="none"/>
      <w:lang w:bidi="ar-SA"/>
    </w:rPr>
  </w:style>
  <w:style w:type="character" w:customStyle="1" w:styleId="BodytextArial1">
    <w:name w:val="Body text + Arial1"/>
    <w:aliases w:val="9,5 pt1"/>
    <w:rsid w:val="00DC7BD7"/>
    <w:rPr>
      <w:rFonts w:ascii="Arial" w:hAnsi="Arial" w:cs="Arial"/>
      <w:spacing w:val="2"/>
      <w:sz w:val="19"/>
      <w:szCs w:val="19"/>
      <w:u w:val="none"/>
      <w:lang w:bidi="ar-SA"/>
    </w:rPr>
  </w:style>
  <w:style w:type="paragraph" w:customStyle="1" w:styleId="Bodytext1">
    <w:name w:val="Body text1"/>
    <w:basedOn w:val="Normalny"/>
    <w:rsid w:val="00DC7BD7"/>
    <w:pPr>
      <w:widowControl w:val="0"/>
      <w:shd w:val="clear" w:color="auto" w:fill="FFFFFF"/>
      <w:spacing w:before="420" w:after="1200" w:line="240" w:lineRule="atLeast"/>
      <w:ind w:hanging="860"/>
    </w:pPr>
    <w:rPr>
      <w:rFonts w:ascii="Verdana" w:eastAsia="Times New Roman" w:hAnsi="Verdana"/>
      <w:spacing w:val="2"/>
      <w:sz w:val="18"/>
      <w:szCs w:val="18"/>
      <w:lang w:val="x-none" w:eastAsia="x-none"/>
    </w:rPr>
  </w:style>
  <w:style w:type="paragraph" w:customStyle="1" w:styleId="Bezodstpw1">
    <w:name w:val="Bez odstępów1"/>
    <w:link w:val="NoSpacingChar"/>
    <w:rsid w:val="00DC7BD7"/>
    <w:pPr>
      <w:tabs>
        <w:tab w:val="left" w:pos="284"/>
        <w:tab w:val="left" w:pos="1134"/>
        <w:tab w:val="left" w:pos="7088"/>
      </w:tabs>
    </w:pPr>
    <w:rPr>
      <w:rFonts w:ascii="Franklin Gothic Demi Cond" w:eastAsia="Times New Roman" w:hAnsi="Franklin Gothic Demi Cond"/>
      <w:sz w:val="18"/>
      <w:szCs w:val="18"/>
    </w:rPr>
  </w:style>
  <w:style w:type="character" w:customStyle="1" w:styleId="NoSpacingChar">
    <w:name w:val="No Spacing Char"/>
    <w:link w:val="Bezodstpw1"/>
    <w:locked/>
    <w:rsid w:val="00DC7BD7"/>
    <w:rPr>
      <w:rFonts w:ascii="Franklin Gothic Demi Cond" w:eastAsia="Times New Roman" w:hAnsi="Franklin Gothic Demi Cond"/>
      <w:sz w:val="18"/>
      <w:szCs w:val="18"/>
    </w:rPr>
  </w:style>
  <w:style w:type="character" w:customStyle="1" w:styleId="Bodytext81">
    <w:name w:val="Body text + 81"/>
    <w:rsid w:val="00DC7BD7"/>
    <w:rPr>
      <w:rFonts w:ascii="Arial" w:eastAsia="Gulim" w:hAnsi="Arial" w:cs="Arial"/>
      <w:i/>
      <w:iCs/>
      <w:strike w:val="0"/>
      <w:dstrike w:val="0"/>
      <w:spacing w:val="3"/>
      <w:sz w:val="17"/>
      <w:szCs w:val="17"/>
      <w:u w:val="none"/>
      <w:lang w:val="pl-PL"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67D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F830A4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customStyle="1" w:styleId="Nagwek1Znak">
    <w:name w:val="Nagłówek 1 Znak"/>
    <w:basedOn w:val="Domylnaczcionkaakapitu"/>
    <w:link w:val="Nagwek1"/>
    <w:rsid w:val="007C414E"/>
    <w:rPr>
      <w:rFonts w:ascii="Arial" w:eastAsia="Times New Roman" w:hAnsi="Arial"/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7C414E"/>
    <w:rPr>
      <w:rFonts w:ascii="Arial Narrow" w:eastAsia="Times New Roman" w:hAnsi="Arial Narrow" w:cs="Arial"/>
      <w:b/>
      <w:bCs/>
      <w:szCs w:val="16"/>
    </w:rPr>
  </w:style>
  <w:style w:type="paragraph" w:customStyle="1" w:styleId="tekstinformacji">
    <w:name w:val="tekst informacji"/>
    <w:basedOn w:val="Normalny"/>
    <w:rsid w:val="007C414E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locked/>
    <w:rsid w:val="007C414E"/>
    <w:pPr>
      <w:spacing w:before="60" w:after="480" w:line="240" w:lineRule="auto"/>
      <w:outlineLvl w:val="0"/>
    </w:pPr>
    <w:rPr>
      <w:rFonts w:ascii="Arial" w:eastAsia="Times New Roman" w:hAnsi="Arial" w:cs="Arial"/>
      <w:b/>
      <w:kern w:val="28"/>
      <w:sz w:val="20"/>
      <w:szCs w:val="20"/>
      <w:lang w:val="en-GB" w:eastAsia="pl-PL"/>
    </w:rPr>
  </w:style>
  <w:style w:type="character" w:customStyle="1" w:styleId="TytuZnak">
    <w:name w:val="Tytuł Znak"/>
    <w:basedOn w:val="Domylnaczcionkaakapitu"/>
    <w:link w:val="Tytu"/>
    <w:rsid w:val="007C414E"/>
    <w:rPr>
      <w:rFonts w:ascii="Arial" w:eastAsia="Times New Roman" w:hAnsi="Arial" w:cs="Arial"/>
      <w:b/>
      <w:kern w:val="28"/>
      <w:sz w:val="20"/>
      <w:szCs w:val="20"/>
      <w:lang w:val="en-GB"/>
    </w:rPr>
  </w:style>
  <w:style w:type="paragraph" w:customStyle="1" w:styleId="adresat">
    <w:name w:val="adresat"/>
    <w:basedOn w:val="Normalny"/>
    <w:autoRedefine/>
    <w:rsid w:val="007C414E"/>
    <w:pPr>
      <w:tabs>
        <w:tab w:val="right" w:pos="79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14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414E"/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rsid w:val="007C414E"/>
  </w:style>
  <w:style w:type="paragraph" w:styleId="Tekstprzypisukocowego">
    <w:name w:val="endnote text"/>
    <w:basedOn w:val="Normalny"/>
    <w:link w:val="TekstprzypisukocowegoZnak"/>
    <w:uiPriority w:val="99"/>
    <w:qFormat/>
    <w:rsid w:val="007C414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7C414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qFormat/>
    <w:rsid w:val="007C414E"/>
    <w:rPr>
      <w:vertAlign w:val="superscript"/>
    </w:rPr>
  </w:style>
  <w:style w:type="character" w:styleId="Odwoaniedokomentarza">
    <w:name w:val="annotation reference"/>
    <w:uiPriority w:val="99"/>
    <w:unhideWhenUsed/>
    <w:rsid w:val="007C414E"/>
    <w:rPr>
      <w:rFonts w:cs="Times New Roman"/>
      <w:sz w:val="16"/>
      <w:szCs w:val="16"/>
    </w:rPr>
  </w:style>
  <w:style w:type="character" w:customStyle="1" w:styleId="Domylnaczcionkaakapitu1">
    <w:name w:val="Domyślna czcionka akapitu1"/>
    <w:qFormat/>
    <w:rsid w:val="007C414E"/>
  </w:style>
  <w:style w:type="character" w:customStyle="1" w:styleId="e24kjd">
    <w:name w:val="e24kjd"/>
    <w:rsid w:val="007C414E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C414E"/>
    <w:pPr>
      <w:spacing w:after="160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C414E"/>
    <w:rPr>
      <w:rFonts w:ascii="Arial" w:eastAsia="Times New Roman" w:hAnsi="Arial"/>
      <w:b/>
      <w:bCs/>
      <w:sz w:val="20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210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210BB"/>
    <w:rPr>
      <w:lang w:eastAsia="en-US"/>
    </w:rPr>
  </w:style>
  <w:style w:type="paragraph" w:customStyle="1" w:styleId="Bezformatowania">
    <w:name w:val="Bez formatowania"/>
    <w:rsid w:val="00897301"/>
    <w:pPr>
      <w:suppressAutoHyphens/>
    </w:pPr>
    <w:rPr>
      <w:rFonts w:ascii="Helvetica" w:eastAsia="SimSun" w:hAnsi="Helvetica" w:cs="Arial Unicode MS"/>
      <w:color w:val="000000"/>
      <w:kern w:val="2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06161"/>
    <w:rPr>
      <w:rFonts w:ascii="Tahoma" w:eastAsia="Times New Roman" w:hAnsi="Tahoma"/>
      <w:b/>
      <w:bCs/>
      <w:iCs/>
      <w:sz w:val="20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306161"/>
    <w:rPr>
      <w:rFonts w:asciiTheme="majorHAnsi" w:eastAsiaTheme="majorEastAsia" w:hAnsiTheme="majorHAnsi" w:cstheme="majorBidi"/>
      <w:color w:val="365F91" w:themeColor="accent1" w:themeShade="BF"/>
      <w:sz w:val="20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06161"/>
    <w:pPr>
      <w:spacing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06161"/>
    <w:rPr>
      <w:rFonts w:ascii="Tahoma" w:hAnsi="Tahoma" w:cs="Tahoma"/>
      <w:sz w:val="16"/>
      <w:szCs w:val="16"/>
      <w:lang w:eastAsia="en-US"/>
    </w:rPr>
  </w:style>
  <w:style w:type="paragraph" w:customStyle="1" w:styleId="Domy3flnie">
    <w:name w:val="Domyś3flnie"/>
    <w:rsid w:val="00306161"/>
    <w:pPr>
      <w:autoSpaceDE w:val="0"/>
      <w:autoSpaceDN w:val="0"/>
      <w:adjustRightInd w:val="0"/>
    </w:pPr>
    <w:rPr>
      <w:rFonts w:ascii="Liberation Serif" w:eastAsiaTheme="minorHAnsi" w:hAnsi="Liberation Serif"/>
      <w:sz w:val="24"/>
      <w:szCs w:val="24"/>
      <w:lang w:eastAsia="en-US"/>
    </w:rPr>
  </w:style>
  <w:style w:type="paragraph" w:customStyle="1" w:styleId="Tekstpodstawowy31">
    <w:name w:val="Tekst podstawowy 31"/>
    <w:basedOn w:val="Normalny"/>
    <w:rsid w:val="00306161"/>
    <w:pPr>
      <w:widowControl w:val="0"/>
      <w:suppressAutoHyphens/>
      <w:spacing w:after="0" w:line="240" w:lineRule="auto"/>
      <w:jc w:val="both"/>
    </w:pPr>
    <w:rPr>
      <w:rFonts w:ascii="Tahoma" w:eastAsia="Times New Roman" w:hAnsi="Tahoma"/>
      <w:sz w:val="24"/>
      <w:szCs w:val="20"/>
      <w:lang w:eastAsia="ar-SA"/>
    </w:rPr>
  </w:style>
  <w:style w:type="character" w:styleId="Pogrubienie">
    <w:name w:val="Strong"/>
    <w:basedOn w:val="Domylnaczcionkaakapitu"/>
    <w:qFormat/>
    <w:locked/>
    <w:rsid w:val="003A55E8"/>
    <w:rPr>
      <w:b/>
      <w:bCs/>
    </w:rPr>
  </w:style>
  <w:style w:type="paragraph" w:customStyle="1" w:styleId="xmsolistparagraph">
    <w:name w:val="x_msolistparagraph"/>
    <w:basedOn w:val="Normalny"/>
    <w:rsid w:val="00043AEA"/>
    <w:pPr>
      <w:spacing w:after="0" w:line="240" w:lineRule="auto"/>
      <w:ind w:left="720"/>
    </w:pPr>
    <w:rPr>
      <w:rFonts w:cs="Calibri"/>
      <w:lang w:eastAsia="pl-PL"/>
    </w:rPr>
  </w:style>
  <w:style w:type="paragraph" w:customStyle="1" w:styleId="xmsonormal">
    <w:name w:val="x_msonormal"/>
    <w:basedOn w:val="Normalny"/>
    <w:rsid w:val="00AE6016"/>
    <w:pPr>
      <w:spacing w:after="0" w:line="240" w:lineRule="auto"/>
    </w:pPr>
    <w:rPr>
      <w:rFonts w:cs="Calibri"/>
      <w:lang w:eastAsia="pl-PL"/>
    </w:rPr>
  </w:style>
  <w:style w:type="character" w:customStyle="1" w:styleId="Nagwek4Znak">
    <w:name w:val="Nagłówek 4 Znak"/>
    <w:basedOn w:val="Domylnaczcionkaakapitu"/>
    <w:link w:val="Nagwek4"/>
    <w:rsid w:val="00E71DB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Nagwek8Znak">
    <w:name w:val="Nagłówek 8 Znak"/>
    <w:basedOn w:val="Domylnaczcionkaakapitu"/>
    <w:link w:val="Nagwek8"/>
    <w:rsid w:val="00E71DB5"/>
    <w:rPr>
      <w:rFonts w:ascii="Times New Roman" w:eastAsia="Times New Roman" w:hAnsi="Times New Roman"/>
      <w:i/>
      <w:iCs/>
      <w:sz w:val="24"/>
      <w:szCs w:val="24"/>
      <w:lang w:val="x-none" w:eastAsia="zh-CN"/>
    </w:rPr>
  </w:style>
  <w:style w:type="character" w:customStyle="1" w:styleId="Nagwek1Znak1">
    <w:name w:val="Nagłówek 1 Znak1"/>
    <w:rsid w:val="00E71DB5"/>
    <w:rPr>
      <w:rFonts w:eastAsia="Andale Sans UI" w:cs="Tahoma"/>
      <w:b/>
      <w:kern w:val="1"/>
      <w:sz w:val="24"/>
      <w:szCs w:val="24"/>
      <w:lang w:val="de-DE" w:eastAsia="fa-IR" w:bidi="fa-IR"/>
    </w:rPr>
  </w:style>
  <w:style w:type="character" w:customStyle="1" w:styleId="WW8Num4z0">
    <w:name w:val="WW8Num4z0"/>
    <w:rsid w:val="00E71DB5"/>
    <w:rPr>
      <w:rFonts w:ascii="Symbol" w:hAnsi="Symbol"/>
    </w:rPr>
  </w:style>
  <w:style w:type="character" w:customStyle="1" w:styleId="Znakinumeracji">
    <w:name w:val="Znaki numeracji"/>
    <w:rsid w:val="00E71DB5"/>
  </w:style>
  <w:style w:type="character" w:customStyle="1" w:styleId="Symbolewypunktowania">
    <w:name w:val="Symbole wypunktowania"/>
    <w:rsid w:val="00E71DB5"/>
    <w:rPr>
      <w:rFonts w:ascii="OpenSymbol" w:eastAsia="OpenSymbol" w:hAnsi="OpenSymbol" w:cs="OpenSymbol"/>
    </w:rPr>
  </w:style>
  <w:style w:type="character" w:customStyle="1" w:styleId="WW8Num10z0">
    <w:name w:val="WW8Num10z0"/>
    <w:rsid w:val="00E71DB5"/>
    <w:rPr>
      <w:rFonts w:ascii="Times New Roman" w:hAnsi="Times New Roman"/>
    </w:rPr>
  </w:style>
  <w:style w:type="character" w:customStyle="1" w:styleId="StopkaZnak1">
    <w:name w:val="Stopka Znak1"/>
    <w:basedOn w:val="Domylnaczcionkaakapitu1"/>
    <w:rsid w:val="00E71DB5"/>
  </w:style>
  <w:style w:type="character" w:customStyle="1" w:styleId="NagwekZnak1">
    <w:name w:val="Nagłówek Znak1"/>
    <w:basedOn w:val="Domylnaczcionkaakapitu1"/>
    <w:rsid w:val="00E71DB5"/>
  </w:style>
  <w:style w:type="character" w:customStyle="1" w:styleId="WWCharLFO6LVL1">
    <w:name w:val="WW_CharLFO6LVL1"/>
    <w:rsid w:val="00E71DB5"/>
    <w:rPr>
      <w:rFonts w:ascii="Symbol" w:hAnsi="Symbol"/>
    </w:rPr>
  </w:style>
  <w:style w:type="character" w:customStyle="1" w:styleId="WWCharLFO11LVL1">
    <w:name w:val="WW_CharLFO11LVL1"/>
    <w:rsid w:val="00E71DB5"/>
    <w:rPr>
      <w:rFonts w:ascii="Times New Roman" w:hAnsi="Times New Roman"/>
    </w:rPr>
  </w:style>
  <w:style w:type="character" w:customStyle="1" w:styleId="WWCharLFO15LVL1">
    <w:name w:val="WW_CharLFO15LVL1"/>
    <w:rsid w:val="00E71DB5"/>
    <w:rPr>
      <w:rFonts w:ascii="OpenSymbol" w:eastAsia="OpenSymbol" w:hAnsi="OpenSymbol" w:cs="OpenSymbol"/>
    </w:rPr>
  </w:style>
  <w:style w:type="character" w:customStyle="1" w:styleId="WWCharLFO15LVL2">
    <w:name w:val="WW_CharLFO15LVL2"/>
    <w:rsid w:val="00E71DB5"/>
    <w:rPr>
      <w:rFonts w:ascii="OpenSymbol" w:eastAsia="OpenSymbol" w:hAnsi="OpenSymbol" w:cs="OpenSymbol"/>
    </w:rPr>
  </w:style>
  <w:style w:type="character" w:customStyle="1" w:styleId="WWCharLFO15LVL3">
    <w:name w:val="WW_CharLFO15LVL3"/>
    <w:rsid w:val="00E71DB5"/>
    <w:rPr>
      <w:rFonts w:ascii="OpenSymbol" w:eastAsia="OpenSymbol" w:hAnsi="OpenSymbol" w:cs="OpenSymbol"/>
    </w:rPr>
  </w:style>
  <w:style w:type="character" w:customStyle="1" w:styleId="WWCharLFO15LVL4">
    <w:name w:val="WW_CharLFO15LVL4"/>
    <w:rsid w:val="00E71DB5"/>
    <w:rPr>
      <w:rFonts w:ascii="OpenSymbol" w:eastAsia="OpenSymbol" w:hAnsi="OpenSymbol" w:cs="OpenSymbol"/>
    </w:rPr>
  </w:style>
  <w:style w:type="character" w:customStyle="1" w:styleId="WWCharLFO15LVL5">
    <w:name w:val="WW_CharLFO15LVL5"/>
    <w:rsid w:val="00E71DB5"/>
    <w:rPr>
      <w:rFonts w:ascii="OpenSymbol" w:eastAsia="OpenSymbol" w:hAnsi="OpenSymbol" w:cs="OpenSymbol"/>
    </w:rPr>
  </w:style>
  <w:style w:type="character" w:customStyle="1" w:styleId="WWCharLFO15LVL6">
    <w:name w:val="WW_CharLFO15LVL6"/>
    <w:rsid w:val="00E71DB5"/>
    <w:rPr>
      <w:rFonts w:ascii="OpenSymbol" w:eastAsia="OpenSymbol" w:hAnsi="OpenSymbol" w:cs="OpenSymbol"/>
    </w:rPr>
  </w:style>
  <w:style w:type="character" w:customStyle="1" w:styleId="WWCharLFO15LVL7">
    <w:name w:val="WW_CharLFO15LVL7"/>
    <w:rsid w:val="00E71DB5"/>
    <w:rPr>
      <w:rFonts w:ascii="OpenSymbol" w:eastAsia="OpenSymbol" w:hAnsi="OpenSymbol" w:cs="OpenSymbol"/>
    </w:rPr>
  </w:style>
  <w:style w:type="character" w:customStyle="1" w:styleId="WWCharLFO15LVL8">
    <w:name w:val="WW_CharLFO15LVL8"/>
    <w:rsid w:val="00E71DB5"/>
    <w:rPr>
      <w:rFonts w:ascii="OpenSymbol" w:eastAsia="OpenSymbol" w:hAnsi="OpenSymbol" w:cs="OpenSymbol"/>
    </w:rPr>
  </w:style>
  <w:style w:type="character" w:customStyle="1" w:styleId="WWCharLFO15LVL9">
    <w:name w:val="WW_CharLFO15LVL9"/>
    <w:rsid w:val="00E71DB5"/>
    <w:rPr>
      <w:rFonts w:ascii="OpenSymbol" w:eastAsia="OpenSymbol" w:hAnsi="OpenSymbol" w:cs="OpenSymbol"/>
    </w:rPr>
  </w:style>
  <w:style w:type="character" w:customStyle="1" w:styleId="TekstpodstawowyZnak1">
    <w:name w:val="Tekst podstawowy Znak1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Nagwek20">
    <w:name w:val="Nagłówek2"/>
    <w:basedOn w:val="Normalny"/>
    <w:next w:val="Tekstpodstawowy"/>
    <w:rsid w:val="00E71DB5"/>
    <w:pPr>
      <w:keepNext/>
      <w:widowControl w:val="0"/>
      <w:suppressAutoHyphens/>
      <w:spacing w:before="240" w:after="120" w:line="100" w:lineRule="atLeast"/>
      <w:textAlignment w:val="baseline"/>
    </w:pPr>
    <w:rPr>
      <w:rFonts w:ascii="Arial" w:eastAsia="MS PGothic" w:hAnsi="Arial" w:cs="Tahoma"/>
      <w:kern w:val="1"/>
      <w:sz w:val="28"/>
      <w:szCs w:val="28"/>
      <w:lang w:val="de-DE" w:eastAsia="fa-IR" w:bidi="fa-IR"/>
    </w:rPr>
  </w:style>
  <w:style w:type="paragraph" w:styleId="Lista">
    <w:name w:val="List"/>
    <w:basedOn w:val="Tekstpodstawowy"/>
    <w:rsid w:val="00E71DB5"/>
    <w:pPr>
      <w:widowControl w:val="0"/>
      <w:suppressAutoHyphens/>
      <w:spacing w:after="120" w:line="100" w:lineRule="atLeast"/>
      <w:jc w:val="left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Podpis1">
    <w:name w:val="Podpis1"/>
    <w:basedOn w:val="Normalny"/>
    <w:rsid w:val="00E71DB5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Times New Roman" w:eastAsia="Andale Sans UI" w:hAnsi="Times New Roman" w:cs="Tahoma"/>
      <w:i/>
      <w:iCs/>
      <w:kern w:val="1"/>
      <w:sz w:val="24"/>
      <w:szCs w:val="24"/>
      <w:lang w:val="de-DE" w:eastAsia="fa-IR" w:bidi="fa-IR"/>
    </w:rPr>
  </w:style>
  <w:style w:type="paragraph" w:customStyle="1" w:styleId="Indeks">
    <w:name w:val="Indeks"/>
    <w:basedOn w:val="Normalny"/>
    <w:qFormat/>
    <w:rsid w:val="00E71DB5"/>
    <w:pPr>
      <w:widowControl w:val="0"/>
      <w:suppressLineNumbers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kstpodstawowywcity31">
    <w:name w:val="Tekst podstawowy wcięty 31"/>
    <w:basedOn w:val="Normalny"/>
    <w:rsid w:val="00E71DB5"/>
    <w:pPr>
      <w:widowControl w:val="0"/>
      <w:suppressAutoHyphens/>
      <w:spacing w:after="0" w:line="100" w:lineRule="atLeast"/>
      <w:ind w:left="284" w:hanging="284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2">
    <w:name w:val="Stopka Znak2"/>
    <w:semiHidden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Zawartotabeli">
    <w:name w:val="Zawartość tabeli"/>
    <w:basedOn w:val="Akapitzlist"/>
    <w:qFormat/>
    <w:rsid w:val="00E71DB5"/>
    <w:pPr>
      <w:widowControl w:val="0"/>
      <w:suppressLineNumbers/>
      <w:suppressAutoHyphens/>
      <w:spacing w:line="100" w:lineRule="atLeast"/>
      <w:ind w:left="0"/>
      <w:contextualSpacing w:val="0"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qFormat/>
    <w:rsid w:val="00E71DB5"/>
    <w:pPr>
      <w:jc w:val="center"/>
    </w:pPr>
    <w:rPr>
      <w:b/>
      <w:bCs/>
    </w:rPr>
  </w:style>
  <w:style w:type="paragraph" w:customStyle="1" w:styleId="Nagwek10">
    <w:name w:val="Nagłówek1"/>
    <w:basedOn w:val="Akapitzlist"/>
    <w:next w:val="Tekstpodstawowy1"/>
    <w:rsid w:val="00E71DB5"/>
    <w:pPr>
      <w:keepNext/>
      <w:widowControl w:val="0"/>
      <w:suppressAutoHyphens/>
      <w:spacing w:before="240" w:after="120" w:line="100" w:lineRule="atLeast"/>
      <w:ind w:left="0"/>
      <w:contextualSpacing w:val="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Tekstpodstawowy1">
    <w:name w:val="Tekst podstawowy1"/>
    <w:basedOn w:val="Akapitzlist"/>
    <w:rsid w:val="00E71DB5"/>
    <w:pPr>
      <w:widowControl w:val="0"/>
      <w:suppressAutoHyphens/>
      <w:spacing w:after="120" w:line="100" w:lineRule="atLeast"/>
      <w:ind w:left="0"/>
      <w:contextualSpacing w:val="0"/>
      <w:textAlignment w:val="baseline"/>
    </w:pPr>
    <w:rPr>
      <w:rFonts w:eastAsia="Andale Sans UI" w:cs="Tahoma"/>
      <w:kern w:val="1"/>
      <w:lang w:val="de-DE" w:eastAsia="fa-IR" w:bidi="fa-IR"/>
    </w:rPr>
  </w:style>
  <w:style w:type="paragraph" w:styleId="Spistreci1">
    <w:name w:val="toc 1"/>
    <w:basedOn w:val="Normalny"/>
    <w:next w:val="Normalny"/>
    <w:locked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71DB5"/>
  </w:style>
  <w:style w:type="paragraph" w:customStyle="1" w:styleId="Tekstkomentarza1">
    <w:name w:val="Tekst komentarza1"/>
    <w:basedOn w:val="Normalny"/>
    <w:rsid w:val="00E71DB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E71DB5"/>
    <w:pPr>
      <w:widowControl w:val="0"/>
      <w:suppressAutoHyphens/>
      <w:spacing w:after="120" w:line="100" w:lineRule="atLeast"/>
      <w:ind w:left="283"/>
      <w:textAlignment w:val="baseline"/>
    </w:pPr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71DB5"/>
    <w:rPr>
      <w:rFonts w:ascii="Times New Roman" w:eastAsia="Andale Sans UI" w:hAnsi="Times New Roman" w:cs="Tahoma"/>
      <w:kern w:val="1"/>
      <w:sz w:val="16"/>
      <w:szCs w:val="16"/>
      <w:lang w:val="de-DE" w:eastAsia="fa-IR" w:bidi="fa-IR"/>
    </w:rPr>
  </w:style>
  <w:style w:type="paragraph" w:customStyle="1" w:styleId="Nagwek30">
    <w:name w:val="Nagłówek3"/>
    <w:basedOn w:val="Normalny"/>
    <w:rsid w:val="00E71DB5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E71DB5"/>
    <w:pPr>
      <w:spacing w:after="120"/>
    </w:pPr>
    <w:rPr>
      <w:rFonts w:eastAsia="Andale Sans UI"/>
      <w:lang w:val="de-DE" w:eastAsia="ja-JP" w:bidi="fa-IR"/>
    </w:rPr>
  </w:style>
  <w:style w:type="paragraph" w:customStyle="1" w:styleId="Nagwek11">
    <w:name w:val="Nagłówek 11"/>
    <w:basedOn w:val="Standard"/>
    <w:next w:val="Standard"/>
    <w:rsid w:val="00E71DB5"/>
    <w:pPr>
      <w:keepNext/>
      <w:jc w:val="center"/>
      <w:outlineLvl w:val="0"/>
    </w:pPr>
    <w:rPr>
      <w:rFonts w:eastAsia="Andale Sans UI"/>
      <w:b/>
      <w:lang w:val="de-DE" w:eastAsia="ja-JP" w:bidi="fa-IR"/>
    </w:rPr>
  </w:style>
  <w:style w:type="character" w:customStyle="1" w:styleId="Internetlink">
    <w:name w:val="Internet link"/>
    <w:rsid w:val="00E71DB5"/>
    <w:rPr>
      <w:color w:val="0000FF"/>
      <w:u w:val="single"/>
    </w:rPr>
  </w:style>
  <w:style w:type="paragraph" w:customStyle="1" w:styleId="Nagwek31">
    <w:name w:val="Nagłówek 31"/>
    <w:basedOn w:val="Standard"/>
    <w:next w:val="Standard"/>
    <w:rsid w:val="00E71DB5"/>
    <w:pPr>
      <w:keepNext/>
      <w:jc w:val="right"/>
      <w:outlineLvl w:val="2"/>
    </w:pPr>
    <w:rPr>
      <w:rFonts w:eastAsia="Andale Sans UI"/>
      <w:b/>
      <w:sz w:val="28"/>
      <w:lang w:val="de-DE" w:eastAsia="ja-JP" w:bidi="fa-IR"/>
    </w:rPr>
  </w:style>
  <w:style w:type="paragraph" w:customStyle="1" w:styleId="Tabelapozycja">
    <w:name w:val="Tabela pozycja"/>
    <w:basedOn w:val="Standard"/>
    <w:rsid w:val="00E71DB5"/>
    <w:rPr>
      <w:rFonts w:ascii="Arial" w:eastAsia="MS Outlook" w:hAnsi="Arial"/>
      <w:lang w:val="de-DE" w:eastAsia="ja-JP" w:bidi="fa-IR"/>
    </w:rPr>
  </w:style>
  <w:style w:type="character" w:styleId="UyteHipercze">
    <w:name w:val="FollowedHyperlink"/>
    <w:rsid w:val="00E71DB5"/>
    <w:rPr>
      <w:color w:val="800080"/>
      <w:u w:val="single"/>
    </w:rPr>
  </w:style>
  <w:style w:type="paragraph" w:customStyle="1" w:styleId="Styl">
    <w:name w:val="Styl"/>
    <w:rsid w:val="00E71DB5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Styl2">
    <w:name w:val="Styl 2"/>
    <w:basedOn w:val="Normalny"/>
    <w:next w:val="Normalny"/>
    <w:rsid w:val="00E71DB5"/>
    <w:pPr>
      <w:widowControl w:val="0"/>
      <w:tabs>
        <w:tab w:val="num" w:pos="360"/>
        <w:tab w:val="center" w:pos="851"/>
      </w:tabs>
      <w:suppressAutoHyphens/>
      <w:spacing w:before="120" w:after="120" w:line="100" w:lineRule="atLeast"/>
      <w:ind w:left="360"/>
      <w:jc w:val="center"/>
    </w:pPr>
    <w:rPr>
      <w:rFonts w:ascii="Tahoma" w:eastAsia="Times New Roman" w:hAnsi="Tahoma" w:cs="Tahoma"/>
      <w:b/>
      <w:kern w:val="2"/>
      <w:szCs w:val="24"/>
      <w:lang w:val="en-US" w:eastAsia="fa-IR" w:bidi="fa-IR"/>
    </w:rPr>
  </w:style>
  <w:style w:type="numbering" w:customStyle="1" w:styleId="WW8Num16">
    <w:name w:val="WW8Num16"/>
    <w:basedOn w:val="Bezlisty"/>
    <w:rsid w:val="00E71DB5"/>
  </w:style>
  <w:style w:type="paragraph" w:customStyle="1" w:styleId="TableContents">
    <w:name w:val="Table Contents"/>
    <w:basedOn w:val="Standard"/>
    <w:rsid w:val="00E71DB5"/>
    <w:pPr>
      <w:suppressLineNumbers/>
    </w:pPr>
    <w:rPr>
      <w:rFonts w:eastAsia="Andale Sans UI"/>
      <w:lang w:val="en-US" w:eastAsia="en-US" w:bidi="en-US"/>
    </w:rPr>
  </w:style>
  <w:style w:type="paragraph" w:customStyle="1" w:styleId="Tabela">
    <w:name w:val="Tabela"/>
    <w:basedOn w:val="Podpis1"/>
    <w:rsid w:val="00E71DB5"/>
    <w:pPr>
      <w:spacing w:line="240" w:lineRule="auto"/>
      <w:textAlignment w:val="auto"/>
    </w:pPr>
    <w:rPr>
      <w:rFonts w:eastAsia="SimSun" w:cs="Mangal"/>
      <w:lang w:val="pl-PL" w:eastAsia="hi-IN" w:bidi="hi-IN"/>
    </w:rPr>
  </w:style>
  <w:style w:type="paragraph" w:customStyle="1" w:styleId="ft04p1">
    <w:name w:val="ft04p1"/>
    <w:basedOn w:val="Normalny"/>
    <w:rsid w:val="00E71D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E71DB5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71DB5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71DB5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71DB5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71DB5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71DB5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71DB5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71DB5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71DB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1DB5"/>
  </w:style>
  <w:style w:type="paragraph" w:customStyle="1" w:styleId="StylSIWZv3">
    <w:name w:val="Styl SIWZ v3"/>
    <w:basedOn w:val="Akapitzlist"/>
    <w:qFormat/>
    <w:rsid w:val="00E71DB5"/>
    <w:pPr>
      <w:numPr>
        <w:numId w:val="7"/>
      </w:numPr>
      <w:tabs>
        <w:tab w:val="clear" w:pos="360"/>
      </w:tabs>
      <w:spacing w:before="120" w:after="240" w:line="276" w:lineRule="auto"/>
      <w:ind w:left="432" w:hanging="432"/>
      <w:contextualSpacing w:val="0"/>
      <w:jc w:val="both"/>
    </w:pPr>
    <w:rPr>
      <w:rFonts w:ascii="Calibri" w:eastAsia="Calibri" w:hAnsi="Calibri" w:cs="Calibri"/>
      <w:b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71DB5"/>
  </w:style>
  <w:style w:type="character" w:customStyle="1" w:styleId="czeinternetowe">
    <w:name w:val="Łącze internetowe"/>
    <w:uiPriority w:val="99"/>
    <w:rsid w:val="00E71DB5"/>
    <w:rPr>
      <w:rFonts w:cs="Times New Roman"/>
      <w:color w:val="0000FF"/>
      <w:u w:val="single"/>
    </w:rPr>
  </w:style>
  <w:style w:type="character" w:customStyle="1" w:styleId="Stylwiadomocie-mail161">
    <w:name w:val="Styl wiadomości e-mail 161"/>
    <w:semiHidden/>
    <w:qFormat/>
    <w:rsid w:val="00E71DB5"/>
    <w:rPr>
      <w:rFonts w:ascii="Verdana" w:hAnsi="Verdana" w:cs="Tahoma"/>
      <w:color w:val="00000A"/>
      <w:sz w:val="20"/>
      <w:szCs w:val="20"/>
      <w:u w:val="none"/>
      <w:effect w:val="none"/>
    </w:rPr>
  </w:style>
  <w:style w:type="character" w:customStyle="1" w:styleId="FontStyle11">
    <w:name w:val="Font Style11"/>
    <w:qFormat/>
    <w:rsid w:val="00E71DB5"/>
    <w:rPr>
      <w:rFonts w:ascii="Times New Roman" w:hAnsi="Times New Roman" w:cs="Times New Roman"/>
      <w:color w:val="000000"/>
      <w:sz w:val="22"/>
    </w:rPr>
  </w:style>
  <w:style w:type="character" w:customStyle="1" w:styleId="ListLabel1">
    <w:name w:val="ListLabel 1"/>
    <w:qFormat/>
    <w:rsid w:val="00E71DB5"/>
    <w:rPr>
      <w:rFonts w:cs="Times New Roman"/>
      <w:b w:val="0"/>
    </w:rPr>
  </w:style>
  <w:style w:type="character" w:customStyle="1" w:styleId="ListLabel2">
    <w:name w:val="ListLabel 2"/>
    <w:qFormat/>
    <w:rsid w:val="00E71DB5"/>
    <w:rPr>
      <w:rFonts w:cs="Times New Roman"/>
      <w:b/>
    </w:rPr>
  </w:style>
  <w:style w:type="character" w:customStyle="1" w:styleId="ListLabel3">
    <w:name w:val="ListLabel 3"/>
    <w:qFormat/>
    <w:rsid w:val="00E71DB5"/>
    <w:rPr>
      <w:rFonts w:cs="Times New Roman"/>
    </w:rPr>
  </w:style>
  <w:style w:type="paragraph" w:customStyle="1" w:styleId="Legenda1">
    <w:name w:val="Legenda1"/>
    <w:basedOn w:val="Normalny"/>
    <w:qFormat/>
    <w:rsid w:val="00E71DB5"/>
    <w:pPr>
      <w:suppressLineNumbers/>
      <w:suppressAutoHyphens/>
      <w:spacing w:before="120" w:after="120" w:line="240" w:lineRule="auto"/>
    </w:pPr>
    <w:rPr>
      <w:rFonts w:ascii="Arial" w:eastAsia="Batang" w:hAnsi="Arial" w:cs="Mangal"/>
      <w:i/>
      <w:iCs/>
      <w:color w:val="00000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rsid w:val="00E71DB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DB5"/>
    <w:rPr>
      <w:rFonts w:ascii="Times New Roman" w:eastAsia="Batang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">
    <w:name w:val="WW8Num161"/>
    <w:basedOn w:val="Bezlisty"/>
    <w:rsid w:val="00E71DB5"/>
    <w:pPr>
      <w:numPr>
        <w:numId w:val="8"/>
      </w:numPr>
    </w:pPr>
  </w:style>
  <w:style w:type="numbering" w:customStyle="1" w:styleId="WW8Num162">
    <w:name w:val="WW8Num162"/>
    <w:basedOn w:val="Bezlisty"/>
    <w:rsid w:val="00E71DB5"/>
  </w:style>
  <w:style w:type="numbering" w:customStyle="1" w:styleId="WW8Num163">
    <w:name w:val="WW8Num163"/>
    <w:basedOn w:val="Bezlisty"/>
    <w:rsid w:val="00E71DB5"/>
  </w:style>
  <w:style w:type="numbering" w:customStyle="1" w:styleId="WW8Num164">
    <w:name w:val="WW8Num164"/>
    <w:basedOn w:val="Bezlisty"/>
    <w:rsid w:val="00E71DB5"/>
  </w:style>
  <w:style w:type="numbering" w:customStyle="1" w:styleId="Bezlisty3">
    <w:name w:val="Bez listy3"/>
    <w:next w:val="Bezlisty"/>
    <w:semiHidden/>
    <w:rsid w:val="00E71DB5"/>
  </w:style>
  <w:style w:type="table" w:customStyle="1" w:styleId="Tabela-Siatka9">
    <w:name w:val="Tabela - Siatka9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E71DB5"/>
  </w:style>
  <w:style w:type="character" w:customStyle="1" w:styleId="NagwekZnak2">
    <w:name w:val="Nagłówek Znak2"/>
    <w:uiPriority w:val="99"/>
    <w:rsid w:val="00E71DB5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Tekstpodstawowy2">
    <w:name w:val="Body Text 2"/>
    <w:basedOn w:val="Normalny"/>
    <w:link w:val="Tekstpodstawowy2Znak"/>
    <w:rsid w:val="00E71DB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71DB5"/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BodyText21">
    <w:name w:val="Body Text 21"/>
    <w:basedOn w:val="Normalny"/>
    <w:rsid w:val="00E71DB5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Listanumerowana1">
    <w:name w:val="Lista numerowana1"/>
    <w:basedOn w:val="Normalny"/>
    <w:rsid w:val="00E71DB5"/>
    <w:pPr>
      <w:widowControl w:val="0"/>
      <w:numPr>
        <w:numId w:val="15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numbering" w:customStyle="1" w:styleId="11111112">
    <w:name w:val="1 / 1.1 / 1.1.112"/>
    <w:rsid w:val="00E71DB5"/>
    <w:pPr>
      <w:numPr>
        <w:numId w:val="15"/>
      </w:numPr>
    </w:pPr>
  </w:style>
  <w:style w:type="paragraph" w:customStyle="1" w:styleId="WW-Tekstpodstawowy2">
    <w:name w:val="WW-Tekst podstawowy 2"/>
    <w:basedOn w:val="Normalny"/>
    <w:uiPriority w:val="99"/>
    <w:rsid w:val="00E71DB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numbering" w:customStyle="1" w:styleId="WW8Num60">
    <w:name w:val="WW8Num60"/>
    <w:basedOn w:val="Bezlisty"/>
    <w:rsid w:val="00E71DB5"/>
    <w:pPr>
      <w:numPr>
        <w:numId w:val="93"/>
      </w:numPr>
    </w:pPr>
  </w:style>
  <w:style w:type="numbering" w:customStyle="1" w:styleId="WW8Num62">
    <w:name w:val="WW8Num62"/>
    <w:basedOn w:val="Bezlisty"/>
    <w:rsid w:val="00E71DB5"/>
    <w:pPr>
      <w:numPr>
        <w:numId w:val="94"/>
      </w:numPr>
    </w:pPr>
  </w:style>
  <w:style w:type="numbering" w:customStyle="1" w:styleId="Bezlisty4">
    <w:name w:val="Bez listy4"/>
    <w:next w:val="Bezlisty"/>
    <w:uiPriority w:val="99"/>
    <w:semiHidden/>
    <w:unhideWhenUsed/>
    <w:rsid w:val="00E71DB5"/>
  </w:style>
  <w:style w:type="table" w:customStyle="1" w:styleId="TableNormal">
    <w:name w:val="Table Normal"/>
    <w:rsid w:val="00E71D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satzTableFormat">
    <w:name w:val="AbsatzTableFormat"/>
    <w:rsid w:val="00E71DB5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numbering" w:customStyle="1" w:styleId="WW8Num110">
    <w:name w:val="WW8Num110"/>
    <w:basedOn w:val="Bezlisty"/>
    <w:rsid w:val="00E71DB5"/>
    <w:pPr>
      <w:numPr>
        <w:numId w:val="19"/>
      </w:numPr>
    </w:pPr>
  </w:style>
  <w:style w:type="numbering" w:customStyle="1" w:styleId="WW8Num911">
    <w:name w:val="WW8Num911"/>
    <w:basedOn w:val="Bezlisty"/>
    <w:rsid w:val="00E71DB5"/>
    <w:pPr>
      <w:numPr>
        <w:numId w:val="20"/>
      </w:numPr>
    </w:pPr>
  </w:style>
  <w:style w:type="numbering" w:customStyle="1" w:styleId="WW8Num98">
    <w:name w:val="WW8Num98"/>
    <w:basedOn w:val="Bezlisty"/>
    <w:rsid w:val="00E71DB5"/>
    <w:pPr>
      <w:numPr>
        <w:numId w:val="21"/>
      </w:numPr>
    </w:pPr>
  </w:style>
  <w:style w:type="numbering" w:customStyle="1" w:styleId="WW8Num36">
    <w:name w:val="WW8Num36"/>
    <w:basedOn w:val="Bezlisty"/>
    <w:rsid w:val="00E71DB5"/>
    <w:pPr>
      <w:numPr>
        <w:numId w:val="22"/>
      </w:numPr>
    </w:pPr>
  </w:style>
  <w:style w:type="numbering" w:customStyle="1" w:styleId="WW8Num22">
    <w:name w:val="WW8Num22"/>
    <w:basedOn w:val="Bezlisty"/>
    <w:rsid w:val="00E71DB5"/>
    <w:pPr>
      <w:numPr>
        <w:numId w:val="23"/>
      </w:numPr>
    </w:pPr>
  </w:style>
  <w:style w:type="numbering" w:customStyle="1" w:styleId="WW8Num82">
    <w:name w:val="WW8Num82"/>
    <w:basedOn w:val="Bezlisty"/>
    <w:rsid w:val="00E71DB5"/>
    <w:pPr>
      <w:numPr>
        <w:numId w:val="24"/>
      </w:numPr>
    </w:pPr>
  </w:style>
  <w:style w:type="numbering" w:customStyle="1" w:styleId="WW8Num91">
    <w:name w:val="WW8Num91"/>
    <w:basedOn w:val="Bezlisty"/>
    <w:rsid w:val="00E71DB5"/>
    <w:pPr>
      <w:numPr>
        <w:numId w:val="25"/>
      </w:numPr>
    </w:pPr>
  </w:style>
  <w:style w:type="numbering" w:customStyle="1" w:styleId="Bezlisty5">
    <w:name w:val="Bez listy5"/>
    <w:next w:val="Bezlisty"/>
    <w:uiPriority w:val="99"/>
    <w:semiHidden/>
    <w:unhideWhenUsed/>
    <w:rsid w:val="00E71DB5"/>
  </w:style>
  <w:style w:type="character" w:customStyle="1" w:styleId="WW8Num2z0">
    <w:name w:val="WW8Num2z0"/>
    <w:rsid w:val="00E71DB5"/>
    <w:rPr>
      <w:rFonts w:ascii="Wingdings" w:hAnsi="Wingdings"/>
    </w:rPr>
  </w:style>
  <w:style w:type="character" w:customStyle="1" w:styleId="WW8Num3z0">
    <w:name w:val="WW8Num3z0"/>
    <w:rsid w:val="00E71DB5"/>
    <w:rPr>
      <w:rFonts w:ascii="Times New Roman" w:hAnsi="Times New Roman"/>
      <w:b w:val="0"/>
      <w:i w:val="0"/>
      <w:sz w:val="24"/>
      <w:u w:val="none"/>
    </w:rPr>
  </w:style>
  <w:style w:type="character" w:customStyle="1" w:styleId="WW8Num9z0">
    <w:name w:val="WW8Num9z0"/>
    <w:rsid w:val="00E71DB5"/>
    <w:rPr>
      <w:rFonts w:ascii="Symbol" w:hAnsi="Symbol"/>
      <w:color w:val="000000"/>
    </w:rPr>
  </w:style>
  <w:style w:type="character" w:customStyle="1" w:styleId="Absatz-Standardschriftart">
    <w:name w:val="Absatz-Standardschriftart"/>
    <w:rsid w:val="00E71DB5"/>
  </w:style>
  <w:style w:type="character" w:customStyle="1" w:styleId="WW8Num7z0">
    <w:name w:val="WW8Num7z0"/>
    <w:rsid w:val="00E71DB5"/>
    <w:rPr>
      <w:rFonts w:ascii="Symbol" w:hAnsi="Symbol"/>
      <w:color w:val="000000"/>
    </w:rPr>
  </w:style>
  <w:style w:type="character" w:customStyle="1" w:styleId="WW-Absatz-Standardschriftart">
    <w:name w:val="WW-Absatz-Standardschriftart"/>
    <w:rsid w:val="00E71DB5"/>
  </w:style>
  <w:style w:type="character" w:customStyle="1" w:styleId="WW-Absatz-Standardschriftart1">
    <w:name w:val="WW-Absatz-Standardschriftart1"/>
    <w:rsid w:val="00E71DB5"/>
  </w:style>
  <w:style w:type="character" w:customStyle="1" w:styleId="WW-Absatz-Standardschriftart11">
    <w:name w:val="WW-Absatz-Standardschriftart11"/>
    <w:rsid w:val="00E71DB5"/>
  </w:style>
  <w:style w:type="character" w:customStyle="1" w:styleId="WW-Absatz-Standardschriftart111">
    <w:name w:val="WW-Absatz-Standardschriftart111"/>
    <w:rsid w:val="00E71DB5"/>
  </w:style>
  <w:style w:type="character" w:customStyle="1" w:styleId="WW-Absatz-Standardschriftart1111">
    <w:name w:val="WW-Absatz-Standardschriftart1111"/>
    <w:rsid w:val="00E71DB5"/>
  </w:style>
  <w:style w:type="character" w:customStyle="1" w:styleId="WW-Absatz-Standardschriftart11111">
    <w:name w:val="WW-Absatz-Standardschriftart11111"/>
    <w:rsid w:val="00E71DB5"/>
  </w:style>
  <w:style w:type="character" w:customStyle="1" w:styleId="WW-Absatz-Standardschriftart111111">
    <w:name w:val="WW-Absatz-Standardschriftart111111"/>
    <w:rsid w:val="00E71DB5"/>
  </w:style>
  <w:style w:type="character" w:customStyle="1" w:styleId="WW-Absatz-Standardschriftart1111111">
    <w:name w:val="WW-Absatz-Standardschriftart1111111"/>
    <w:rsid w:val="00E71DB5"/>
  </w:style>
  <w:style w:type="character" w:customStyle="1" w:styleId="WW-Absatz-Standardschriftart11111111">
    <w:name w:val="WW-Absatz-Standardschriftart11111111"/>
    <w:rsid w:val="00E71DB5"/>
  </w:style>
  <w:style w:type="character" w:customStyle="1" w:styleId="WW-Absatz-Standardschriftart111111111">
    <w:name w:val="WW-Absatz-Standardschriftart111111111"/>
    <w:rsid w:val="00E71DB5"/>
  </w:style>
  <w:style w:type="character" w:customStyle="1" w:styleId="WW-Absatz-Standardschriftart1111111111">
    <w:name w:val="WW-Absatz-Standardschriftart1111111111"/>
    <w:rsid w:val="00E71DB5"/>
  </w:style>
  <w:style w:type="character" w:customStyle="1" w:styleId="WW-Absatz-Standardschriftart11111111111">
    <w:name w:val="WW-Absatz-Standardschriftart11111111111"/>
    <w:rsid w:val="00E71DB5"/>
  </w:style>
  <w:style w:type="character" w:customStyle="1" w:styleId="WW-Absatz-Standardschriftart111111111111">
    <w:name w:val="WW-Absatz-Standardschriftart111111111111"/>
    <w:rsid w:val="00E71DB5"/>
  </w:style>
  <w:style w:type="character" w:customStyle="1" w:styleId="WW-Absatz-Standardschriftart1111111111111">
    <w:name w:val="WW-Absatz-Standardschriftart1111111111111"/>
    <w:rsid w:val="00E71DB5"/>
  </w:style>
  <w:style w:type="character" w:customStyle="1" w:styleId="WW-Absatz-Standardschriftart11111111111111">
    <w:name w:val="WW-Absatz-Standardschriftart11111111111111"/>
    <w:rsid w:val="00E71DB5"/>
  </w:style>
  <w:style w:type="character" w:customStyle="1" w:styleId="WW-Absatz-Standardschriftart111111111111111">
    <w:name w:val="WW-Absatz-Standardschriftart111111111111111"/>
    <w:rsid w:val="00E71DB5"/>
  </w:style>
  <w:style w:type="character" w:customStyle="1" w:styleId="WW-Absatz-Standardschriftart1111111111111111">
    <w:name w:val="WW-Absatz-Standardschriftart1111111111111111"/>
    <w:rsid w:val="00E71DB5"/>
  </w:style>
  <w:style w:type="character" w:customStyle="1" w:styleId="WW-Absatz-Standardschriftart11111111111111111">
    <w:name w:val="WW-Absatz-Standardschriftart11111111111111111"/>
    <w:rsid w:val="00E71DB5"/>
  </w:style>
  <w:style w:type="character" w:customStyle="1" w:styleId="WW-Absatz-Standardschriftart111111111111111111">
    <w:name w:val="WW-Absatz-Standardschriftart111111111111111111"/>
    <w:rsid w:val="00E71DB5"/>
  </w:style>
  <w:style w:type="character" w:customStyle="1" w:styleId="WW-Absatz-Standardschriftart1111111111111111111">
    <w:name w:val="WW-Absatz-Standardschriftart1111111111111111111"/>
    <w:rsid w:val="00E71DB5"/>
  </w:style>
  <w:style w:type="character" w:customStyle="1" w:styleId="WW-Absatz-Standardschriftart11111111111111111111">
    <w:name w:val="WW-Absatz-Standardschriftart11111111111111111111"/>
    <w:rsid w:val="00E71DB5"/>
  </w:style>
  <w:style w:type="character" w:customStyle="1" w:styleId="WW8Num8z0">
    <w:name w:val="WW8Num8z0"/>
    <w:rsid w:val="00E71DB5"/>
    <w:rPr>
      <w:rFonts w:ascii="Symbol" w:hAnsi="Symbol"/>
      <w:color w:val="000000"/>
    </w:rPr>
  </w:style>
  <w:style w:type="character" w:customStyle="1" w:styleId="WW8Num11z0">
    <w:name w:val="WW8Num11z0"/>
    <w:rsid w:val="00E71DB5"/>
    <w:rPr>
      <w:rFonts w:ascii="Symbol" w:hAnsi="Symbol"/>
      <w:color w:val="000000"/>
    </w:rPr>
  </w:style>
  <w:style w:type="character" w:customStyle="1" w:styleId="WW8Num12z0">
    <w:name w:val="WW8Num12z0"/>
    <w:rsid w:val="00E71DB5"/>
    <w:rPr>
      <w:color w:val="000000"/>
    </w:rPr>
  </w:style>
  <w:style w:type="character" w:customStyle="1" w:styleId="WW8Num13z0">
    <w:name w:val="WW8Num13z0"/>
    <w:rsid w:val="00E71DB5"/>
    <w:rPr>
      <w:color w:val="000000"/>
    </w:rPr>
  </w:style>
  <w:style w:type="character" w:customStyle="1" w:styleId="WW8Num14z0">
    <w:name w:val="WW8Num14z0"/>
    <w:rsid w:val="00E71DB5"/>
    <w:rPr>
      <w:rFonts w:ascii="Symbol" w:hAnsi="Symbol" w:cs="OpenSymbol"/>
    </w:rPr>
  </w:style>
  <w:style w:type="character" w:customStyle="1" w:styleId="WW-Absatz-Standardschriftart111111111111111111111">
    <w:name w:val="WW-Absatz-Standardschriftart111111111111111111111"/>
    <w:rsid w:val="00E71DB5"/>
  </w:style>
  <w:style w:type="character" w:customStyle="1" w:styleId="WW-Absatz-Standardschriftart1111111111111111111111">
    <w:name w:val="WW-Absatz-Standardschriftart1111111111111111111111"/>
    <w:rsid w:val="00E71DB5"/>
  </w:style>
  <w:style w:type="character" w:customStyle="1" w:styleId="WW-Absatz-Standardschriftart11111111111111111111111">
    <w:name w:val="WW-Absatz-Standardschriftart11111111111111111111111"/>
    <w:rsid w:val="00E71DB5"/>
  </w:style>
  <w:style w:type="character" w:customStyle="1" w:styleId="WW-Absatz-Standardschriftart111111111111111111111111">
    <w:name w:val="WW-Absatz-Standardschriftart111111111111111111111111"/>
    <w:rsid w:val="00E71DB5"/>
  </w:style>
  <w:style w:type="character" w:customStyle="1" w:styleId="WW8Num15z0">
    <w:name w:val="WW8Num15z0"/>
    <w:rsid w:val="00E71DB5"/>
    <w:rPr>
      <w:rFonts w:ascii="Symbol" w:hAnsi="Symbol" w:cs="OpenSymbol"/>
    </w:rPr>
  </w:style>
  <w:style w:type="character" w:customStyle="1" w:styleId="WW-Absatz-Standardschriftart1111111111111111111111111">
    <w:name w:val="WW-Absatz-Standardschriftart1111111111111111111111111"/>
    <w:rsid w:val="00E71DB5"/>
  </w:style>
  <w:style w:type="character" w:customStyle="1" w:styleId="WW8Num16z0">
    <w:name w:val="WW8Num16z0"/>
    <w:rsid w:val="00E71DB5"/>
    <w:rPr>
      <w:rFonts w:ascii="Symbol" w:hAnsi="Symbol" w:cs="OpenSymbol"/>
    </w:rPr>
  </w:style>
  <w:style w:type="character" w:customStyle="1" w:styleId="WW-Absatz-Standardschriftart11111111111111111111111111">
    <w:name w:val="WW-Absatz-Standardschriftart11111111111111111111111111"/>
    <w:rsid w:val="00E71DB5"/>
  </w:style>
  <w:style w:type="character" w:customStyle="1" w:styleId="WW8Num5z0">
    <w:name w:val="WW8Num5z0"/>
    <w:rsid w:val="00E71DB5"/>
    <w:rPr>
      <w:b w:val="0"/>
      <w:sz w:val="24"/>
      <w:szCs w:val="24"/>
    </w:rPr>
  </w:style>
  <w:style w:type="character" w:customStyle="1" w:styleId="WW8Num17z0">
    <w:name w:val="WW8Num17z0"/>
    <w:rsid w:val="00E71DB5"/>
    <w:rPr>
      <w:rFonts w:ascii="Symbol" w:hAnsi="Symbol" w:cs="OpenSymbol"/>
    </w:rPr>
  </w:style>
  <w:style w:type="character" w:customStyle="1" w:styleId="WW8Num18z0">
    <w:name w:val="WW8Num18z0"/>
    <w:rsid w:val="00E71DB5"/>
    <w:rPr>
      <w:rFonts w:ascii="Symbol" w:hAnsi="Symbol" w:cs="OpenSymbol"/>
    </w:rPr>
  </w:style>
  <w:style w:type="character" w:customStyle="1" w:styleId="WW-Absatz-Standardschriftart111111111111111111111111111">
    <w:name w:val="WW-Absatz-Standardschriftart111111111111111111111111111"/>
    <w:rsid w:val="00E71DB5"/>
  </w:style>
  <w:style w:type="character" w:customStyle="1" w:styleId="WW-Absatz-Standardschriftart1111111111111111111111111111">
    <w:name w:val="WW-Absatz-Standardschriftart1111111111111111111111111111"/>
    <w:rsid w:val="00E71DB5"/>
  </w:style>
  <w:style w:type="character" w:customStyle="1" w:styleId="Domylnaczcionkaakapitu6">
    <w:name w:val="Domyślna czcionka akapitu6"/>
    <w:rsid w:val="00E71DB5"/>
  </w:style>
  <w:style w:type="character" w:customStyle="1" w:styleId="WW-Absatz-Standardschriftart11111111111111111111111111111">
    <w:name w:val="WW-Absatz-Standardschriftart11111111111111111111111111111"/>
    <w:rsid w:val="00E71DB5"/>
  </w:style>
  <w:style w:type="character" w:customStyle="1" w:styleId="WW-Absatz-Standardschriftart111111111111111111111111111111">
    <w:name w:val="WW-Absatz-Standardschriftart111111111111111111111111111111"/>
    <w:rsid w:val="00E71DB5"/>
  </w:style>
  <w:style w:type="character" w:customStyle="1" w:styleId="WW8Num6z0">
    <w:name w:val="WW8Num6z0"/>
    <w:rsid w:val="00E71DB5"/>
    <w:rPr>
      <w:rFonts w:ascii="Times New Roman" w:hAnsi="Times New Roman"/>
      <w:b w:val="0"/>
      <w:i w:val="0"/>
      <w:sz w:val="24"/>
    </w:rPr>
  </w:style>
  <w:style w:type="character" w:customStyle="1" w:styleId="WW-Absatz-Standardschriftart1111111111111111111111111111111">
    <w:name w:val="WW-Absatz-Standardschriftart1111111111111111111111111111111"/>
    <w:rsid w:val="00E71DB5"/>
  </w:style>
  <w:style w:type="character" w:customStyle="1" w:styleId="WW-Absatz-Standardschriftart11111111111111111111111111111111">
    <w:name w:val="WW-Absatz-Standardschriftart11111111111111111111111111111111"/>
    <w:rsid w:val="00E71DB5"/>
  </w:style>
  <w:style w:type="character" w:customStyle="1" w:styleId="WW-Absatz-Standardschriftart111111111111111111111111111111111">
    <w:name w:val="WW-Absatz-Standardschriftart111111111111111111111111111111111"/>
    <w:rsid w:val="00E71DB5"/>
  </w:style>
  <w:style w:type="character" w:customStyle="1" w:styleId="WW-Absatz-Standardschriftart1111111111111111111111111111111111">
    <w:name w:val="WW-Absatz-Standardschriftart1111111111111111111111111111111111"/>
    <w:rsid w:val="00E71DB5"/>
  </w:style>
  <w:style w:type="character" w:customStyle="1" w:styleId="WW-Absatz-Standardschriftart11111111111111111111111111111111111">
    <w:name w:val="WW-Absatz-Standardschriftart11111111111111111111111111111111111"/>
    <w:rsid w:val="00E71DB5"/>
  </w:style>
  <w:style w:type="character" w:customStyle="1" w:styleId="WW-Absatz-Standardschriftart111111111111111111111111111111111111">
    <w:name w:val="WW-Absatz-Standardschriftart111111111111111111111111111111111111"/>
    <w:rsid w:val="00E71DB5"/>
  </w:style>
  <w:style w:type="character" w:customStyle="1" w:styleId="WW-Absatz-Standardschriftart1111111111111111111111111111111111111">
    <w:name w:val="WW-Absatz-Standardschriftart1111111111111111111111111111111111111"/>
    <w:rsid w:val="00E71DB5"/>
  </w:style>
  <w:style w:type="character" w:customStyle="1" w:styleId="WW-Absatz-Standardschriftart11111111111111111111111111111111111111">
    <w:name w:val="WW-Absatz-Standardschriftart11111111111111111111111111111111111111"/>
    <w:rsid w:val="00E71DB5"/>
  </w:style>
  <w:style w:type="character" w:customStyle="1" w:styleId="WW-Absatz-Standardschriftart111111111111111111111111111111111111111">
    <w:name w:val="WW-Absatz-Standardschriftart111111111111111111111111111111111111111"/>
    <w:rsid w:val="00E71DB5"/>
  </w:style>
  <w:style w:type="character" w:customStyle="1" w:styleId="WW-Absatz-Standardschriftart1111111111111111111111111111111111111111">
    <w:name w:val="WW-Absatz-Standardschriftart1111111111111111111111111111111111111111"/>
    <w:rsid w:val="00E71DB5"/>
  </w:style>
  <w:style w:type="character" w:customStyle="1" w:styleId="Domylnaczcionkaakapitu5">
    <w:name w:val="Domyślna czcionka akapitu5"/>
    <w:rsid w:val="00E71DB5"/>
  </w:style>
  <w:style w:type="character" w:customStyle="1" w:styleId="WW-Absatz-Standardschriftart11111111111111111111111111111111111111111">
    <w:name w:val="WW-Absatz-Standardschriftart11111111111111111111111111111111111111111"/>
    <w:rsid w:val="00E71DB5"/>
  </w:style>
  <w:style w:type="character" w:customStyle="1" w:styleId="WW8Num15z1">
    <w:name w:val="WW8Num15z1"/>
    <w:rsid w:val="00E71DB5"/>
    <w:rPr>
      <w:rFonts w:ascii="Courier New" w:hAnsi="Courier New" w:cs="Courier New"/>
    </w:rPr>
  </w:style>
  <w:style w:type="character" w:customStyle="1" w:styleId="WW8Num15z2">
    <w:name w:val="WW8Num15z2"/>
    <w:rsid w:val="00E71DB5"/>
    <w:rPr>
      <w:rFonts w:ascii="Wingdings" w:hAnsi="Wingdings"/>
    </w:rPr>
  </w:style>
  <w:style w:type="character" w:customStyle="1" w:styleId="WW8Num15z3">
    <w:name w:val="WW8Num15z3"/>
    <w:rsid w:val="00E71DB5"/>
    <w:rPr>
      <w:rFonts w:ascii="Symbol" w:hAnsi="Symbol"/>
    </w:rPr>
  </w:style>
  <w:style w:type="character" w:customStyle="1" w:styleId="Domylnaczcionkaakapitu4">
    <w:name w:val="Domyślna czcionka akapitu4"/>
    <w:rsid w:val="00E71DB5"/>
  </w:style>
  <w:style w:type="character" w:customStyle="1" w:styleId="WW-Absatz-Standardschriftart111111111111111111111111111111111111111111">
    <w:name w:val="WW-Absatz-Standardschriftart111111111111111111111111111111111111111111"/>
    <w:rsid w:val="00E71DB5"/>
  </w:style>
  <w:style w:type="character" w:customStyle="1" w:styleId="WW-Absatz-Standardschriftart1111111111111111111111111111111111111111111">
    <w:name w:val="WW-Absatz-Standardschriftart1111111111111111111111111111111111111111111"/>
    <w:rsid w:val="00E71DB5"/>
  </w:style>
  <w:style w:type="character" w:customStyle="1" w:styleId="WW-Absatz-Standardschriftart11111111111111111111111111111111111111111111">
    <w:name w:val="WW-Absatz-Standardschriftart11111111111111111111111111111111111111111111"/>
    <w:rsid w:val="00E71DB5"/>
  </w:style>
  <w:style w:type="character" w:customStyle="1" w:styleId="WW-Absatz-Standardschriftart111111111111111111111111111111111111111111111">
    <w:name w:val="WW-Absatz-Standardschriftart111111111111111111111111111111111111111111111"/>
    <w:rsid w:val="00E71DB5"/>
  </w:style>
  <w:style w:type="character" w:customStyle="1" w:styleId="WW-Absatz-Standardschriftart1111111111111111111111111111111111111111111111">
    <w:name w:val="WW-Absatz-Standardschriftart1111111111111111111111111111111111111111111111"/>
    <w:rsid w:val="00E71DB5"/>
  </w:style>
  <w:style w:type="character" w:customStyle="1" w:styleId="WW-Absatz-Standardschriftart11111111111111111111111111111111111111111111111">
    <w:name w:val="WW-Absatz-Standardschriftart11111111111111111111111111111111111111111111111"/>
    <w:rsid w:val="00E71DB5"/>
  </w:style>
  <w:style w:type="character" w:customStyle="1" w:styleId="WW-Absatz-Standardschriftart111111111111111111111111111111111111111111111111">
    <w:name w:val="WW-Absatz-Standardschriftart111111111111111111111111111111111111111111111111"/>
    <w:rsid w:val="00E71DB5"/>
  </w:style>
  <w:style w:type="character" w:customStyle="1" w:styleId="WW-Absatz-Standardschriftart1111111111111111111111111111111111111111111111111">
    <w:name w:val="WW-Absatz-Standardschriftart1111111111111111111111111111111111111111111111111"/>
    <w:rsid w:val="00E71DB5"/>
  </w:style>
  <w:style w:type="character" w:customStyle="1" w:styleId="Domylnaczcionkaakapitu3">
    <w:name w:val="Domyślna czcionka akapitu3"/>
    <w:rsid w:val="00E71DB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71DB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71DB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71DB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71DB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71DB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71DB5"/>
  </w:style>
  <w:style w:type="character" w:customStyle="1" w:styleId="WW8Num1z0">
    <w:name w:val="WW8Num1z0"/>
    <w:rsid w:val="00E71DB5"/>
    <w:rPr>
      <w:rFonts w:ascii="Wingdings" w:hAnsi="Wingdings"/>
    </w:rPr>
  </w:style>
  <w:style w:type="character" w:customStyle="1" w:styleId="WW8Num1z1">
    <w:name w:val="WW8Num1z1"/>
    <w:rsid w:val="00E71DB5"/>
    <w:rPr>
      <w:rFonts w:ascii="Courier New" w:hAnsi="Courier New" w:cs="Courier New"/>
    </w:rPr>
  </w:style>
  <w:style w:type="character" w:customStyle="1" w:styleId="WW8Num1z3">
    <w:name w:val="WW8Num1z3"/>
    <w:rsid w:val="00E71DB5"/>
    <w:rPr>
      <w:rFonts w:ascii="Symbol" w:hAnsi="Symbol"/>
    </w:rPr>
  </w:style>
  <w:style w:type="character" w:customStyle="1" w:styleId="WW8NumSt3z0">
    <w:name w:val="WW8NumSt3z0"/>
    <w:rsid w:val="00E71DB5"/>
    <w:rPr>
      <w:rFonts w:ascii="Times New Roman" w:hAnsi="Times New Roman"/>
      <w:b w:val="0"/>
      <w:i w:val="0"/>
      <w:sz w:val="24"/>
      <w:u w:val="none"/>
    </w:rPr>
  </w:style>
  <w:style w:type="character" w:styleId="Numerwiersza">
    <w:name w:val="line number"/>
    <w:rsid w:val="00E71DB5"/>
  </w:style>
  <w:style w:type="character" w:customStyle="1" w:styleId="WW8Num19z0">
    <w:name w:val="WW8Num19z0"/>
    <w:rsid w:val="00E71DB5"/>
    <w:rPr>
      <w:rFonts w:ascii="Symbol" w:hAnsi="Symbol" w:cs="OpenSymbol"/>
    </w:rPr>
  </w:style>
  <w:style w:type="paragraph" w:customStyle="1" w:styleId="Nagwek50">
    <w:name w:val="Nagłówek5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2">
    <w:name w:val="Nagłówek3"/>
    <w:basedOn w:val="Normalny"/>
    <w:next w:val="Tekstpodstawowy"/>
    <w:rsid w:val="00E71DB5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3">
    <w:name w:val="Podpis3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Podpis2">
    <w:name w:val="Podpis2"/>
    <w:basedOn w:val="Normalny"/>
    <w:rsid w:val="00E71DB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E71DB5"/>
    <w:pPr>
      <w:suppressAutoHyphens/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E71DB5"/>
    <w:pPr>
      <w:suppressAutoHyphens/>
      <w:overflowPunct w:val="0"/>
      <w:autoSpaceDE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71DB5"/>
    <w:pPr>
      <w:suppressAutoHyphens/>
      <w:spacing w:after="240"/>
      <w:jc w:val="left"/>
    </w:pPr>
    <w:rPr>
      <w:lang w:eastAsia="ar-SA"/>
    </w:rPr>
  </w:style>
  <w:style w:type="paragraph" w:customStyle="1" w:styleId="Textbodyindent">
    <w:name w:val="Text body indent"/>
    <w:basedOn w:val="Standard"/>
    <w:rsid w:val="00E71DB5"/>
    <w:pPr>
      <w:autoSpaceDN/>
      <w:spacing w:after="120"/>
      <w:ind w:left="283"/>
    </w:pPr>
    <w:rPr>
      <w:color w:val="000000"/>
      <w:kern w:val="1"/>
      <w:lang w:val="en-US" w:eastAsia="en-US" w:bidi="en-US"/>
    </w:rPr>
  </w:style>
  <w:style w:type="numbering" w:customStyle="1" w:styleId="WW8Num5">
    <w:name w:val="WW8Num5"/>
    <w:basedOn w:val="Bezlisty"/>
    <w:rsid w:val="00E71DB5"/>
    <w:pPr>
      <w:numPr>
        <w:numId w:val="27"/>
      </w:numPr>
    </w:pPr>
  </w:style>
  <w:style w:type="table" w:customStyle="1" w:styleId="Tabela-Siatka10">
    <w:name w:val="Tabela - Siatka10"/>
    <w:basedOn w:val="Standardowy"/>
    <w:next w:val="Tabela-Siatka"/>
    <w:rsid w:val="00E71DB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E71DB5"/>
  </w:style>
  <w:style w:type="paragraph" w:customStyle="1" w:styleId="Legenda2">
    <w:name w:val="Legenda2"/>
    <w:basedOn w:val="Standard"/>
    <w:rsid w:val="00E71DB5"/>
    <w:pPr>
      <w:suppressLineNumbers/>
      <w:spacing w:before="120" w:after="120"/>
    </w:pPr>
    <w:rPr>
      <w:rFonts w:eastAsia="SimSun" w:cs="Mangal"/>
      <w:i/>
      <w:iCs/>
    </w:rPr>
  </w:style>
  <w:style w:type="paragraph" w:customStyle="1" w:styleId="Index">
    <w:name w:val="Index"/>
    <w:basedOn w:val="Standard"/>
    <w:rsid w:val="00E71DB5"/>
    <w:pPr>
      <w:suppressLineNumbers/>
    </w:pPr>
    <w:rPr>
      <w:rFonts w:eastAsia="SimSun" w:cs="Mangal"/>
    </w:rPr>
  </w:style>
  <w:style w:type="paragraph" w:customStyle="1" w:styleId="Nagwek21">
    <w:name w:val="Nagłówek 21"/>
    <w:basedOn w:val="Standard"/>
    <w:next w:val="Standard"/>
    <w:rsid w:val="00E71DB5"/>
    <w:pPr>
      <w:keepNext/>
      <w:jc w:val="right"/>
      <w:outlineLvl w:val="1"/>
    </w:pPr>
    <w:rPr>
      <w:rFonts w:eastAsia="SimSun" w:cs="Mangal"/>
      <w:b/>
    </w:rPr>
  </w:style>
  <w:style w:type="paragraph" w:customStyle="1" w:styleId="Nagwek41">
    <w:name w:val="Nagłówek 41"/>
    <w:basedOn w:val="Standard"/>
    <w:next w:val="Standard"/>
    <w:rsid w:val="00E71DB5"/>
    <w:pPr>
      <w:keepNext/>
      <w:ind w:right="-35"/>
      <w:jc w:val="center"/>
      <w:outlineLvl w:val="3"/>
    </w:pPr>
    <w:rPr>
      <w:rFonts w:eastAsia="SimSun" w:cs="Mangal"/>
      <w:b/>
      <w:sz w:val="28"/>
    </w:rPr>
  </w:style>
  <w:style w:type="paragraph" w:customStyle="1" w:styleId="Stopka2">
    <w:name w:val="Stopka2"/>
    <w:basedOn w:val="Standard"/>
    <w:rsid w:val="00E71DB5"/>
    <w:pPr>
      <w:tabs>
        <w:tab w:val="center" w:pos="4536"/>
        <w:tab w:val="right" w:pos="9072"/>
      </w:tabs>
    </w:pPr>
    <w:rPr>
      <w:rFonts w:eastAsia="SimSun" w:cs="Mangal"/>
    </w:rPr>
  </w:style>
  <w:style w:type="paragraph" w:customStyle="1" w:styleId="TableHeading">
    <w:name w:val="Table Heading"/>
    <w:basedOn w:val="TableContents"/>
    <w:rsid w:val="00E71DB5"/>
    <w:pPr>
      <w:jc w:val="center"/>
    </w:pPr>
    <w:rPr>
      <w:rFonts w:eastAsia="SimSun" w:cs="Mangal"/>
      <w:b/>
      <w:bCs/>
      <w:lang w:val="pl-PL" w:eastAsia="zh-CN" w:bidi="hi-IN"/>
    </w:rPr>
  </w:style>
  <w:style w:type="paragraph" w:customStyle="1" w:styleId="Framecontents">
    <w:name w:val="Frame contents"/>
    <w:basedOn w:val="Textbody"/>
    <w:rsid w:val="00E71DB5"/>
    <w:rPr>
      <w:rFonts w:eastAsia="SimSun" w:cs="Mangal"/>
      <w:lang w:val="pl-PL" w:eastAsia="zh-CN" w:bidi="hi-IN"/>
    </w:rPr>
  </w:style>
  <w:style w:type="character" w:customStyle="1" w:styleId="BulletSymbols">
    <w:name w:val="Bullet Symbols"/>
    <w:rsid w:val="00E71DB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E71DB5"/>
  </w:style>
  <w:style w:type="character" w:customStyle="1" w:styleId="Numerstrony1">
    <w:name w:val="Numer strony1"/>
    <w:rsid w:val="00E71DB5"/>
  </w:style>
  <w:style w:type="character" w:customStyle="1" w:styleId="WW8Num35z0">
    <w:name w:val="WW8Num35z0"/>
    <w:rsid w:val="00E71DB5"/>
    <w:rPr>
      <w:b w:val="0"/>
    </w:rPr>
  </w:style>
  <w:style w:type="numbering" w:customStyle="1" w:styleId="WW8Num1">
    <w:name w:val="WW8Num1"/>
    <w:basedOn w:val="Bezlisty"/>
    <w:rsid w:val="00E71DB5"/>
    <w:pPr>
      <w:numPr>
        <w:numId w:val="28"/>
      </w:numPr>
    </w:pPr>
  </w:style>
  <w:style w:type="numbering" w:customStyle="1" w:styleId="WW8Num2">
    <w:name w:val="WW8Num2"/>
    <w:basedOn w:val="Bezlisty"/>
    <w:rsid w:val="00E71DB5"/>
    <w:pPr>
      <w:numPr>
        <w:numId w:val="29"/>
      </w:numPr>
    </w:pPr>
  </w:style>
  <w:style w:type="numbering" w:customStyle="1" w:styleId="WW8Num3">
    <w:name w:val="WW8Num3"/>
    <w:basedOn w:val="Bezlisty"/>
    <w:rsid w:val="00E71DB5"/>
    <w:pPr>
      <w:numPr>
        <w:numId w:val="30"/>
      </w:numPr>
    </w:pPr>
  </w:style>
  <w:style w:type="numbering" w:customStyle="1" w:styleId="WW8Num4">
    <w:name w:val="WW8Num4"/>
    <w:basedOn w:val="Bezlisty"/>
    <w:rsid w:val="00E71DB5"/>
    <w:pPr>
      <w:numPr>
        <w:numId w:val="31"/>
      </w:numPr>
    </w:pPr>
  </w:style>
  <w:style w:type="numbering" w:customStyle="1" w:styleId="WW8Num51">
    <w:name w:val="WW8Num51"/>
    <w:basedOn w:val="Bezlisty"/>
    <w:rsid w:val="00E71DB5"/>
    <w:pPr>
      <w:numPr>
        <w:numId w:val="26"/>
      </w:numPr>
    </w:pPr>
  </w:style>
  <w:style w:type="numbering" w:customStyle="1" w:styleId="WW8Num6">
    <w:name w:val="WW8Num6"/>
    <w:basedOn w:val="Bezlisty"/>
    <w:rsid w:val="00E71DB5"/>
    <w:pPr>
      <w:numPr>
        <w:numId w:val="32"/>
      </w:numPr>
    </w:pPr>
  </w:style>
  <w:style w:type="numbering" w:customStyle="1" w:styleId="WW8Num7">
    <w:name w:val="WW8Num7"/>
    <w:basedOn w:val="Bezlisty"/>
    <w:rsid w:val="00E71DB5"/>
    <w:pPr>
      <w:numPr>
        <w:numId w:val="33"/>
      </w:numPr>
    </w:pPr>
  </w:style>
  <w:style w:type="numbering" w:customStyle="1" w:styleId="WW8Num8">
    <w:name w:val="WW8Num8"/>
    <w:basedOn w:val="Bezlisty"/>
    <w:rsid w:val="00E71DB5"/>
    <w:pPr>
      <w:numPr>
        <w:numId w:val="34"/>
      </w:numPr>
    </w:pPr>
  </w:style>
  <w:style w:type="numbering" w:customStyle="1" w:styleId="WW8Num9">
    <w:name w:val="WW8Num9"/>
    <w:basedOn w:val="Bezlisty"/>
    <w:rsid w:val="00E71DB5"/>
    <w:pPr>
      <w:numPr>
        <w:numId w:val="35"/>
      </w:numPr>
    </w:pPr>
  </w:style>
  <w:style w:type="numbering" w:customStyle="1" w:styleId="WW8Num10">
    <w:name w:val="WW8Num10"/>
    <w:basedOn w:val="Bezlisty"/>
    <w:rsid w:val="00E71DB5"/>
    <w:pPr>
      <w:numPr>
        <w:numId w:val="36"/>
      </w:numPr>
    </w:pPr>
  </w:style>
  <w:style w:type="numbering" w:customStyle="1" w:styleId="WW8Num11">
    <w:name w:val="WW8Num11"/>
    <w:basedOn w:val="Bezlisty"/>
    <w:rsid w:val="00E71DB5"/>
    <w:pPr>
      <w:numPr>
        <w:numId w:val="37"/>
      </w:numPr>
    </w:pPr>
  </w:style>
  <w:style w:type="numbering" w:customStyle="1" w:styleId="WW8Num12">
    <w:name w:val="WW8Num12"/>
    <w:basedOn w:val="Bezlisty"/>
    <w:rsid w:val="00E71DB5"/>
    <w:pPr>
      <w:numPr>
        <w:numId w:val="38"/>
      </w:numPr>
    </w:pPr>
  </w:style>
  <w:style w:type="numbering" w:customStyle="1" w:styleId="WW8Num13">
    <w:name w:val="WW8Num13"/>
    <w:basedOn w:val="Bezlisty"/>
    <w:rsid w:val="00E71DB5"/>
    <w:pPr>
      <w:numPr>
        <w:numId w:val="39"/>
      </w:numPr>
    </w:pPr>
  </w:style>
  <w:style w:type="numbering" w:customStyle="1" w:styleId="WW8Num14">
    <w:name w:val="WW8Num14"/>
    <w:basedOn w:val="Bezlisty"/>
    <w:rsid w:val="00E71DB5"/>
    <w:pPr>
      <w:numPr>
        <w:numId w:val="40"/>
      </w:numPr>
    </w:pPr>
  </w:style>
  <w:style w:type="numbering" w:customStyle="1" w:styleId="WW8Num15">
    <w:name w:val="WW8Num15"/>
    <w:basedOn w:val="Bezlisty"/>
    <w:rsid w:val="00E71DB5"/>
    <w:pPr>
      <w:numPr>
        <w:numId w:val="41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E71DB5"/>
    <w:rPr>
      <w:rFonts w:ascii="Times New Roman" w:eastAsia="SimSun" w:hAnsi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basedOn w:val="Bezlisty"/>
    <w:rsid w:val="00E71DB5"/>
  </w:style>
  <w:style w:type="numbering" w:customStyle="1" w:styleId="WW8Num17">
    <w:name w:val="WW8Num17"/>
    <w:basedOn w:val="Bezlisty"/>
    <w:rsid w:val="00E71DB5"/>
    <w:pPr>
      <w:numPr>
        <w:numId w:val="7"/>
      </w:numPr>
    </w:pPr>
  </w:style>
  <w:style w:type="numbering" w:customStyle="1" w:styleId="WW8Num166">
    <w:name w:val="WW8Num166"/>
    <w:basedOn w:val="Bezlisty"/>
    <w:rsid w:val="00E71DB5"/>
  </w:style>
  <w:style w:type="numbering" w:customStyle="1" w:styleId="WW8Num167">
    <w:name w:val="WW8Num167"/>
    <w:basedOn w:val="Bezlisty"/>
    <w:rsid w:val="00E71DB5"/>
  </w:style>
  <w:style w:type="paragraph" w:customStyle="1" w:styleId="ust">
    <w:name w:val="ust"/>
    <w:basedOn w:val="Normalny"/>
    <w:autoRedefine/>
    <w:rsid w:val="00E71DB5"/>
    <w:pPr>
      <w:numPr>
        <w:numId w:val="42"/>
      </w:numPr>
      <w:tabs>
        <w:tab w:val="left" w:pos="426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E71DB5"/>
    <w:pPr>
      <w:numPr>
        <w:numId w:val="43"/>
      </w:numPr>
    </w:pPr>
  </w:style>
  <w:style w:type="numbering" w:customStyle="1" w:styleId="WWNum2">
    <w:name w:val="WWNum2"/>
    <w:basedOn w:val="Bezlisty"/>
    <w:rsid w:val="00E71DB5"/>
    <w:pPr>
      <w:numPr>
        <w:numId w:val="44"/>
      </w:numPr>
    </w:pPr>
  </w:style>
  <w:style w:type="numbering" w:customStyle="1" w:styleId="WWNum11">
    <w:name w:val="WWNum11"/>
    <w:basedOn w:val="Bezlisty"/>
    <w:rsid w:val="00E71DB5"/>
    <w:pPr>
      <w:numPr>
        <w:numId w:val="45"/>
      </w:numPr>
    </w:pPr>
  </w:style>
  <w:style w:type="numbering" w:customStyle="1" w:styleId="WWNum21">
    <w:name w:val="WWNum21"/>
    <w:basedOn w:val="Bezlisty"/>
    <w:rsid w:val="00E71DB5"/>
    <w:pPr>
      <w:numPr>
        <w:numId w:val="46"/>
      </w:numPr>
    </w:pPr>
  </w:style>
  <w:style w:type="numbering" w:customStyle="1" w:styleId="WWNum4">
    <w:name w:val="WWNum4"/>
    <w:basedOn w:val="Bezlisty"/>
    <w:rsid w:val="00E71DB5"/>
    <w:pPr>
      <w:numPr>
        <w:numId w:val="47"/>
      </w:numPr>
    </w:pPr>
  </w:style>
  <w:style w:type="numbering" w:customStyle="1" w:styleId="WWNum3">
    <w:name w:val="WWNum3"/>
    <w:basedOn w:val="Bezlisty"/>
    <w:rsid w:val="00E71DB5"/>
    <w:pPr>
      <w:numPr>
        <w:numId w:val="48"/>
      </w:numPr>
    </w:pPr>
  </w:style>
  <w:style w:type="paragraph" w:styleId="Tekstpodstawowy3">
    <w:name w:val="Body Text 3"/>
    <w:basedOn w:val="Standard"/>
    <w:link w:val="Tekstpodstawowy3Znak"/>
    <w:rsid w:val="00E71DB5"/>
    <w:pPr>
      <w:widowControl/>
      <w:spacing w:after="120"/>
    </w:pPr>
    <w:rPr>
      <w:rFonts w:eastAsia="Times New Roman" w:cs="Times New Roman"/>
      <w:sz w:val="16"/>
      <w:szCs w:val="16"/>
      <w:lang w:val="x-none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71DB5"/>
    <w:rPr>
      <w:rFonts w:ascii="Times New Roman" w:eastAsia="Times New Roman" w:hAnsi="Times New Roman"/>
      <w:kern w:val="3"/>
      <w:sz w:val="16"/>
      <w:szCs w:val="16"/>
      <w:lang w:val="x-none" w:eastAsia="zh-CN"/>
    </w:rPr>
  </w:style>
  <w:style w:type="paragraph" w:customStyle="1" w:styleId="Standarduser">
    <w:name w:val="Standard (user)"/>
    <w:rsid w:val="00E71DB5"/>
    <w:pPr>
      <w:suppressAutoHyphens/>
      <w:autoSpaceDN w:val="0"/>
      <w:spacing w:after="200" w:line="276" w:lineRule="auto"/>
      <w:textAlignment w:val="baseline"/>
    </w:pPr>
    <w:rPr>
      <w:rFonts w:eastAsia="Lucida Sans Unicode" w:cs="Tahoma"/>
      <w:kern w:val="3"/>
      <w:lang w:eastAsia="zh-CN"/>
    </w:rPr>
  </w:style>
  <w:style w:type="character" w:customStyle="1" w:styleId="WW8Num2z8">
    <w:name w:val="WW8Num2z8"/>
    <w:rsid w:val="00E71DB5"/>
  </w:style>
  <w:style w:type="numbering" w:customStyle="1" w:styleId="WW8Num16113">
    <w:name w:val="WW8Num16113"/>
    <w:basedOn w:val="Bezlisty"/>
    <w:rsid w:val="00E71DB5"/>
  </w:style>
  <w:style w:type="numbering" w:customStyle="1" w:styleId="WW8Num1641">
    <w:name w:val="WW8Num1641"/>
    <w:basedOn w:val="Bezlisty"/>
    <w:rsid w:val="00E71DB5"/>
    <w:pPr>
      <w:numPr>
        <w:numId w:val="1"/>
      </w:numPr>
    </w:pPr>
  </w:style>
  <w:style w:type="numbering" w:customStyle="1" w:styleId="WW8Num1633">
    <w:name w:val="WW8Num1633"/>
    <w:rsid w:val="00E71DB5"/>
    <w:pPr>
      <w:numPr>
        <w:numId w:val="3"/>
      </w:numPr>
    </w:pPr>
  </w:style>
  <w:style w:type="character" w:styleId="Nierozpoznanawzmianka">
    <w:name w:val="Unresolved Mention"/>
    <w:uiPriority w:val="99"/>
    <w:semiHidden/>
    <w:unhideWhenUsed/>
    <w:rsid w:val="00E71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65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9761-F02F-4E4F-BD83-36E2FEBC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695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KPIM/……/2015</vt:lpstr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KPIM/……/2015</dc:title>
  <dc:creator>Piotr</dc:creator>
  <cp:lastModifiedBy>Marta Mularczyk</cp:lastModifiedBy>
  <cp:revision>104</cp:revision>
  <cp:lastPrinted>2021-04-01T08:40:00Z</cp:lastPrinted>
  <dcterms:created xsi:type="dcterms:W3CDTF">2020-08-27T09:42:00Z</dcterms:created>
  <dcterms:modified xsi:type="dcterms:W3CDTF">2024-11-27T09:51:00Z</dcterms:modified>
</cp:coreProperties>
</file>