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0E61A" w14:textId="54074E7D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B71B3C">
        <w:rPr>
          <w:rFonts w:ascii="Cambria" w:hAnsi="Cambria" w:cs="Arial"/>
          <w:sz w:val="20"/>
          <w:szCs w:val="20"/>
        </w:rPr>
        <w:t xml:space="preserve">             </w:t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7EB6D496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</w:t>
      </w:r>
      <w:r w:rsidR="005A660D">
        <w:rPr>
          <w:rFonts w:ascii="Cambria" w:hAnsi="Cambria" w:cs="Arial"/>
          <w:sz w:val="20"/>
          <w:szCs w:val="20"/>
        </w:rPr>
        <w:t>.</w:t>
      </w:r>
      <w:r w:rsidRPr="00EC0ED8">
        <w:rPr>
          <w:rFonts w:ascii="Cambria" w:hAnsi="Cambria" w:cs="Arial"/>
          <w:sz w:val="20"/>
          <w:szCs w:val="20"/>
        </w:rPr>
        <w:t>…</w:t>
      </w:r>
      <w:r w:rsidR="002E5F26">
        <w:rPr>
          <w:rFonts w:ascii="Cambria" w:hAnsi="Cambria" w:cs="Arial"/>
          <w:sz w:val="20"/>
          <w:szCs w:val="20"/>
        </w:rPr>
        <w:t>.</w:t>
      </w:r>
      <w:bookmarkStart w:id="0" w:name="_GoBack"/>
      <w:bookmarkEnd w:id="0"/>
      <w:r w:rsidRPr="00EC0ED8">
        <w:rPr>
          <w:rFonts w:ascii="Cambria" w:hAnsi="Cambria" w:cs="Arial"/>
          <w:sz w:val="20"/>
          <w:szCs w:val="20"/>
        </w:rPr>
        <w:t xml:space="preserve">………  </w:t>
      </w:r>
      <w:proofErr w:type="spellStart"/>
      <w:r w:rsidRPr="00EC0ED8">
        <w:rPr>
          <w:rFonts w:ascii="Cambria" w:hAnsi="Cambria" w:cs="Arial"/>
          <w:sz w:val="20"/>
          <w:szCs w:val="20"/>
        </w:rPr>
        <w:t>dn</w:t>
      </w:r>
      <w:proofErr w:type="spellEnd"/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125E67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213C1E2F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</w:t>
      </w:r>
      <w:r w:rsidR="004D4672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.........</w:t>
      </w:r>
      <w:r w:rsidR="00CE39CF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1FC0B2DD" w14:textId="6C4B8F8A" w:rsidR="00DE45EB" w:rsidRPr="000A20C4" w:rsidRDefault="00A510C0" w:rsidP="004A48DF">
      <w:pPr>
        <w:shd w:val="clear" w:color="auto" w:fill="D9E2F3" w:themeFill="accent1" w:themeFillTint="33"/>
        <w:spacing w:line="276" w:lineRule="auto"/>
        <w:jc w:val="center"/>
        <w:rPr>
          <w:b/>
          <w:bCs/>
          <w:noProof/>
        </w:rPr>
      </w:pPr>
      <w:r>
        <w:rPr>
          <w:b/>
          <w:bCs/>
          <w:noProof/>
        </w:rPr>
        <w:t>„</w:t>
      </w:r>
      <w:bookmarkStart w:id="1" w:name="_Hlk181004712"/>
      <w:r w:rsidR="004A48DF" w:rsidRPr="004A48DF">
        <w:rPr>
          <w:b/>
          <w:bCs/>
          <w:noProof/>
        </w:rPr>
        <w:t>Przebudowa drogi powiatowej nr 1228T Będziaki - Kolosy - Kosówka - Kamienna - Kocina, od km 8+520 do km 8+745, dł. 225mb</w:t>
      </w:r>
      <w:bookmarkEnd w:id="1"/>
      <w:r w:rsidR="004A48DF" w:rsidRPr="004A48DF">
        <w:rPr>
          <w:b/>
          <w:bCs/>
          <w:noProof/>
        </w:rPr>
        <w:t>”</w:t>
      </w:r>
    </w:p>
    <w:p w14:paraId="12D41D4B" w14:textId="17AF915C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3B58FD">
        <w:rPr>
          <w:rFonts w:ascii="Cambria" w:hAnsi="Cambria" w:cs="Arial"/>
          <w:sz w:val="20"/>
          <w:szCs w:val="20"/>
        </w:rPr>
        <w:t xml:space="preserve">postępowania </w:t>
      </w:r>
      <w:r w:rsidR="003B58FD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EC0ED8" w:rsidRDefault="00A7299C" w:rsidP="00C31E52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295AF50A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 w:rsidR="009460CA"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39980E1A" w14:textId="5ACE2846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</w:t>
            </w:r>
          </w:p>
          <w:p w14:paraId="29020672" w14:textId="616B9686" w:rsidR="007C3C72" w:rsidRDefault="007C3C72" w:rsidP="004A48D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777A864A" w14:textId="77777777" w:rsidR="004A48DF" w:rsidRPr="00EC0ED8" w:rsidRDefault="004A48DF" w:rsidP="004A48D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8BDDFC" w14:textId="613FD2A0" w:rsidR="00C140D4" w:rsidRPr="007B0C00" w:rsidRDefault="00F63B18" w:rsidP="007B0C00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45682CD2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7857C3BE" w14:textId="77777777" w:rsidR="001E6E8D" w:rsidRPr="00EC0ED8" w:rsidRDefault="001E6E8D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7B91935C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7C3C72">
        <w:rPr>
          <w:rFonts w:ascii="Cambria" w:eastAsia="Arial Unicode MS" w:hAnsi="Cambria" w:cs="Arial"/>
          <w:b/>
          <w:sz w:val="20"/>
          <w:szCs w:val="20"/>
        </w:rPr>
        <w:t>3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2CC90904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</w:t>
      </w:r>
      <w:r w:rsidR="004068DA">
        <w:rPr>
          <w:rFonts w:ascii="Cambria" w:hAnsi="Cambria" w:cs="Arial"/>
          <w:sz w:val="20"/>
          <w:szCs w:val="20"/>
        </w:rPr>
        <w:t xml:space="preserve"> </w:t>
      </w:r>
      <w:r w:rsidRPr="00EC0ED8">
        <w:rPr>
          <w:rFonts w:ascii="Cambria" w:hAnsi="Cambria" w:cs="Arial"/>
          <w:sz w:val="20"/>
          <w:szCs w:val="20"/>
        </w:rPr>
        <w:t xml:space="preserve">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lastRenderedPageBreak/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DA8AE" w14:textId="77777777" w:rsidR="005A2AD1" w:rsidRDefault="005A2AD1">
      <w:r>
        <w:separator/>
      </w:r>
    </w:p>
  </w:endnote>
  <w:endnote w:type="continuationSeparator" w:id="0">
    <w:p w14:paraId="0195E47E" w14:textId="77777777" w:rsidR="005A2AD1" w:rsidRDefault="005A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6C19B" w14:textId="77777777" w:rsidR="005A2AD1" w:rsidRDefault="005A2AD1">
      <w:r>
        <w:separator/>
      </w:r>
    </w:p>
  </w:footnote>
  <w:footnote w:type="continuationSeparator" w:id="0">
    <w:p w14:paraId="77C1A040" w14:textId="77777777" w:rsidR="005A2AD1" w:rsidRDefault="005A2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93408" w14:textId="77777777" w:rsidR="004A48DF" w:rsidRPr="004A48DF" w:rsidRDefault="006B12F4" w:rsidP="004A48DF">
    <w:pPr>
      <w:pStyle w:val="Nagwek"/>
      <w:rPr>
        <w:rFonts w:ascii="Cambria" w:hAnsi="Cambria" w:cs="Arial"/>
        <w:color w:val="FF0000"/>
        <w:sz w:val="20"/>
        <w:szCs w:val="20"/>
        <w:lang w:val="pl-PL"/>
      </w:rPr>
    </w:pPr>
    <w:r w:rsidRPr="004A48DF">
      <w:rPr>
        <w:rFonts w:ascii="Cambria" w:hAnsi="Cambria" w:cs="Arial"/>
        <w:sz w:val="20"/>
        <w:szCs w:val="20"/>
      </w:rPr>
      <w:t>Nr referencyjny:</w:t>
    </w:r>
    <w:r w:rsidR="006A304B" w:rsidRPr="004A48DF">
      <w:rPr>
        <w:rFonts w:ascii="Cambria" w:hAnsi="Cambria" w:cs="Arial"/>
        <w:sz w:val="20"/>
        <w:szCs w:val="20"/>
      </w:rPr>
      <w:t xml:space="preserve"> </w:t>
    </w:r>
    <w:bookmarkStart w:id="2" w:name="_Hlk181004561"/>
    <w:r w:rsidR="004A48DF" w:rsidRPr="004A48DF">
      <w:rPr>
        <w:rFonts w:ascii="Cambria" w:hAnsi="Cambria" w:cs="Arial"/>
        <w:sz w:val="20"/>
        <w:szCs w:val="20"/>
        <w:lang w:val="pl-PL"/>
      </w:rPr>
      <w:t>PZD.II.383/4/2024</w:t>
    </w:r>
    <w:bookmarkEnd w:id="2"/>
  </w:p>
  <w:p w14:paraId="1E644BE8" w14:textId="38C0C819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38D00EE"/>
    <w:multiLevelType w:val="hybridMultilevel"/>
    <w:tmpl w:val="436CD8A8"/>
    <w:lvl w:ilvl="0" w:tplc="D5C687D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4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4"/>
  </w:num>
  <w:num w:numId="9">
    <w:abstractNumId w:val="51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8"/>
  </w:num>
  <w:num w:numId="16">
    <w:abstractNumId w:val="32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4"/>
  </w:num>
  <w:num w:numId="37">
    <w:abstractNumId w:val="14"/>
  </w:num>
  <w:num w:numId="38">
    <w:abstractNumId w:val="9"/>
  </w:num>
  <w:num w:numId="39">
    <w:abstractNumId w:val="25"/>
  </w:num>
  <w:num w:numId="40">
    <w:abstractNumId w:val="41"/>
  </w:num>
  <w:num w:numId="41">
    <w:abstractNumId w:val="34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15"/>
  </w:num>
  <w:num w:numId="46">
    <w:abstractNumId w:val="27"/>
  </w:num>
  <w:num w:numId="47">
    <w:abstractNumId w:val="52"/>
  </w:num>
  <w:num w:numId="48">
    <w:abstractNumId w:val="23"/>
  </w:num>
  <w:num w:numId="49">
    <w:abstractNumId w:val="40"/>
  </w:num>
  <w:num w:numId="50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0C4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2B26"/>
    <w:rsid w:val="000C3646"/>
    <w:rsid w:val="000D40FD"/>
    <w:rsid w:val="000D4EBA"/>
    <w:rsid w:val="000E05B9"/>
    <w:rsid w:val="000E05C1"/>
    <w:rsid w:val="000E18DD"/>
    <w:rsid w:val="000E4E2A"/>
    <w:rsid w:val="000E7F53"/>
    <w:rsid w:val="000F51E4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5E67"/>
    <w:rsid w:val="0012666F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1D5E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C26"/>
    <w:rsid w:val="001D5F32"/>
    <w:rsid w:val="001D6CF9"/>
    <w:rsid w:val="001E314A"/>
    <w:rsid w:val="001E319E"/>
    <w:rsid w:val="001E6C02"/>
    <w:rsid w:val="001E6E8D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14B2C"/>
    <w:rsid w:val="00215094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51E9"/>
    <w:rsid w:val="0026568F"/>
    <w:rsid w:val="0026697F"/>
    <w:rsid w:val="0026706B"/>
    <w:rsid w:val="002678AB"/>
    <w:rsid w:val="00271D38"/>
    <w:rsid w:val="00272E2B"/>
    <w:rsid w:val="00274347"/>
    <w:rsid w:val="002769A3"/>
    <w:rsid w:val="002814D4"/>
    <w:rsid w:val="002837ED"/>
    <w:rsid w:val="00284E7A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35BD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E5F26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064A"/>
    <w:rsid w:val="003A1A6D"/>
    <w:rsid w:val="003A21AC"/>
    <w:rsid w:val="003A2551"/>
    <w:rsid w:val="003A41B1"/>
    <w:rsid w:val="003A4DC1"/>
    <w:rsid w:val="003A5A9D"/>
    <w:rsid w:val="003A5E55"/>
    <w:rsid w:val="003A6E1E"/>
    <w:rsid w:val="003B13A9"/>
    <w:rsid w:val="003B58FD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068DA"/>
    <w:rsid w:val="00410D38"/>
    <w:rsid w:val="0041331B"/>
    <w:rsid w:val="00413D44"/>
    <w:rsid w:val="00414CF9"/>
    <w:rsid w:val="00414F47"/>
    <w:rsid w:val="004174D2"/>
    <w:rsid w:val="00417B3F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48DF"/>
    <w:rsid w:val="004A49AD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672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5096"/>
    <w:rsid w:val="004F6C26"/>
    <w:rsid w:val="005021E7"/>
    <w:rsid w:val="005025D4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235"/>
    <w:rsid w:val="00592FE4"/>
    <w:rsid w:val="00593ACF"/>
    <w:rsid w:val="00595F14"/>
    <w:rsid w:val="00596470"/>
    <w:rsid w:val="00596C55"/>
    <w:rsid w:val="005A1915"/>
    <w:rsid w:val="005A2AD1"/>
    <w:rsid w:val="005A3AF6"/>
    <w:rsid w:val="005A4EF6"/>
    <w:rsid w:val="005A660D"/>
    <w:rsid w:val="005A7840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4B72"/>
    <w:rsid w:val="00625F95"/>
    <w:rsid w:val="00626D3C"/>
    <w:rsid w:val="00631F41"/>
    <w:rsid w:val="00633F9C"/>
    <w:rsid w:val="006371B1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26D1"/>
    <w:rsid w:val="006A304B"/>
    <w:rsid w:val="006A3691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5C5F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7FFE"/>
    <w:rsid w:val="00720FCE"/>
    <w:rsid w:val="00722E1D"/>
    <w:rsid w:val="00725372"/>
    <w:rsid w:val="00725565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7775C"/>
    <w:rsid w:val="00780A2C"/>
    <w:rsid w:val="00782C86"/>
    <w:rsid w:val="00783FED"/>
    <w:rsid w:val="00784738"/>
    <w:rsid w:val="007849D0"/>
    <w:rsid w:val="00787644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4FE4"/>
    <w:rsid w:val="007A7C26"/>
    <w:rsid w:val="007B0C00"/>
    <w:rsid w:val="007B21B2"/>
    <w:rsid w:val="007B4461"/>
    <w:rsid w:val="007B617E"/>
    <w:rsid w:val="007C0CCF"/>
    <w:rsid w:val="007C3C72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1DF6"/>
    <w:rsid w:val="00822E62"/>
    <w:rsid w:val="00823981"/>
    <w:rsid w:val="00824F4A"/>
    <w:rsid w:val="00825EA0"/>
    <w:rsid w:val="00826C7F"/>
    <w:rsid w:val="008344A7"/>
    <w:rsid w:val="008375EC"/>
    <w:rsid w:val="008409AB"/>
    <w:rsid w:val="008409B8"/>
    <w:rsid w:val="00840E8D"/>
    <w:rsid w:val="008454AD"/>
    <w:rsid w:val="00845544"/>
    <w:rsid w:val="00851265"/>
    <w:rsid w:val="00852689"/>
    <w:rsid w:val="00853BFC"/>
    <w:rsid w:val="00854866"/>
    <w:rsid w:val="008548DD"/>
    <w:rsid w:val="00855CCF"/>
    <w:rsid w:val="0085612C"/>
    <w:rsid w:val="00857561"/>
    <w:rsid w:val="008575C7"/>
    <w:rsid w:val="00860A81"/>
    <w:rsid w:val="00860B49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CF8"/>
    <w:rsid w:val="008B504A"/>
    <w:rsid w:val="008B56C6"/>
    <w:rsid w:val="008B7A42"/>
    <w:rsid w:val="008C400B"/>
    <w:rsid w:val="008C5A0B"/>
    <w:rsid w:val="008C5EBB"/>
    <w:rsid w:val="008C6142"/>
    <w:rsid w:val="008C71C5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460CA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5B15"/>
    <w:rsid w:val="009E6B1D"/>
    <w:rsid w:val="009E7558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10C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5F2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D97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4739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200B"/>
    <w:rsid w:val="00B64E61"/>
    <w:rsid w:val="00B66728"/>
    <w:rsid w:val="00B66F2C"/>
    <w:rsid w:val="00B71B3C"/>
    <w:rsid w:val="00B71B9B"/>
    <w:rsid w:val="00B72784"/>
    <w:rsid w:val="00B736C3"/>
    <w:rsid w:val="00B73CB3"/>
    <w:rsid w:val="00B7769F"/>
    <w:rsid w:val="00B828B4"/>
    <w:rsid w:val="00B83427"/>
    <w:rsid w:val="00B83E69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0D4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52"/>
    <w:rsid w:val="00C31EC8"/>
    <w:rsid w:val="00C31FBF"/>
    <w:rsid w:val="00C34684"/>
    <w:rsid w:val="00C34DE1"/>
    <w:rsid w:val="00C353CF"/>
    <w:rsid w:val="00C359DA"/>
    <w:rsid w:val="00C428FC"/>
    <w:rsid w:val="00C4348A"/>
    <w:rsid w:val="00C451BB"/>
    <w:rsid w:val="00C477A8"/>
    <w:rsid w:val="00C47B2A"/>
    <w:rsid w:val="00C51F8C"/>
    <w:rsid w:val="00C5533B"/>
    <w:rsid w:val="00C57F0E"/>
    <w:rsid w:val="00C63577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38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1D33"/>
    <w:rsid w:val="00CC238E"/>
    <w:rsid w:val="00CC2C7F"/>
    <w:rsid w:val="00CC41E1"/>
    <w:rsid w:val="00CC43FF"/>
    <w:rsid w:val="00CC63D6"/>
    <w:rsid w:val="00CC71F9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39CF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05CAC"/>
    <w:rsid w:val="00D1025F"/>
    <w:rsid w:val="00D120AD"/>
    <w:rsid w:val="00D12DCC"/>
    <w:rsid w:val="00D14073"/>
    <w:rsid w:val="00D1415B"/>
    <w:rsid w:val="00D14DCB"/>
    <w:rsid w:val="00D16E6D"/>
    <w:rsid w:val="00D208A1"/>
    <w:rsid w:val="00D24084"/>
    <w:rsid w:val="00D24228"/>
    <w:rsid w:val="00D25F02"/>
    <w:rsid w:val="00D30667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61F"/>
    <w:rsid w:val="00D669F5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5D2C"/>
    <w:rsid w:val="00DA7DDD"/>
    <w:rsid w:val="00DB17AA"/>
    <w:rsid w:val="00DB1FC3"/>
    <w:rsid w:val="00DB2AC9"/>
    <w:rsid w:val="00DB394F"/>
    <w:rsid w:val="00DB3C30"/>
    <w:rsid w:val="00DB4875"/>
    <w:rsid w:val="00DB6313"/>
    <w:rsid w:val="00DB6B37"/>
    <w:rsid w:val="00DB7F36"/>
    <w:rsid w:val="00DC067B"/>
    <w:rsid w:val="00DC08B6"/>
    <w:rsid w:val="00DC2739"/>
    <w:rsid w:val="00DC3754"/>
    <w:rsid w:val="00DC6FCE"/>
    <w:rsid w:val="00DD0167"/>
    <w:rsid w:val="00DD0503"/>
    <w:rsid w:val="00DD2EA3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3677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D8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5D1F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A2E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3B53"/>
    <w:rsid w:val="00EF4A52"/>
    <w:rsid w:val="00EF62F1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2889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2CEB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55093B8-6E55-4C68-987D-F6179A1BF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E23D7-7994-4579-AD17-4C2B6611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poradnia</cp:lastModifiedBy>
  <cp:revision>4</cp:revision>
  <cp:lastPrinted>2020-12-21T07:21:00Z</cp:lastPrinted>
  <dcterms:created xsi:type="dcterms:W3CDTF">2024-10-28T10:23:00Z</dcterms:created>
  <dcterms:modified xsi:type="dcterms:W3CDTF">2024-10-30T09:23:00Z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