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622026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622026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69375C35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344B0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="00B9081E" w:rsidRPr="00B746A8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12" w:name="_Hlk65655549"/>
      <w:r w:rsidR="00B459A6" w:rsidRPr="00B459A6">
        <w:rPr>
          <w:rFonts w:ascii="Times New Roman" w:eastAsia="Times New Roman" w:hAnsi="Times New Roman" w:cs="Times New Roman"/>
          <w:b/>
          <w:bCs/>
          <w:lang w:eastAsia="pl-PL"/>
        </w:rPr>
        <w:t xml:space="preserve">Doposażenie jednostki Ochotniczej Straży Pożarnej w </w:t>
      </w:r>
      <w:r w:rsidR="00425FE1">
        <w:rPr>
          <w:rFonts w:ascii="Times New Roman" w:eastAsia="Times New Roman" w:hAnsi="Times New Roman" w:cs="Times New Roman"/>
          <w:b/>
          <w:bCs/>
          <w:lang w:eastAsia="pl-PL"/>
        </w:rPr>
        <w:t>Róży</w:t>
      </w:r>
      <w:r w:rsidR="00B459A6" w:rsidRPr="00B459A6">
        <w:rPr>
          <w:rFonts w:ascii="Times New Roman" w:eastAsia="Times New Roman" w:hAnsi="Times New Roman" w:cs="Times New Roman"/>
          <w:b/>
          <w:bCs/>
          <w:lang w:eastAsia="pl-PL"/>
        </w:rPr>
        <w:t xml:space="preserve"> poprzez zakup sprzętu do prowadzenia akcji ratowniczych</w:t>
      </w:r>
      <w:r w:rsidR="00DB3A64">
        <w:rPr>
          <w:rFonts w:ascii="Times New Roman" w:eastAsia="Times New Roman" w:hAnsi="Times New Roman" w:cs="Times New Roman"/>
          <w:b/>
          <w:lang w:eastAsia="pl-PL"/>
        </w:rPr>
        <w:t>”,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D8732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24FB6" w14:textId="77777777" w:rsidR="00DF5F6D" w:rsidRDefault="00DF5F6D" w:rsidP="00597E0F">
      <w:pPr>
        <w:spacing w:after="0" w:line="240" w:lineRule="auto"/>
      </w:pPr>
      <w:r>
        <w:separator/>
      </w:r>
    </w:p>
  </w:endnote>
  <w:endnote w:type="continuationSeparator" w:id="0">
    <w:p w14:paraId="637E7C93" w14:textId="77777777" w:rsidR="00DF5F6D" w:rsidRDefault="00DF5F6D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2BE08" w14:textId="77777777" w:rsidR="00DF5F6D" w:rsidRDefault="00DF5F6D" w:rsidP="00597E0F">
      <w:pPr>
        <w:spacing w:after="0" w:line="240" w:lineRule="auto"/>
      </w:pPr>
      <w:r>
        <w:separator/>
      </w:r>
    </w:p>
  </w:footnote>
  <w:footnote w:type="continuationSeparator" w:id="0">
    <w:p w14:paraId="19E1FC19" w14:textId="77777777" w:rsidR="00DF5F6D" w:rsidRDefault="00DF5F6D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1EF80D3E" w:rsidR="00EA19EE" w:rsidRDefault="003D47BA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425FE1">
      <w:rPr>
        <w:rFonts w:ascii="Times New Roman" w:hAnsi="Times New Roman" w:cs="Times New Roman"/>
        <w:bCs/>
        <w:sz w:val="18"/>
        <w:szCs w:val="18"/>
      </w:rPr>
      <w:t>21</w:t>
    </w:r>
    <w:r w:rsidR="00622026">
      <w:rPr>
        <w:rFonts w:ascii="Times New Roman" w:hAnsi="Times New Roman" w:cs="Times New Roman"/>
        <w:bCs/>
        <w:sz w:val="18"/>
        <w:szCs w:val="18"/>
      </w:rPr>
      <w:t>.2024</w:t>
    </w:r>
  </w:p>
  <w:p w14:paraId="3C14B197" w14:textId="77777777" w:rsidR="00E87C95" w:rsidRDefault="00E87C95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</w:p>
  <w:p w14:paraId="3A7DA715" w14:textId="7DE7660A" w:rsidR="00E87C95" w:rsidRPr="004606D2" w:rsidRDefault="00E87C95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 w:rsidRPr="00E87C95">
      <w:rPr>
        <w:rFonts w:ascii="Times New Roman" w:hAnsi="Times New Roman" w:cs="Times New Roman"/>
        <w:bCs/>
        <w:noProof/>
        <w:sz w:val="18"/>
        <w:szCs w:val="18"/>
      </w:rPr>
      <w:drawing>
        <wp:inline distT="0" distB="0" distL="0" distR="0" wp14:anchorId="23E6AD51" wp14:editId="579D67A0">
          <wp:extent cx="6188710" cy="659130"/>
          <wp:effectExtent l="0" t="0" r="2540" b="7620"/>
          <wp:docPr id="11445356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005931">
    <w:abstractNumId w:val="72"/>
  </w:num>
  <w:num w:numId="2" w16cid:durableId="1289583828">
    <w:abstractNumId w:val="40"/>
  </w:num>
  <w:num w:numId="3" w16cid:durableId="1065881519">
    <w:abstractNumId w:val="65"/>
  </w:num>
  <w:num w:numId="4" w16cid:durableId="1319924708">
    <w:abstractNumId w:val="50"/>
  </w:num>
  <w:num w:numId="5" w16cid:durableId="1229416779">
    <w:abstractNumId w:val="47"/>
  </w:num>
  <w:num w:numId="6" w16cid:durableId="1698652437">
    <w:abstractNumId w:val="80"/>
  </w:num>
  <w:num w:numId="7" w16cid:durableId="405300939">
    <w:abstractNumId w:val="19"/>
  </w:num>
  <w:num w:numId="8" w16cid:durableId="1798648188">
    <w:abstractNumId w:val="53"/>
  </w:num>
  <w:num w:numId="9" w16cid:durableId="694037037">
    <w:abstractNumId w:val="0"/>
  </w:num>
  <w:num w:numId="10" w16cid:durableId="1362626076">
    <w:abstractNumId w:val="1"/>
  </w:num>
  <w:num w:numId="11" w16cid:durableId="473333611">
    <w:abstractNumId w:val="2"/>
  </w:num>
  <w:num w:numId="12" w16cid:durableId="158738675">
    <w:abstractNumId w:val="3"/>
  </w:num>
  <w:num w:numId="13" w16cid:durableId="400760099">
    <w:abstractNumId w:val="4"/>
  </w:num>
  <w:num w:numId="14" w16cid:durableId="1859344724">
    <w:abstractNumId w:val="7"/>
  </w:num>
  <w:num w:numId="15" w16cid:durableId="675304764">
    <w:abstractNumId w:val="9"/>
  </w:num>
  <w:num w:numId="16" w16cid:durableId="1478840776">
    <w:abstractNumId w:val="10"/>
  </w:num>
  <w:num w:numId="17" w16cid:durableId="1604419099">
    <w:abstractNumId w:val="11"/>
  </w:num>
  <w:num w:numId="18" w16cid:durableId="501046678">
    <w:abstractNumId w:val="12"/>
  </w:num>
  <w:num w:numId="19" w16cid:durableId="951519271">
    <w:abstractNumId w:val="16"/>
  </w:num>
  <w:num w:numId="20" w16cid:durableId="329917948">
    <w:abstractNumId w:val="17"/>
  </w:num>
  <w:num w:numId="21" w16cid:durableId="1686781373">
    <w:abstractNumId w:val="18"/>
  </w:num>
  <w:num w:numId="22" w16cid:durableId="889270462">
    <w:abstractNumId w:val="20"/>
  </w:num>
  <w:num w:numId="23" w16cid:durableId="469907278">
    <w:abstractNumId w:val="21"/>
  </w:num>
  <w:num w:numId="24" w16cid:durableId="2069918519">
    <w:abstractNumId w:val="22"/>
  </w:num>
  <w:num w:numId="25" w16cid:durableId="533615925">
    <w:abstractNumId w:val="23"/>
  </w:num>
  <w:num w:numId="26" w16cid:durableId="1615479293">
    <w:abstractNumId w:val="24"/>
  </w:num>
  <w:num w:numId="27" w16cid:durableId="1528366471">
    <w:abstractNumId w:val="25"/>
  </w:num>
  <w:num w:numId="28" w16cid:durableId="1327903996">
    <w:abstractNumId w:val="52"/>
  </w:num>
  <w:num w:numId="29" w16cid:durableId="1308440875">
    <w:abstractNumId w:val="76"/>
  </w:num>
  <w:num w:numId="30" w16cid:durableId="58988574">
    <w:abstractNumId w:val="59"/>
  </w:num>
  <w:num w:numId="31" w16cid:durableId="1997568814">
    <w:abstractNumId w:val="62"/>
  </w:num>
  <w:num w:numId="32" w16cid:durableId="89814311">
    <w:abstractNumId w:val="35"/>
  </w:num>
  <w:num w:numId="33" w16cid:durableId="404842607">
    <w:abstractNumId w:val="48"/>
  </w:num>
  <w:num w:numId="34" w16cid:durableId="337541197">
    <w:abstractNumId w:val="73"/>
  </w:num>
  <w:num w:numId="35" w16cid:durableId="1769809015">
    <w:abstractNumId w:val="46"/>
  </w:num>
  <w:num w:numId="36" w16cid:durableId="226765811">
    <w:abstractNumId w:val="84"/>
  </w:num>
  <w:num w:numId="37" w16cid:durableId="1673020536">
    <w:abstractNumId w:val="57"/>
  </w:num>
  <w:num w:numId="38" w16cid:durableId="1433933801">
    <w:abstractNumId w:val="41"/>
  </w:num>
  <w:num w:numId="39" w16cid:durableId="2047369359">
    <w:abstractNumId w:val="79"/>
  </w:num>
  <w:num w:numId="40" w16cid:durableId="1221673337">
    <w:abstractNumId w:val="70"/>
  </w:num>
  <w:num w:numId="41" w16cid:durableId="467164819">
    <w:abstractNumId w:val="37"/>
  </w:num>
  <w:num w:numId="42" w16cid:durableId="131753033">
    <w:abstractNumId w:val="86"/>
  </w:num>
  <w:num w:numId="43" w16cid:durableId="1991906249">
    <w:abstractNumId w:val="81"/>
  </w:num>
  <w:num w:numId="44" w16cid:durableId="1165390637">
    <w:abstractNumId w:val="45"/>
  </w:num>
  <w:num w:numId="45" w16cid:durableId="122121433">
    <w:abstractNumId w:val="38"/>
  </w:num>
  <w:num w:numId="46" w16cid:durableId="166483228">
    <w:abstractNumId w:val="75"/>
  </w:num>
  <w:num w:numId="47" w16cid:durableId="773286064">
    <w:abstractNumId w:val="68"/>
  </w:num>
  <w:num w:numId="48" w16cid:durableId="779032308">
    <w:abstractNumId w:val="56"/>
  </w:num>
  <w:num w:numId="49" w16cid:durableId="465899958">
    <w:abstractNumId w:val="83"/>
  </w:num>
  <w:num w:numId="50" w16cid:durableId="1677149196">
    <w:abstractNumId w:val="58"/>
  </w:num>
  <w:num w:numId="51" w16cid:durableId="1692220606">
    <w:abstractNumId w:val="39"/>
  </w:num>
  <w:num w:numId="52" w16cid:durableId="440421387">
    <w:abstractNumId w:val="51"/>
  </w:num>
  <w:num w:numId="53" w16cid:durableId="1971401121">
    <w:abstractNumId w:val="88"/>
  </w:num>
  <w:num w:numId="54" w16cid:durableId="1836802563">
    <w:abstractNumId w:val="69"/>
  </w:num>
  <w:num w:numId="55" w16cid:durableId="2116711197">
    <w:abstractNumId w:val="64"/>
  </w:num>
  <w:num w:numId="56" w16cid:durableId="1432816407">
    <w:abstractNumId w:val="67"/>
  </w:num>
  <w:num w:numId="57" w16cid:durableId="818764460">
    <w:abstractNumId w:val="78"/>
  </w:num>
  <w:num w:numId="58" w16cid:durableId="161699834">
    <w:abstractNumId w:val="42"/>
  </w:num>
  <w:num w:numId="59" w16cid:durableId="378162752">
    <w:abstractNumId w:val="77"/>
  </w:num>
  <w:num w:numId="60" w16cid:durableId="1112937281">
    <w:abstractNumId w:val="87"/>
  </w:num>
  <w:num w:numId="61" w16cid:durableId="405879184">
    <w:abstractNumId w:val="85"/>
  </w:num>
  <w:num w:numId="62" w16cid:durableId="287779977">
    <w:abstractNumId w:val="60"/>
  </w:num>
  <w:num w:numId="63" w16cid:durableId="1485900201">
    <w:abstractNumId w:val="66"/>
  </w:num>
  <w:num w:numId="64" w16cid:durableId="839276876">
    <w:abstractNumId w:val="44"/>
  </w:num>
  <w:num w:numId="65" w16cid:durableId="1684556026">
    <w:abstractNumId w:val="43"/>
  </w:num>
  <w:num w:numId="66" w16cid:durableId="69158748">
    <w:abstractNumId w:val="54"/>
  </w:num>
  <w:num w:numId="67" w16cid:durableId="611479719">
    <w:abstractNumId w:val="55"/>
  </w:num>
  <w:num w:numId="68" w16cid:durableId="86007590">
    <w:abstractNumId w:val="74"/>
  </w:num>
  <w:num w:numId="69" w16cid:durableId="618027119">
    <w:abstractNumId w:val="63"/>
  </w:num>
  <w:num w:numId="70" w16cid:durableId="914783510">
    <w:abstractNumId w:val="49"/>
  </w:num>
  <w:num w:numId="71" w16cid:durableId="2067410063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A74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48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B01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5FE1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026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25E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2658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578E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457D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E8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168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9A6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57F9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320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811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638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E10"/>
    <w:rsid w:val="00DF42E3"/>
    <w:rsid w:val="00DF534A"/>
    <w:rsid w:val="00DF544B"/>
    <w:rsid w:val="00DF5663"/>
    <w:rsid w:val="00DF5F6D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8D7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87C95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6477-BB47-4E9D-AF1A-963D3128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2021-03-02T09:22:00Z</cp:lastPrinted>
  <dcterms:created xsi:type="dcterms:W3CDTF">2024-09-19T10:06:00Z</dcterms:created>
  <dcterms:modified xsi:type="dcterms:W3CDTF">2024-09-19T10:06:00Z</dcterms:modified>
</cp:coreProperties>
</file>