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1891E" w14:textId="595ACCD5" w:rsidR="0038064D" w:rsidRPr="0038064D" w:rsidRDefault="0038064D" w:rsidP="0038064D">
      <w:pPr>
        <w:jc w:val="right"/>
        <w:rPr>
          <w:rFonts w:cstheme="minorHAnsi"/>
          <w:b/>
          <w:color w:val="000000" w:themeColor="text1"/>
        </w:rPr>
      </w:pPr>
      <w:r w:rsidRPr="0038064D">
        <w:rPr>
          <w:rFonts w:cstheme="minorHAnsi"/>
          <w:b/>
          <w:color w:val="000000" w:themeColor="text1"/>
        </w:rPr>
        <w:t>2</w:t>
      </w:r>
      <w:r w:rsidR="00FF7A9F">
        <w:rPr>
          <w:rFonts w:cstheme="minorHAnsi"/>
          <w:b/>
          <w:color w:val="000000" w:themeColor="text1"/>
        </w:rPr>
        <w:t>7</w:t>
      </w:r>
      <w:r>
        <w:rPr>
          <w:rFonts w:cstheme="minorHAnsi"/>
          <w:b/>
          <w:color w:val="000000" w:themeColor="text1"/>
        </w:rPr>
        <w:t>.1</w:t>
      </w:r>
      <w:r w:rsidR="00FF7A9F">
        <w:rPr>
          <w:rFonts w:cstheme="minorHAnsi"/>
          <w:b/>
          <w:color w:val="000000" w:themeColor="text1"/>
        </w:rPr>
        <w:t>2</w:t>
      </w:r>
      <w:r w:rsidRPr="0038064D">
        <w:rPr>
          <w:rFonts w:cstheme="minorHAnsi"/>
          <w:b/>
          <w:color w:val="000000" w:themeColor="text1"/>
        </w:rPr>
        <w:t>.2024 r.</w:t>
      </w:r>
    </w:p>
    <w:p w14:paraId="4966206F" w14:textId="77777777" w:rsidR="0038064D" w:rsidRPr="0038064D" w:rsidRDefault="0038064D" w:rsidP="0038064D">
      <w:pPr>
        <w:spacing w:before="120" w:line="320" w:lineRule="atLeast"/>
        <w:ind w:right="709"/>
        <w:contextualSpacing/>
        <w:rPr>
          <w:rFonts w:cstheme="minorHAnsi"/>
          <w:bCs/>
          <w:color w:val="000000" w:themeColor="text1"/>
          <w:lang w:eastAsia="ar-SA"/>
        </w:rPr>
      </w:pPr>
    </w:p>
    <w:p w14:paraId="77B1F56D" w14:textId="77777777" w:rsidR="003623F4" w:rsidRDefault="003623F4" w:rsidP="0038064D">
      <w:pPr>
        <w:spacing w:before="120" w:line="320" w:lineRule="atLeast"/>
        <w:ind w:right="709"/>
        <w:contextualSpacing/>
        <w:jc w:val="center"/>
        <w:rPr>
          <w:rFonts w:cstheme="minorHAnsi"/>
          <w:bCs/>
          <w:color w:val="000000" w:themeColor="text1"/>
        </w:rPr>
      </w:pPr>
    </w:p>
    <w:p w14:paraId="6DF728AC" w14:textId="1C7136A7" w:rsidR="0038064D" w:rsidRPr="00FF7A9F" w:rsidRDefault="0038064D" w:rsidP="00FF7A9F">
      <w:pPr>
        <w:spacing w:before="120" w:line="320" w:lineRule="atLeast"/>
        <w:ind w:right="709"/>
        <w:contextualSpacing/>
        <w:jc w:val="center"/>
        <w:rPr>
          <w:rFonts w:cstheme="minorHAnsi"/>
          <w:bCs/>
          <w:color w:val="000000" w:themeColor="text1"/>
        </w:rPr>
      </w:pPr>
      <w:r w:rsidRPr="0038064D">
        <w:rPr>
          <w:rFonts w:cstheme="minorHAnsi"/>
          <w:bCs/>
          <w:color w:val="000000" w:themeColor="text1"/>
        </w:rPr>
        <w:t xml:space="preserve">Dotyczy </w:t>
      </w:r>
      <w:r w:rsidRPr="0038064D">
        <w:rPr>
          <w:rFonts w:cstheme="minorHAnsi"/>
          <w:color w:val="000000" w:themeColor="text1"/>
        </w:rPr>
        <w:t xml:space="preserve">postępowania </w:t>
      </w:r>
      <w:r w:rsidR="00FF7A9F">
        <w:rPr>
          <w:rFonts w:cstheme="minorHAnsi"/>
          <w:bCs/>
          <w:color w:val="000000" w:themeColor="text1"/>
        </w:rPr>
        <w:t xml:space="preserve">pn.: </w:t>
      </w:r>
      <w:r w:rsidR="00FF7A9F" w:rsidRPr="00FF7A9F">
        <w:rPr>
          <w:rFonts w:cstheme="minorHAnsi"/>
          <w:b/>
          <w:bCs/>
          <w:color w:val="000000" w:themeColor="text1"/>
        </w:rPr>
        <w:t>„Usługa ubezpieczenia majątku oraz odpowiedzialności cywilnej Poznańskiego Ośrodka Specjalistycznych Usług Medycznych”</w:t>
      </w:r>
    </w:p>
    <w:p w14:paraId="3DE05355" w14:textId="77777777" w:rsidR="0038064D" w:rsidRPr="0038064D" w:rsidRDefault="0038064D" w:rsidP="0038064D">
      <w:pPr>
        <w:spacing w:before="120" w:line="320" w:lineRule="atLeast"/>
        <w:ind w:right="709"/>
        <w:contextualSpacing/>
        <w:jc w:val="center"/>
        <w:rPr>
          <w:rFonts w:cstheme="minorHAnsi"/>
          <w:b/>
          <w:bCs/>
          <w:color w:val="000000" w:themeColor="text1"/>
        </w:rPr>
      </w:pPr>
    </w:p>
    <w:p w14:paraId="5F6ACA27" w14:textId="215283BC" w:rsidR="0038064D" w:rsidRDefault="00FF7A9F" w:rsidP="0038064D">
      <w:pPr>
        <w:spacing w:after="120" w:line="240" w:lineRule="atLeast"/>
        <w:contextualSpacing/>
        <w:jc w:val="center"/>
        <w:rPr>
          <w:rFonts w:cstheme="minorHAnsi"/>
          <w:b/>
          <w:color w:val="000000" w:themeColor="text1"/>
        </w:rPr>
      </w:pPr>
      <w:r>
        <w:rPr>
          <w:rFonts w:cstheme="minorHAnsi"/>
          <w:b/>
          <w:color w:val="000000" w:themeColor="text1"/>
        </w:rPr>
        <w:t>DA.272.15</w:t>
      </w:r>
      <w:r w:rsidR="003623F4" w:rsidRPr="003623F4">
        <w:rPr>
          <w:rFonts w:cstheme="minorHAnsi"/>
          <w:b/>
          <w:color w:val="000000" w:themeColor="text1"/>
        </w:rPr>
        <w:t>.2024</w:t>
      </w:r>
    </w:p>
    <w:p w14:paraId="09FDBF53" w14:textId="77777777" w:rsidR="003623F4" w:rsidRPr="0038064D" w:rsidRDefault="003623F4" w:rsidP="0038064D">
      <w:pPr>
        <w:spacing w:after="120" w:line="240" w:lineRule="atLeast"/>
        <w:contextualSpacing/>
        <w:jc w:val="center"/>
        <w:rPr>
          <w:rFonts w:cstheme="minorHAnsi"/>
          <w:color w:val="000000" w:themeColor="text1"/>
        </w:rPr>
      </w:pPr>
    </w:p>
    <w:p w14:paraId="1EDA1B81" w14:textId="77777777" w:rsidR="0038064D" w:rsidRPr="0038064D" w:rsidRDefault="0038064D" w:rsidP="0038064D">
      <w:pPr>
        <w:spacing w:before="240"/>
        <w:jc w:val="center"/>
        <w:rPr>
          <w:rFonts w:cstheme="minorHAnsi"/>
          <w:b/>
          <w:color w:val="000000" w:themeColor="text1"/>
        </w:rPr>
      </w:pPr>
      <w:r w:rsidRPr="0038064D">
        <w:rPr>
          <w:rFonts w:cstheme="minorHAnsi"/>
          <w:b/>
          <w:color w:val="000000" w:themeColor="text1"/>
        </w:rPr>
        <w:t>Wyjaśnienie treści SWZ.</w:t>
      </w:r>
    </w:p>
    <w:p w14:paraId="305DD578" w14:textId="77777777" w:rsidR="0038064D" w:rsidRPr="00B00B0C" w:rsidRDefault="0038064D" w:rsidP="0038064D">
      <w:pPr>
        <w:jc w:val="both"/>
        <w:rPr>
          <w:color w:val="000000" w:themeColor="text1"/>
        </w:rPr>
      </w:pPr>
      <w:r w:rsidRPr="00926EDB">
        <w:rPr>
          <w:rFonts w:cstheme="minorHAnsi"/>
          <w:color w:val="000000" w:themeColor="text1"/>
          <w:szCs w:val="20"/>
        </w:rPr>
        <w:t xml:space="preserve">Zamawiający, na podstawie art. </w:t>
      </w:r>
      <w:r>
        <w:rPr>
          <w:rFonts w:cstheme="minorHAnsi"/>
          <w:color w:val="000000" w:themeColor="text1"/>
          <w:szCs w:val="20"/>
        </w:rPr>
        <w:t>284</w:t>
      </w:r>
      <w:r w:rsidRPr="00926EDB">
        <w:rPr>
          <w:rFonts w:cstheme="minorHAnsi"/>
          <w:color w:val="000000" w:themeColor="text1"/>
          <w:szCs w:val="20"/>
        </w:rPr>
        <w:t xml:space="preserve"> ust. 6 ustawy z dnia 11 września 2019 r. </w:t>
      </w:r>
      <w:r>
        <w:rPr>
          <w:rFonts w:cstheme="minorHAnsi"/>
          <w:color w:val="000000" w:themeColor="text1"/>
          <w:szCs w:val="20"/>
        </w:rPr>
        <w:t>Prawo zamówień publicznych (Dz.U. z 2024 r. poz. 1320</w:t>
      </w:r>
      <w:r w:rsidRPr="00926EDB">
        <w:rPr>
          <w:rFonts w:cstheme="minorHAnsi"/>
          <w:color w:val="000000" w:themeColor="text1"/>
          <w:szCs w:val="20"/>
        </w:rPr>
        <w:t xml:space="preserve">), zwanej dalej ustawą </w:t>
      </w:r>
      <w:proofErr w:type="spellStart"/>
      <w:r w:rsidRPr="00926EDB">
        <w:rPr>
          <w:rFonts w:cstheme="minorHAnsi"/>
          <w:color w:val="000000" w:themeColor="text1"/>
          <w:szCs w:val="20"/>
        </w:rPr>
        <w:t>Pzp</w:t>
      </w:r>
      <w:proofErr w:type="spellEnd"/>
      <w:r w:rsidRPr="00926EDB">
        <w:rPr>
          <w:rFonts w:cstheme="minorHAnsi"/>
          <w:color w:val="000000" w:themeColor="text1"/>
          <w:szCs w:val="20"/>
        </w:rPr>
        <w:t xml:space="preserve">, przekazuje treść zapytań wraz </w:t>
      </w:r>
      <w:r w:rsidRPr="00B00B0C">
        <w:rPr>
          <w:color w:val="000000" w:themeColor="text1"/>
        </w:rPr>
        <w:t xml:space="preserve">z wyjaśnieniami oraz zgodnie z art. 286 ust. 1 ustawy </w:t>
      </w:r>
      <w:proofErr w:type="spellStart"/>
      <w:r w:rsidRPr="00B00B0C">
        <w:rPr>
          <w:color w:val="000000" w:themeColor="text1"/>
        </w:rPr>
        <w:t>Pzp</w:t>
      </w:r>
      <w:proofErr w:type="spellEnd"/>
      <w:r w:rsidRPr="00B00B0C">
        <w:rPr>
          <w:color w:val="000000" w:themeColor="text1"/>
        </w:rPr>
        <w:t xml:space="preserve"> dokonuje zmiany treści SWZ:</w:t>
      </w:r>
    </w:p>
    <w:p w14:paraId="096E7716" w14:textId="26740D27" w:rsidR="00A81F4E" w:rsidRPr="00B00B0C" w:rsidRDefault="00A81F4E" w:rsidP="0038064D"/>
    <w:p w14:paraId="44497375" w14:textId="77777777" w:rsidR="0038064D" w:rsidRPr="00B00B0C" w:rsidRDefault="0038064D" w:rsidP="0038064D">
      <w:pPr>
        <w:jc w:val="both"/>
        <w:rPr>
          <w:b/>
          <w:color w:val="000000" w:themeColor="text1"/>
          <w:shd w:val="clear" w:color="auto" w:fill="FFFFFF"/>
        </w:rPr>
      </w:pPr>
    </w:p>
    <w:p w14:paraId="50DF2525" w14:textId="77777777" w:rsidR="0038064D" w:rsidRPr="00B00B0C" w:rsidRDefault="0038064D" w:rsidP="0038064D">
      <w:pPr>
        <w:jc w:val="both"/>
        <w:rPr>
          <w:b/>
          <w:color w:val="000000" w:themeColor="text1"/>
          <w:shd w:val="clear" w:color="auto" w:fill="FFFFFF"/>
        </w:rPr>
      </w:pPr>
    </w:p>
    <w:p w14:paraId="1BA0EDE3" w14:textId="77777777" w:rsidR="0038064D" w:rsidRPr="00B00B0C" w:rsidRDefault="0038064D" w:rsidP="0063189A">
      <w:pPr>
        <w:jc w:val="both"/>
        <w:rPr>
          <w:b/>
          <w:color w:val="000000" w:themeColor="text1"/>
          <w:shd w:val="clear" w:color="auto" w:fill="FFFFFF"/>
        </w:rPr>
      </w:pPr>
      <w:r w:rsidRPr="00B00B0C">
        <w:rPr>
          <w:b/>
          <w:color w:val="000000" w:themeColor="text1"/>
          <w:shd w:val="clear" w:color="auto" w:fill="FFFFFF"/>
        </w:rPr>
        <w:t>Pytanie nr 1:</w:t>
      </w:r>
    </w:p>
    <w:p w14:paraId="0736E314" w14:textId="77777777" w:rsidR="00077EA7" w:rsidRPr="00B00B0C" w:rsidRDefault="00077EA7" w:rsidP="00077EA7">
      <w:pPr>
        <w:widowControl/>
        <w:autoSpaceDE/>
        <w:autoSpaceDN/>
        <w:adjustRightInd/>
        <w:jc w:val="both"/>
        <w:rPr>
          <w:color w:val="000000"/>
        </w:rPr>
      </w:pPr>
    </w:p>
    <w:p w14:paraId="61D6F1C9" w14:textId="6E211BDD" w:rsidR="00077EA7" w:rsidRPr="00B00B0C" w:rsidRDefault="00077EA7" w:rsidP="00077EA7">
      <w:pPr>
        <w:widowControl/>
        <w:autoSpaceDE/>
        <w:autoSpaceDN/>
        <w:adjustRightInd/>
        <w:jc w:val="both"/>
        <w:rPr>
          <w:color w:val="000000"/>
        </w:rPr>
      </w:pPr>
      <w:r w:rsidRPr="00B00B0C">
        <w:rPr>
          <w:color w:val="000000"/>
        </w:rPr>
        <w:t>Czy Zamawiający wyraża zgodę na zmianę terminu składania ofert na 10.01.2025 r.?</w:t>
      </w:r>
    </w:p>
    <w:p w14:paraId="2534F9DD" w14:textId="77777777" w:rsidR="00077EA7" w:rsidRPr="00B00B0C" w:rsidRDefault="00077EA7" w:rsidP="0063189A">
      <w:pPr>
        <w:jc w:val="both"/>
        <w:rPr>
          <w:b/>
          <w:bCs/>
          <w:color w:val="000000" w:themeColor="text1"/>
          <w:shd w:val="clear" w:color="auto" w:fill="FFFFFF"/>
        </w:rPr>
      </w:pPr>
    </w:p>
    <w:p w14:paraId="3DAC3EF7" w14:textId="767C9A36" w:rsidR="0038064D" w:rsidRPr="00B00B0C" w:rsidRDefault="0038064D" w:rsidP="0063189A">
      <w:pPr>
        <w:jc w:val="both"/>
        <w:rPr>
          <w:b/>
          <w:bCs/>
          <w:color w:val="000000" w:themeColor="text1"/>
          <w:shd w:val="clear" w:color="auto" w:fill="FFFFFF"/>
        </w:rPr>
      </w:pPr>
      <w:r w:rsidRPr="00B00B0C">
        <w:rPr>
          <w:b/>
          <w:bCs/>
          <w:color w:val="000000" w:themeColor="text1"/>
          <w:shd w:val="clear" w:color="auto" w:fill="FFFFFF"/>
        </w:rPr>
        <w:t xml:space="preserve">Odpowiedź nr 1: </w:t>
      </w:r>
    </w:p>
    <w:p w14:paraId="2D9FFFB2" w14:textId="77777777" w:rsidR="00077EA7" w:rsidRPr="00B00B0C" w:rsidRDefault="00077EA7" w:rsidP="00077EA7">
      <w:pPr>
        <w:jc w:val="both"/>
        <w:rPr>
          <w:b/>
          <w:bCs/>
          <w:color w:val="000000" w:themeColor="text1"/>
          <w:shd w:val="clear" w:color="auto" w:fill="FFFFFF"/>
        </w:rPr>
      </w:pPr>
    </w:p>
    <w:p w14:paraId="713D3A61" w14:textId="0E069572" w:rsidR="00077EA7" w:rsidRPr="00B00B0C" w:rsidRDefault="00077EA7" w:rsidP="00077EA7">
      <w:pPr>
        <w:jc w:val="both"/>
      </w:pPr>
      <w:r w:rsidRPr="00B00B0C">
        <w:t>Zamawiający przesuwa termin składania ofert na 10.01.2025r na godz. 11.00.</w:t>
      </w:r>
    </w:p>
    <w:p w14:paraId="54F57EE4" w14:textId="77777777" w:rsidR="00077EA7" w:rsidRPr="00B00B0C" w:rsidRDefault="00077EA7" w:rsidP="00077EA7">
      <w:pPr>
        <w:jc w:val="both"/>
      </w:pPr>
      <w:r w:rsidRPr="00B00B0C">
        <w:t>Otwarcie ofert nastąpi w dniu 10.01.2025r.  o godz. 11.30.</w:t>
      </w:r>
    </w:p>
    <w:p w14:paraId="6911E125" w14:textId="2AD273FC" w:rsidR="00077EA7" w:rsidRPr="00B00B0C" w:rsidRDefault="00077EA7" w:rsidP="00077EA7">
      <w:pPr>
        <w:pStyle w:val="Tekstpodstawowy3"/>
        <w:spacing w:line="260" w:lineRule="exact"/>
        <w:rPr>
          <w:color w:val="000000"/>
          <w:sz w:val="24"/>
          <w:szCs w:val="24"/>
        </w:rPr>
      </w:pPr>
    </w:p>
    <w:p w14:paraId="48FBD224" w14:textId="3C7C0E50"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2:</w:t>
      </w:r>
    </w:p>
    <w:p w14:paraId="7FB97CA0" w14:textId="77777777" w:rsidR="00077EA7" w:rsidRPr="00B00B0C" w:rsidRDefault="00077EA7" w:rsidP="00077EA7">
      <w:pPr>
        <w:widowControl/>
        <w:autoSpaceDE/>
        <w:autoSpaceDN/>
        <w:adjustRightInd/>
        <w:jc w:val="both"/>
        <w:rPr>
          <w:color w:val="000000"/>
        </w:rPr>
      </w:pPr>
    </w:p>
    <w:p w14:paraId="49FD2227" w14:textId="77777777" w:rsidR="00077EA7" w:rsidRPr="00B00B0C" w:rsidRDefault="00077EA7" w:rsidP="00077EA7">
      <w:pPr>
        <w:rPr>
          <w:color w:val="000000"/>
        </w:rPr>
      </w:pPr>
      <w:r w:rsidRPr="00B00B0C">
        <w:rPr>
          <w:color w:val="000000"/>
        </w:rPr>
        <w:t>Prosimy o potwierdzenie, że:</w:t>
      </w:r>
    </w:p>
    <w:p w14:paraId="0F14196C" w14:textId="77777777" w:rsidR="00077EA7" w:rsidRPr="00B00B0C" w:rsidRDefault="00077EA7" w:rsidP="00077EA7">
      <w:pPr>
        <w:rPr>
          <w:color w:val="000000"/>
        </w:rPr>
      </w:pPr>
      <w:r w:rsidRPr="00B00B0C">
        <w:rPr>
          <w:color w:val="000000"/>
        </w:rPr>
        <w:t>1)</w:t>
      </w:r>
      <w:r w:rsidRPr="00B00B0C">
        <w:rPr>
          <w:color w:val="000000"/>
        </w:rPr>
        <w:tab/>
        <w:t>zabezpieczenia przeciwpożarowe odpowiadają co najmniej min. wymaganym przez przepisy prawa,</w:t>
      </w:r>
    </w:p>
    <w:p w14:paraId="11200341" w14:textId="77777777" w:rsidR="00077EA7" w:rsidRPr="00B00B0C" w:rsidRDefault="00077EA7" w:rsidP="00077EA7">
      <w:pPr>
        <w:rPr>
          <w:color w:val="000000"/>
        </w:rPr>
      </w:pPr>
      <w:r w:rsidRPr="00B00B0C">
        <w:rPr>
          <w:color w:val="000000"/>
        </w:rPr>
        <w:t>2)</w:t>
      </w:r>
      <w:r w:rsidRPr="00B00B0C">
        <w:rPr>
          <w:color w:val="000000"/>
        </w:rPr>
        <w:tab/>
        <w:t>obiekty budowlane są użytkowane i utrzymywane zgodnie z przepisami prawa budowlanego,</w:t>
      </w:r>
    </w:p>
    <w:p w14:paraId="14297EE0" w14:textId="77777777" w:rsidR="00077EA7" w:rsidRPr="00B00B0C" w:rsidRDefault="00077EA7" w:rsidP="00077EA7">
      <w:pPr>
        <w:rPr>
          <w:color w:val="000000"/>
        </w:rPr>
      </w:pPr>
      <w:r w:rsidRPr="00B00B0C">
        <w:rPr>
          <w:color w:val="000000"/>
        </w:rPr>
        <w:t>3)</w:t>
      </w:r>
      <w:r w:rsidRPr="00B00B0C">
        <w:rPr>
          <w:color w:val="000000"/>
        </w:rPr>
        <w:tab/>
        <w:t>obiekty budowlane oraz wykorzystywane instalacje techniczne podlegają regularnym przeglądom okresowym stanu technicznego i/lub dozorowi technicznemu, wykonywanym przez uprawnione podmioty,</w:t>
      </w:r>
    </w:p>
    <w:p w14:paraId="16F51BF0" w14:textId="77777777" w:rsidR="00077EA7" w:rsidRPr="00B00B0C" w:rsidRDefault="00077EA7" w:rsidP="00077EA7">
      <w:pPr>
        <w:rPr>
          <w:color w:val="000000"/>
        </w:rPr>
      </w:pPr>
      <w:r w:rsidRPr="00B00B0C">
        <w:rPr>
          <w:color w:val="000000"/>
        </w:rPr>
        <w:t>4)</w:t>
      </w:r>
      <w:r w:rsidRPr="00B00B0C">
        <w:rPr>
          <w:color w:val="000000"/>
        </w:rPr>
        <w:tab/>
        <w:t>w protokołach z dokonanych przeglądów nie stwierdzono zastrzeżeń warunkujących użytkowanie obiektów i instalacji technicznych,</w:t>
      </w:r>
    </w:p>
    <w:p w14:paraId="543D8161" w14:textId="77777777" w:rsidR="00077EA7" w:rsidRPr="00B00B0C" w:rsidRDefault="00077EA7" w:rsidP="00077EA7">
      <w:pPr>
        <w:rPr>
          <w:color w:val="000000"/>
        </w:rPr>
      </w:pPr>
      <w:r w:rsidRPr="00B00B0C">
        <w:rPr>
          <w:color w:val="000000"/>
        </w:rPr>
        <w:t>5)</w:t>
      </w:r>
      <w:r w:rsidRPr="00B00B0C">
        <w:rPr>
          <w:color w:val="000000"/>
        </w:rPr>
        <w:tab/>
        <w:t xml:space="preserve">miejsce ubezpieczenia nie zostało dotknięte powodzią od 1997 roku i brak jest zagrożenia powodziowego dla tych miejsc </w:t>
      </w:r>
    </w:p>
    <w:p w14:paraId="31CFB678" w14:textId="10A7B5DC" w:rsidR="00077EA7" w:rsidRPr="00B00B0C" w:rsidRDefault="00077EA7" w:rsidP="00077EA7">
      <w:pPr>
        <w:jc w:val="both"/>
        <w:rPr>
          <w:b/>
          <w:bCs/>
          <w:color w:val="000000" w:themeColor="text1"/>
          <w:shd w:val="clear" w:color="auto" w:fill="FFFFFF"/>
        </w:rPr>
      </w:pPr>
    </w:p>
    <w:p w14:paraId="0897DEAE" w14:textId="369971D5"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 xml:space="preserve">Odpowiedź nr 2: </w:t>
      </w:r>
    </w:p>
    <w:p w14:paraId="153FB0CF" w14:textId="77777777" w:rsidR="00077EA7" w:rsidRPr="00B00B0C" w:rsidRDefault="00077EA7" w:rsidP="00077EA7">
      <w:pPr>
        <w:rPr>
          <w:color w:val="000000"/>
        </w:rPr>
      </w:pPr>
    </w:p>
    <w:p w14:paraId="556530F3" w14:textId="119CF1CE" w:rsidR="00077EA7" w:rsidRPr="00B00B0C" w:rsidRDefault="00077EA7" w:rsidP="00077EA7">
      <w:pPr>
        <w:rPr>
          <w:color w:val="000000"/>
        </w:rPr>
      </w:pPr>
      <w:r w:rsidRPr="00B00B0C">
        <w:rPr>
          <w:color w:val="000000"/>
        </w:rPr>
        <w:t>Zamawiający potwierdza.</w:t>
      </w:r>
    </w:p>
    <w:p w14:paraId="4CF51F03" w14:textId="72B39240" w:rsidR="00077EA7" w:rsidRPr="00B00B0C" w:rsidRDefault="00077EA7" w:rsidP="00077EA7">
      <w:pPr>
        <w:rPr>
          <w:color w:val="000000"/>
        </w:rPr>
      </w:pPr>
    </w:p>
    <w:p w14:paraId="592C176D" w14:textId="24E1EFE6"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3:</w:t>
      </w:r>
    </w:p>
    <w:p w14:paraId="0B8B917C" w14:textId="77777777" w:rsidR="00077EA7" w:rsidRPr="00B00B0C" w:rsidRDefault="00077EA7" w:rsidP="00077EA7">
      <w:pPr>
        <w:widowControl/>
        <w:autoSpaceDE/>
        <w:autoSpaceDN/>
        <w:adjustRightInd/>
        <w:jc w:val="both"/>
        <w:rPr>
          <w:color w:val="000000"/>
        </w:rPr>
      </w:pPr>
    </w:p>
    <w:p w14:paraId="6303D088" w14:textId="30EDD9E5" w:rsidR="00077EA7" w:rsidRPr="00B00B0C" w:rsidRDefault="00077EA7" w:rsidP="00077EA7">
      <w:pPr>
        <w:jc w:val="both"/>
        <w:rPr>
          <w:color w:val="000000"/>
        </w:rPr>
      </w:pPr>
      <w:r w:rsidRPr="00B00B0C">
        <w:rPr>
          <w:color w:val="000000"/>
        </w:rPr>
        <w:t xml:space="preserve">Prosimy o wykaz sprzętu elektronicznego deklarowanego do ubezpieczenia w ramach </w:t>
      </w:r>
      <w:r w:rsidRPr="00B00B0C">
        <w:rPr>
          <w:color w:val="000000"/>
        </w:rPr>
        <w:lastRenderedPageBreak/>
        <w:t>ubezpieczenia sprzętu elektronicznego.</w:t>
      </w:r>
    </w:p>
    <w:p w14:paraId="2FCCEC1A" w14:textId="77777777" w:rsidR="00077EA7" w:rsidRPr="00B00B0C" w:rsidRDefault="00077EA7" w:rsidP="00077EA7">
      <w:pPr>
        <w:jc w:val="both"/>
        <w:rPr>
          <w:b/>
          <w:bCs/>
          <w:color w:val="000000" w:themeColor="text1"/>
          <w:shd w:val="clear" w:color="auto" w:fill="FFFFFF"/>
        </w:rPr>
      </w:pPr>
    </w:p>
    <w:p w14:paraId="2463E2DA" w14:textId="13DC975E"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 xml:space="preserve">Odpowiedź nr 3: </w:t>
      </w:r>
    </w:p>
    <w:p w14:paraId="2613B6BE" w14:textId="77E697B0" w:rsidR="00077EA7" w:rsidRPr="00B00B0C" w:rsidRDefault="00077EA7" w:rsidP="00077EA7">
      <w:pPr>
        <w:rPr>
          <w:color w:val="000000"/>
        </w:rPr>
      </w:pPr>
    </w:p>
    <w:p w14:paraId="6E9FDF1A" w14:textId="77777777" w:rsidR="00077EA7" w:rsidRPr="00B00B0C" w:rsidRDefault="00077EA7" w:rsidP="00077EA7">
      <w:pPr>
        <w:rPr>
          <w:color w:val="000000"/>
        </w:rPr>
      </w:pPr>
      <w:r w:rsidRPr="00B00B0C">
        <w:rPr>
          <w:color w:val="000000"/>
        </w:rPr>
        <w:t>Wykaz sprzętu elektronicznego podlegającego ubezpieczeniu zawarty jest w załączniku nr 2 do OPZ.</w:t>
      </w:r>
    </w:p>
    <w:p w14:paraId="063EE282" w14:textId="0CF8820E" w:rsidR="00077EA7" w:rsidRPr="00B00B0C" w:rsidRDefault="00077EA7" w:rsidP="00077EA7">
      <w:pPr>
        <w:rPr>
          <w:color w:val="000000"/>
        </w:rPr>
      </w:pPr>
    </w:p>
    <w:p w14:paraId="4880815C" w14:textId="4F9D743D"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4:</w:t>
      </w:r>
    </w:p>
    <w:p w14:paraId="04EF9432" w14:textId="77777777" w:rsidR="00077EA7" w:rsidRPr="00B00B0C" w:rsidRDefault="00077EA7" w:rsidP="00077EA7">
      <w:pPr>
        <w:widowControl/>
        <w:autoSpaceDE/>
        <w:autoSpaceDN/>
        <w:adjustRightInd/>
        <w:jc w:val="both"/>
        <w:rPr>
          <w:color w:val="000000"/>
        </w:rPr>
      </w:pPr>
    </w:p>
    <w:p w14:paraId="6482BED1" w14:textId="77777777" w:rsidR="00077EA7" w:rsidRPr="00B00B0C" w:rsidRDefault="00077EA7" w:rsidP="00077EA7">
      <w:pPr>
        <w:rPr>
          <w:color w:val="000000"/>
        </w:rPr>
      </w:pPr>
      <w:r w:rsidRPr="00B00B0C">
        <w:rPr>
          <w:color w:val="000000"/>
        </w:rPr>
        <w:t>O ile przedmiotem ubezpieczenia są:</w:t>
      </w:r>
    </w:p>
    <w:p w14:paraId="06DF4673" w14:textId="77777777" w:rsidR="00077EA7" w:rsidRPr="00B00B0C" w:rsidRDefault="00077EA7" w:rsidP="00077EA7">
      <w:pPr>
        <w:rPr>
          <w:color w:val="000000"/>
        </w:rPr>
      </w:pPr>
      <w:r w:rsidRPr="00B00B0C">
        <w:rPr>
          <w:color w:val="000000"/>
        </w:rPr>
        <w:t>a)</w:t>
      </w:r>
      <w:r w:rsidRPr="00B00B0C">
        <w:rPr>
          <w:color w:val="000000"/>
        </w:rPr>
        <w:tab/>
        <w:t>endoskopy i urządzenia do terapii dożylnej</w:t>
      </w:r>
    </w:p>
    <w:p w14:paraId="3E9E5A2E" w14:textId="77777777" w:rsidR="00077EA7" w:rsidRPr="00B00B0C" w:rsidRDefault="00077EA7" w:rsidP="00077EA7">
      <w:pPr>
        <w:rPr>
          <w:color w:val="000000"/>
        </w:rPr>
      </w:pPr>
      <w:r w:rsidRPr="00B00B0C">
        <w:rPr>
          <w:color w:val="000000"/>
        </w:rPr>
        <w:t>b)</w:t>
      </w:r>
      <w:r w:rsidRPr="00B00B0C">
        <w:rPr>
          <w:color w:val="000000"/>
        </w:rPr>
        <w:tab/>
        <w:t>urządzenia do jądrowego rezonansu magnetycznego,</w:t>
      </w:r>
    </w:p>
    <w:p w14:paraId="5BF67D96" w14:textId="77777777" w:rsidR="00077EA7" w:rsidRPr="00B00B0C" w:rsidRDefault="00077EA7" w:rsidP="00077EA7">
      <w:pPr>
        <w:rPr>
          <w:color w:val="000000"/>
        </w:rPr>
      </w:pPr>
      <w:r w:rsidRPr="00B00B0C">
        <w:rPr>
          <w:color w:val="000000"/>
        </w:rPr>
        <w:t>c)</w:t>
      </w:r>
      <w:r w:rsidRPr="00B00B0C">
        <w:rPr>
          <w:color w:val="000000"/>
        </w:rPr>
        <w:tab/>
        <w:t>lampy</w:t>
      </w:r>
    </w:p>
    <w:p w14:paraId="1A3CCC65" w14:textId="241891C1" w:rsidR="00077EA7" w:rsidRPr="00B00B0C" w:rsidRDefault="00077EA7" w:rsidP="00077EA7">
      <w:pPr>
        <w:rPr>
          <w:color w:val="000000"/>
        </w:rPr>
      </w:pPr>
      <w:r w:rsidRPr="00B00B0C">
        <w:rPr>
          <w:color w:val="000000"/>
        </w:rPr>
        <w:t>prosimy o:</w:t>
      </w:r>
    </w:p>
    <w:p w14:paraId="5D9C70B4" w14:textId="77777777" w:rsidR="00077EA7" w:rsidRPr="00B00B0C" w:rsidRDefault="00077EA7" w:rsidP="00077EA7">
      <w:pPr>
        <w:rPr>
          <w:color w:val="000000"/>
        </w:rPr>
      </w:pPr>
    </w:p>
    <w:p w14:paraId="2979FD8F" w14:textId="77777777" w:rsidR="00077EA7" w:rsidRPr="00B00B0C" w:rsidRDefault="00077EA7" w:rsidP="00077EA7">
      <w:pPr>
        <w:rPr>
          <w:color w:val="000000"/>
        </w:rPr>
      </w:pPr>
      <w:r w:rsidRPr="00B00B0C">
        <w:rPr>
          <w:color w:val="000000"/>
        </w:rPr>
        <w:t>1)</w:t>
      </w:r>
      <w:r w:rsidRPr="00B00B0C">
        <w:rPr>
          <w:color w:val="000000"/>
        </w:rPr>
        <w:tab/>
        <w:t>wskazanie wartości deklarowanych do ubezpieczenia endoskopów i urządzeń do terapii dożylnej, urządzeń do jądrowego rezonansu magnetycznego oraz lamp, lub ustalenie limitu odpowiedzialności dla każdej z wymienionych grup urządzeń;</w:t>
      </w:r>
    </w:p>
    <w:p w14:paraId="480119A3" w14:textId="77777777" w:rsidR="00077EA7" w:rsidRPr="00B00B0C" w:rsidRDefault="00077EA7" w:rsidP="00077EA7">
      <w:pPr>
        <w:rPr>
          <w:color w:val="000000"/>
        </w:rPr>
      </w:pPr>
      <w:r w:rsidRPr="00B00B0C">
        <w:rPr>
          <w:color w:val="000000"/>
        </w:rPr>
        <w:t>2)</w:t>
      </w:r>
      <w:r w:rsidRPr="00B00B0C">
        <w:rPr>
          <w:color w:val="000000"/>
        </w:rPr>
        <w:tab/>
        <w:t xml:space="preserve">potwierdzenie, że w odniesieniu do ww. mienia zastosowanie będą miały klauzule produktowe stosowane przez Ubezpieczyciela/zgodę na włączenie klauzul </w:t>
      </w:r>
      <w:proofErr w:type="spellStart"/>
      <w:r w:rsidRPr="00B00B0C">
        <w:rPr>
          <w:color w:val="000000"/>
        </w:rPr>
        <w:t>jn</w:t>
      </w:r>
      <w:proofErr w:type="spellEnd"/>
      <w:r w:rsidRPr="00B00B0C">
        <w:rPr>
          <w:color w:val="000000"/>
        </w:rPr>
        <w:t>.:</w:t>
      </w:r>
    </w:p>
    <w:p w14:paraId="6D414F04" w14:textId="77777777" w:rsidR="00077EA7" w:rsidRPr="00B00B0C" w:rsidRDefault="00077EA7" w:rsidP="00077EA7">
      <w:pPr>
        <w:rPr>
          <w:color w:val="000000"/>
        </w:rPr>
      </w:pPr>
    </w:p>
    <w:p w14:paraId="7D812D42" w14:textId="77777777" w:rsidR="00077EA7" w:rsidRPr="00B00B0C" w:rsidRDefault="00077EA7" w:rsidP="00077EA7">
      <w:pPr>
        <w:rPr>
          <w:color w:val="000000"/>
        </w:rPr>
      </w:pPr>
      <w:r w:rsidRPr="00B00B0C">
        <w:rPr>
          <w:color w:val="000000"/>
        </w:rPr>
        <w:t>KLAUZULA ENDOSKOPÓW</w:t>
      </w:r>
    </w:p>
    <w:p w14:paraId="5FB230E4" w14:textId="77777777" w:rsidR="00077EA7" w:rsidRPr="00B00B0C" w:rsidRDefault="00077EA7" w:rsidP="00077EA7">
      <w:pPr>
        <w:jc w:val="both"/>
        <w:rPr>
          <w:color w:val="000000"/>
        </w:rPr>
      </w:pPr>
      <w:r w:rsidRPr="00B00B0C">
        <w:rPr>
          <w:color w:val="000000"/>
        </w:rPr>
        <w:t>Z zachowaniem pozostałych niezmienionych niniejszą klauzulą postanowień OWU ustala się, co następuje:</w:t>
      </w:r>
    </w:p>
    <w:p w14:paraId="520A74AB" w14:textId="77777777" w:rsidR="00077EA7" w:rsidRPr="00B00B0C" w:rsidRDefault="00077EA7" w:rsidP="00077EA7">
      <w:pPr>
        <w:jc w:val="both"/>
        <w:rPr>
          <w:color w:val="000000"/>
        </w:rPr>
      </w:pPr>
      <w:r w:rsidRPr="00B00B0C">
        <w:rPr>
          <w:color w:val="000000"/>
        </w:rPr>
        <w:t>1) Ubezpieczyciel obejmuje ochroną określone w umowie ubezpieczenia endoskopy oraz urządzenia do terapii dożylnej eksploatowane przez ubezpieczonego w ramach prowadzonej</w:t>
      </w:r>
    </w:p>
    <w:p w14:paraId="762A95CA" w14:textId="77777777" w:rsidR="00077EA7" w:rsidRPr="00B00B0C" w:rsidRDefault="00077EA7" w:rsidP="00077EA7">
      <w:pPr>
        <w:jc w:val="both"/>
        <w:rPr>
          <w:color w:val="000000"/>
        </w:rPr>
      </w:pPr>
      <w:r w:rsidRPr="00B00B0C">
        <w:rPr>
          <w:color w:val="000000"/>
        </w:rPr>
        <w:t>przez niego działalności gospodarczej;</w:t>
      </w:r>
    </w:p>
    <w:p w14:paraId="5AC16622" w14:textId="77777777" w:rsidR="00077EA7" w:rsidRPr="00B00B0C" w:rsidRDefault="00077EA7" w:rsidP="00077EA7">
      <w:pPr>
        <w:jc w:val="both"/>
        <w:rPr>
          <w:color w:val="000000"/>
        </w:rPr>
      </w:pPr>
      <w:r w:rsidRPr="00B00B0C">
        <w:rPr>
          <w:color w:val="000000"/>
        </w:rPr>
        <w:t>2) Ubezpieczyciel ponosi odpowiedzialność za szkody powstałe w urządzeniach do endoskopii oraz do terapii dożylnej przy spełnieniu następujących warunków:</w:t>
      </w:r>
    </w:p>
    <w:p w14:paraId="48781B04" w14:textId="77777777" w:rsidR="00077EA7" w:rsidRPr="00B00B0C" w:rsidRDefault="00077EA7" w:rsidP="00077EA7">
      <w:pPr>
        <w:jc w:val="both"/>
        <w:rPr>
          <w:color w:val="000000"/>
        </w:rPr>
      </w:pPr>
      <w:r w:rsidRPr="00B00B0C">
        <w:rPr>
          <w:color w:val="000000"/>
        </w:rPr>
        <w:t>a) w czasie przeprowadzania badań zachowane są warunki bezpieczeństwa, wymagane do utrzymania urządzenia w należytym stanie,</w:t>
      </w:r>
    </w:p>
    <w:p w14:paraId="42B13B2D" w14:textId="77777777" w:rsidR="00077EA7" w:rsidRPr="00B00B0C" w:rsidRDefault="00077EA7" w:rsidP="00077EA7">
      <w:pPr>
        <w:jc w:val="both"/>
        <w:rPr>
          <w:color w:val="000000"/>
        </w:rPr>
      </w:pPr>
      <w:r w:rsidRPr="00B00B0C">
        <w:rPr>
          <w:color w:val="000000"/>
        </w:rPr>
        <w:t>b) przyrządy dodatkowe mogą zostać zastosowane tylko w przypadku, gdy przewód endoskopu nie jest załamany w zgięciu,</w:t>
      </w:r>
    </w:p>
    <w:p w14:paraId="2437F535" w14:textId="77777777" w:rsidR="00077EA7" w:rsidRPr="00B00B0C" w:rsidRDefault="00077EA7" w:rsidP="00077EA7">
      <w:pPr>
        <w:jc w:val="both"/>
        <w:rPr>
          <w:color w:val="000000"/>
        </w:rPr>
      </w:pPr>
      <w:r w:rsidRPr="00B00B0C">
        <w:rPr>
          <w:color w:val="000000"/>
        </w:rPr>
        <w:t>c) przestrzegane są każdorazowo zalecenia producenta dotyczące odpowiedniego stosowania i mocowania dodatkowych narzędzi, ich obsługi, konserwacji i przechowywania;</w:t>
      </w:r>
    </w:p>
    <w:p w14:paraId="11C6AD27" w14:textId="77777777" w:rsidR="00077EA7" w:rsidRPr="00B00B0C" w:rsidRDefault="00077EA7" w:rsidP="00077EA7">
      <w:pPr>
        <w:rPr>
          <w:color w:val="000000"/>
        </w:rPr>
      </w:pPr>
    </w:p>
    <w:p w14:paraId="0DED5BCE" w14:textId="77777777" w:rsidR="00077EA7" w:rsidRPr="00B00B0C" w:rsidRDefault="00077EA7" w:rsidP="00077EA7">
      <w:pPr>
        <w:rPr>
          <w:color w:val="000000"/>
        </w:rPr>
      </w:pPr>
      <w:r w:rsidRPr="00B00B0C">
        <w:rPr>
          <w:color w:val="000000"/>
        </w:rPr>
        <w:t>KLAUZULA URZĄDZEŃ DO JĄDROWEGO REZONANSU MAGNETYCZNEGO</w:t>
      </w:r>
    </w:p>
    <w:p w14:paraId="65E7AEDF" w14:textId="77777777" w:rsidR="00077EA7" w:rsidRPr="00B00B0C" w:rsidRDefault="00077EA7" w:rsidP="00077EA7">
      <w:pPr>
        <w:jc w:val="both"/>
        <w:rPr>
          <w:color w:val="000000"/>
        </w:rPr>
      </w:pPr>
      <w:r w:rsidRPr="00B00B0C">
        <w:rPr>
          <w:color w:val="000000"/>
        </w:rPr>
        <w:t>Z zachowaniem pozostałych niezmienionych niniejszą klauzulą postanowień OWU ustala się następujące warunki ubezpieczenia urządzeń do jądrowego rezonansu magnetycznego:</w:t>
      </w:r>
    </w:p>
    <w:p w14:paraId="042C9455" w14:textId="77777777" w:rsidR="00077EA7" w:rsidRPr="00B00B0C" w:rsidRDefault="00077EA7" w:rsidP="00077EA7">
      <w:pPr>
        <w:jc w:val="both"/>
        <w:rPr>
          <w:color w:val="000000"/>
        </w:rPr>
      </w:pPr>
      <w:r w:rsidRPr="00B00B0C">
        <w:rPr>
          <w:color w:val="000000"/>
        </w:rPr>
        <w:t>1) Ubezpieczyciel odpowiada za szkody w urządzeniach do jądrowego rezonansu magnetycznego tylko wówczas, gdy te urządzenia objęte zostały umową o całkowitej konserwacji;</w:t>
      </w:r>
    </w:p>
    <w:p w14:paraId="3D4322E6" w14:textId="77777777" w:rsidR="00077EA7" w:rsidRPr="00B00B0C" w:rsidRDefault="00077EA7" w:rsidP="00077EA7">
      <w:pPr>
        <w:jc w:val="both"/>
        <w:rPr>
          <w:color w:val="000000"/>
        </w:rPr>
      </w:pPr>
      <w:r w:rsidRPr="00B00B0C">
        <w:rPr>
          <w:color w:val="000000"/>
        </w:rPr>
        <w:t>2) w ramach niniejszej klauzuli uznaje się, że środki chłodzące: hel i azot są materiałami, które ulegają zużyciu lub podlegają wymianie w ramach konserwacji i w związku z tym nie są</w:t>
      </w:r>
    </w:p>
    <w:p w14:paraId="539E96DD" w14:textId="77777777" w:rsidR="00077EA7" w:rsidRPr="00B00B0C" w:rsidRDefault="00077EA7" w:rsidP="00077EA7">
      <w:pPr>
        <w:jc w:val="both"/>
        <w:rPr>
          <w:color w:val="000000"/>
        </w:rPr>
      </w:pPr>
      <w:r w:rsidRPr="00B00B0C">
        <w:rPr>
          <w:color w:val="000000"/>
        </w:rPr>
        <w:t>objęte ubezpieczeniem;</w:t>
      </w:r>
    </w:p>
    <w:p w14:paraId="060E76CD" w14:textId="77777777" w:rsidR="00077EA7" w:rsidRPr="00B00B0C" w:rsidRDefault="00077EA7" w:rsidP="00077EA7">
      <w:pPr>
        <w:jc w:val="both"/>
        <w:rPr>
          <w:color w:val="000000"/>
        </w:rPr>
      </w:pPr>
      <w:r w:rsidRPr="00B00B0C">
        <w:rPr>
          <w:color w:val="000000"/>
        </w:rPr>
        <w:t>3) Ubezpieczyciel pokrywa koszty ogrzewania lub ochładzania kriostatem urządzenia do jądrowego rezonansu magnetycznego (z wyłączeniem oblodzenia) tylko wtedy, kiedy pozostają</w:t>
      </w:r>
    </w:p>
    <w:p w14:paraId="73F05A21" w14:textId="77777777" w:rsidR="00077EA7" w:rsidRPr="00B00B0C" w:rsidRDefault="00077EA7" w:rsidP="00077EA7">
      <w:pPr>
        <w:jc w:val="both"/>
        <w:rPr>
          <w:color w:val="000000"/>
        </w:rPr>
      </w:pPr>
      <w:r w:rsidRPr="00B00B0C">
        <w:rPr>
          <w:color w:val="000000"/>
        </w:rPr>
        <w:t>one w bezpośrednim związku ze szkodą w tym urządzeniu, objętą ubezpieczeniem;</w:t>
      </w:r>
    </w:p>
    <w:p w14:paraId="66BEA503" w14:textId="77777777" w:rsidR="00077EA7" w:rsidRPr="00B00B0C" w:rsidRDefault="00077EA7" w:rsidP="00077EA7">
      <w:pPr>
        <w:jc w:val="both"/>
        <w:rPr>
          <w:color w:val="000000"/>
        </w:rPr>
      </w:pPr>
      <w:r w:rsidRPr="00B00B0C">
        <w:rPr>
          <w:color w:val="000000"/>
        </w:rPr>
        <w:t xml:space="preserve">4) Ubezpieczyciel pokrywa, uwzględnione w wysokości sumy ubezpieczenia, koszty </w:t>
      </w:r>
      <w:r w:rsidRPr="00B00B0C">
        <w:rPr>
          <w:color w:val="000000"/>
        </w:rPr>
        <w:lastRenderedPageBreak/>
        <w:t>dostarczonego przez producenta standardowego oprogramowania do urządzenia do jądrowego rezonansu magnetycznego oraz jego wymiany, jeżeli koszty wymiany pozostają w bezpośrednim związku ze szkodą w tym urządzeniu, objętą ubezpieczeniem.</w:t>
      </w:r>
    </w:p>
    <w:p w14:paraId="3ACD5C33" w14:textId="77777777" w:rsidR="00077EA7" w:rsidRPr="00B00B0C" w:rsidRDefault="00077EA7" w:rsidP="00077EA7">
      <w:pPr>
        <w:jc w:val="both"/>
        <w:rPr>
          <w:color w:val="000000"/>
        </w:rPr>
      </w:pPr>
      <w:r w:rsidRPr="00B00B0C">
        <w:rPr>
          <w:color w:val="000000"/>
        </w:rPr>
        <w:t>3) odpowiedzialność z tytułu niniejszej klauzuli ograniczona jest do określonego w umowie ubezpieczenia limitu odpowiedzialności, ustalanego w ramach sumy ubezpieczenia, przy czym limit ten obowiązuje na jeden i wszystkie wypadki ubezpieczeniowe zaistniałe w okresie ubezpieczenia;</w:t>
      </w:r>
    </w:p>
    <w:p w14:paraId="7356F0E2" w14:textId="77777777" w:rsidR="00077EA7" w:rsidRPr="00B00B0C" w:rsidRDefault="00077EA7" w:rsidP="00077EA7">
      <w:pPr>
        <w:rPr>
          <w:color w:val="000000"/>
        </w:rPr>
      </w:pPr>
    </w:p>
    <w:p w14:paraId="6963FE91" w14:textId="77777777" w:rsidR="00077EA7" w:rsidRPr="00B00B0C" w:rsidRDefault="00077EA7" w:rsidP="00077EA7">
      <w:pPr>
        <w:rPr>
          <w:color w:val="000000"/>
        </w:rPr>
      </w:pPr>
      <w:r w:rsidRPr="00B00B0C">
        <w:rPr>
          <w:color w:val="000000"/>
        </w:rPr>
        <w:t xml:space="preserve">Klauzula ubezpieczenia lamp od wszystkich </w:t>
      </w:r>
      <w:proofErr w:type="spellStart"/>
      <w:r w:rsidRPr="00B00B0C">
        <w:rPr>
          <w:color w:val="000000"/>
        </w:rPr>
        <w:t>ryzyk</w:t>
      </w:r>
      <w:proofErr w:type="spellEnd"/>
    </w:p>
    <w:p w14:paraId="3C29F33E" w14:textId="77777777" w:rsidR="00077EA7" w:rsidRPr="00B00B0C" w:rsidRDefault="00077EA7" w:rsidP="00077EA7">
      <w:pPr>
        <w:jc w:val="both"/>
        <w:rPr>
          <w:color w:val="000000"/>
        </w:rPr>
      </w:pPr>
      <w:r w:rsidRPr="00B00B0C">
        <w:rPr>
          <w:color w:val="000000"/>
        </w:rPr>
        <w:t xml:space="preserve">Ustala się z zachowaniem pozostałych niezmienionych niniejszą klauzulą postanowień ogólnych warunków ubezpieczenia sprzętu elektronicznego, iż odpowiedzialność Ubezpieczyciela za utratę lub uszkodzenie lamp zostaje rozszerzona na wszystkie ryzyka na następujących warunkach: </w:t>
      </w:r>
    </w:p>
    <w:p w14:paraId="306560F3" w14:textId="77777777" w:rsidR="00077EA7" w:rsidRPr="00B00B0C" w:rsidRDefault="00077EA7" w:rsidP="00077EA7">
      <w:pPr>
        <w:jc w:val="both"/>
        <w:rPr>
          <w:color w:val="000000"/>
        </w:rPr>
      </w:pPr>
      <w:r w:rsidRPr="00B00B0C">
        <w:rPr>
          <w:color w:val="000000"/>
        </w:rPr>
        <w:t xml:space="preserve">– przy szkodach spowodowanych działaniem ognia, wody lub kradzieży z włamaniem oraz rabunku, odszkodowanie wypłacone będzie w pełnej wartości odtworzeniowej, tak samo jak za pozostałe części ubezpieczonego przedmiotu, </w:t>
      </w:r>
    </w:p>
    <w:p w14:paraId="3C45126F" w14:textId="77777777" w:rsidR="00077EA7" w:rsidRPr="00B00B0C" w:rsidRDefault="00077EA7" w:rsidP="00077EA7">
      <w:pPr>
        <w:jc w:val="both"/>
        <w:rPr>
          <w:color w:val="000000"/>
        </w:rPr>
      </w:pPr>
      <w:r w:rsidRPr="00B00B0C">
        <w:rPr>
          <w:color w:val="000000"/>
        </w:rPr>
        <w:t xml:space="preserve">– przy szkodach, które zostały spowodowane przez inne niż wymienione wyżej ryzyka wartość odtworzeniowa będzie zmniejszona z tytułu zużycia lamp do momentu wystąpienia szkody zgodnie ze współczynnikiem zużycia podanym w pkt a) – Tabelą nr 1.albo w odniesieniu do tomografów komputerowych zgodnie ze wzorem podanym w pkt b). </w:t>
      </w:r>
    </w:p>
    <w:p w14:paraId="40E10317" w14:textId="77777777" w:rsidR="00077EA7" w:rsidRPr="00B00B0C" w:rsidRDefault="00077EA7" w:rsidP="00077EA7">
      <w:pPr>
        <w:rPr>
          <w:color w:val="000000"/>
        </w:rPr>
      </w:pPr>
    </w:p>
    <w:tbl>
      <w:tblPr>
        <w:tblW w:w="9102" w:type="dxa"/>
        <w:tblCellSpacing w:w="0" w:type="dxa"/>
        <w:tblInd w:w="7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0"/>
        <w:gridCol w:w="1796"/>
        <w:gridCol w:w="1906"/>
      </w:tblGrid>
      <w:tr w:rsidR="00077EA7" w:rsidRPr="00B00B0C" w14:paraId="6CC8521B" w14:textId="77777777" w:rsidTr="00B36090">
        <w:trPr>
          <w:tblCellSpacing w:w="0" w:type="dxa"/>
        </w:trPr>
        <w:tc>
          <w:tcPr>
            <w:tcW w:w="5400" w:type="dxa"/>
            <w:vMerge w:val="restart"/>
            <w:tcBorders>
              <w:top w:val="outset" w:sz="6" w:space="0" w:color="auto"/>
              <w:left w:val="outset" w:sz="6" w:space="0" w:color="auto"/>
              <w:bottom w:val="outset" w:sz="6" w:space="0" w:color="auto"/>
              <w:right w:val="outset" w:sz="6" w:space="0" w:color="auto"/>
            </w:tcBorders>
            <w:vAlign w:val="center"/>
            <w:hideMark/>
          </w:tcPr>
          <w:p w14:paraId="1340703C" w14:textId="77777777" w:rsidR="00077EA7" w:rsidRPr="00B00B0C" w:rsidRDefault="00077EA7" w:rsidP="00B36090">
            <w:pPr>
              <w:rPr>
                <w:i/>
                <w:color w:val="000000"/>
              </w:rPr>
            </w:pPr>
            <w:r w:rsidRPr="00B00B0C">
              <w:rPr>
                <w:b/>
                <w:bCs/>
                <w:i/>
                <w:color w:val="000000"/>
              </w:rPr>
              <w:t>a) Oznaczenie lamp</w:t>
            </w:r>
            <w:r w:rsidRPr="00B00B0C">
              <w:rPr>
                <w:i/>
                <w:color w:val="000000"/>
              </w:rPr>
              <w:t> (bez tomografów komputerowych – patrz pkt 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A1E7056" w14:textId="77777777" w:rsidR="00077EA7" w:rsidRPr="00B00B0C" w:rsidRDefault="00077EA7" w:rsidP="00B36090">
            <w:pPr>
              <w:rPr>
                <w:i/>
                <w:color w:val="000000"/>
              </w:rPr>
            </w:pPr>
            <w:r w:rsidRPr="00B00B0C">
              <w:rPr>
                <w:b/>
                <w:bCs/>
                <w:i/>
                <w:color w:val="000000"/>
              </w:rPr>
              <w:t>Zmniejszenie odszkodowania</w:t>
            </w:r>
          </w:p>
        </w:tc>
      </w:tr>
      <w:tr w:rsidR="00077EA7" w:rsidRPr="00B00B0C" w14:paraId="4356C6EF" w14:textId="77777777" w:rsidTr="00B3609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02BEDB" w14:textId="77777777" w:rsidR="00077EA7" w:rsidRPr="00B00B0C" w:rsidRDefault="00077EA7" w:rsidP="00B36090">
            <w:pPr>
              <w:rPr>
                <w:i/>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060CADF" w14:textId="77777777" w:rsidR="00077EA7" w:rsidRPr="00B00B0C" w:rsidRDefault="00077EA7" w:rsidP="00B36090">
            <w:pPr>
              <w:rPr>
                <w:i/>
                <w:color w:val="000000"/>
              </w:rPr>
            </w:pPr>
            <w:r w:rsidRPr="00B00B0C">
              <w:rPr>
                <w:b/>
                <w:bCs/>
                <w:i/>
                <w:color w:val="000000"/>
              </w:rPr>
              <w:t>po okresie użytkowania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3BBC1" w14:textId="77777777" w:rsidR="00077EA7" w:rsidRPr="00B00B0C" w:rsidRDefault="00077EA7" w:rsidP="00B36090">
            <w:pPr>
              <w:rPr>
                <w:i/>
                <w:color w:val="000000"/>
              </w:rPr>
            </w:pPr>
            <w:r w:rsidRPr="00B00B0C">
              <w:rPr>
                <w:b/>
                <w:bCs/>
                <w:i/>
                <w:color w:val="000000"/>
              </w:rPr>
              <w:t>miesięczny współczynnik</w:t>
            </w:r>
          </w:p>
        </w:tc>
      </w:tr>
      <w:tr w:rsidR="00077EA7" w:rsidRPr="00B00B0C" w14:paraId="2C38FE55" w14:textId="77777777" w:rsidTr="00B36090">
        <w:trPr>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14:paraId="731AA745" w14:textId="77777777" w:rsidR="00077EA7" w:rsidRPr="00B00B0C" w:rsidRDefault="00077EA7" w:rsidP="00B36090">
            <w:pPr>
              <w:rPr>
                <w:i/>
                <w:color w:val="000000"/>
              </w:rPr>
            </w:pPr>
            <w:r w:rsidRPr="00B00B0C">
              <w:rPr>
                <w:i/>
                <w:color w:val="000000"/>
              </w:rPr>
              <w:t>• Lampy rentgenowskie (poza medycyną) </w:t>
            </w:r>
            <w:r w:rsidRPr="00B00B0C">
              <w:rPr>
                <w:i/>
                <w:color w:val="000000"/>
              </w:rPr>
              <w:br/>
              <w:t>• Lampy laserowe (poza medycyną)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900A36" w14:textId="77777777" w:rsidR="00077EA7" w:rsidRPr="00B00B0C" w:rsidRDefault="00077EA7" w:rsidP="00B36090">
            <w:pPr>
              <w:rPr>
                <w:i/>
                <w:color w:val="000000"/>
              </w:rPr>
            </w:pPr>
            <w:r w:rsidRPr="00B00B0C">
              <w:rPr>
                <w:i/>
                <w:color w:val="000000"/>
              </w:rPr>
              <w:t>6 miesięcy</w:t>
            </w:r>
          </w:p>
        </w:tc>
        <w:tc>
          <w:tcPr>
            <w:tcW w:w="0" w:type="auto"/>
            <w:tcBorders>
              <w:top w:val="outset" w:sz="6" w:space="0" w:color="auto"/>
              <w:left w:val="outset" w:sz="6" w:space="0" w:color="auto"/>
              <w:bottom w:val="outset" w:sz="6" w:space="0" w:color="auto"/>
              <w:right w:val="outset" w:sz="6" w:space="0" w:color="auto"/>
            </w:tcBorders>
            <w:vAlign w:val="center"/>
            <w:hideMark/>
          </w:tcPr>
          <w:p w14:paraId="10E4951C" w14:textId="77777777" w:rsidR="00077EA7" w:rsidRPr="00B00B0C" w:rsidRDefault="00077EA7" w:rsidP="00B36090">
            <w:pPr>
              <w:rPr>
                <w:i/>
                <w:color w:val="000000"/>
              </w:rPr>
            </w:pPr>
            <w:r w:rsidRPr="00B00B0C">
              <w:rPr>
                <w:i/>
                <w:color w:val="000000"/>
              </w:rPr>
              <w:t>5,5%</w:t>
            </w:r>
          </w:p>
        </w:tc>
      </w:tr>
      <w:tr w:rsidR="00077EA7" w:rsidRPr="00B00B0C" w14:paraId="04922444" w14:textId="77777777" w:rsidTr="00B36090">
        <w:trPr>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14:paraId="2181CE55" w14:textId="77777777" w:rsidR="00077EA7" w:rsidRPr="00B00B0C" w:rsidRDefault="00077EA7" w:rsidP="00B36090">
            <w:pPr>
              <w:rPr>
                <w:i/>
                <w:color w:val="000000"/>
              </w:rPr>
            </w:pPr>
            <w:r w:rsidRPr="00B00B0C">
              <w:rPr>
                <w:i/>
                <w:color w:val="000000"/>
              </w:rPr>
              <w:t xml:space="preserve">• Lampy </w:t>
            </w:r>
            <w:proofErr w:type="spellStart"/>
            <w:r w:rsidRPr="00B00B0C">
              <w:rPr>
                <w:i/>
                <w:color w:val="000000"/>
              </w:rPr>
              <w:t>rentgenowskie-anodowe</w:t>
            </w:r>
            <w:proofErr w:type="spellEnd"/>
            <w:r w:rsidRPr="00B00B0C">
              <w:rPr>
                <w:i/>
                <w:color w:val="000000"/>
              </w:rPr>
              <w:t> </w:t>
            </w:r>
            <w:r w:rsidRPr="00B00B0C">
              <w:rPr>
                <w:i/>
                <w:color w:val="000000"/>
              </w:rPr>
              <w:br/>
              <w:t>– w szpitalach, oddziałach radiologicznych </w:t>
            </w:r>
            <w:r w:rsidRPr="00B00B0C">
              <w:rPr>
                <w:i/>
                <w:color w:val="000000"/>
              </w:rPr>
              <w:br/>
              <w:t>• Lampy laserowe (w medycynie) </w:t>
            </w:r>
            <w:r w:rsidRPr="00B00B0C">
              <w:rPr>
                <w:i/>
                <w:color w:val="000000"/>
              </w:rPr>
              <w:br/>
              <w:t>• Lampy elektronopromieniowe (CRT) w zapisie FOTO (poza medycyną) </w:t>
            </w:r>
            <w:r w:rsidRPr="00B00B0C">
              <w:rPr>
                <w:i/>
                <w:color w:val="000000"/>
              </w:rPr>
              <w:br/>
              <w:t>• Lampy analizujące (poza medycyną) </w:t>
            </w:r>
            <w:r w:rsidRPr="00B00B0C">
              <w:rPr>
                <w:i/>
                <w:color w:val="000000"/>
              </w:rPr>
              <w:br/>
              <w:t>• Tyratrony (w medycynie)</w:t>
            </w:r>
          </w:p>
        </w:tc>
        <w:tc>
          <w:tcPr>
            <w:tcW w:w="0" w:type="auto"/>
            <w:tcBorders>
              <w:top w:val="outset" w:sz="6" w:space="0" w:color="auto"/>
              <w:left w:val="outset" w:sz="6" w:space="0" w:color="auto"/>
              <w:bottom w:val="outset" w:sz="6" w:space="0" w:color="auto"/>
              <w:right w:val="outset" w:sz="6" w:space="0" w:color="auto"/>
            </w:tcBorders>
            <w:vAlign w:val="center"/>
            <w:hideMark/>
          </w:tcPr>
          <w:p w14:paraId="0BD5695A" w14:textId="77777777" w:rsidR="00077EA7" w:rsidRPr="00B00B0C" w:rsidRDefault="00077EA7" w:rsidP="00B36090">
            <w:pPr>
              <w:rPr>
                <w:i/>
                <w:color w:val="000000"/>
              </w:rPr>
            </w:pPr>
            <w:r w:rsidRPr="00B00B0C">
              <w:rPr>
                <w:i/>
                <w:color w:val="000000"/>
              </w:rPr>
              <w:t>12 miesięcy</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74657" w14:textId="77777777" w:rsidR="00077EA7" w:rsidRPr="00B00B0C" w:rsidRDefault="00077EA7" w:rsidP="00B36090">
            <w:pPr>
              <w:rPr>
                <w:i/>
                <w:color w:val="000000"/>
              </w:rPr>
            </w:pPr>
            <w:r w:rsidRPr="00B00B0C">
              <w:rPr>
                <w:i/>
                <w:color w:val="000000"/>
              </w:rPr>
              <w:t>3,0%</w:t>
            </w:r>
          </w:p>
        </w:tc>
      </w:tr>
      <w:tr w:rsidR="00077EA7" w:rsidRPr="00B00B0C" w14:paraId="34F81F02" w14:textId="77777777" w:rsidTr="00B36090">
        <w:trPr>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14:paraId="75860211" w14:textId="77777777" w:rsidR="00077EA7" w:rsidRPr="00B00B0C" w:rsidRDefault="00077EA7" w:rsidP="00B36090">
            <w:pPr>
              <w:rPr>
                <w:i/>
                <w:color w:val="000000"/>
              </w:rPr>
            </w:pPr>
            <w:r w:rsidRPr="00B00B0C">
              <w:rPr>
                <w:i/>
                <w:color w:val="000000"/>
              </w:rPr>
              <w:t>• Lampy kineskopowe (poza medycyną)</w:t>
            </w:r>
            <w:r w:rsidRPr="00B00B0C">
              <w:rPr>
                <w:i/>
                <w:color w:val="000000"/>
              </w:rPr>
              <w:br/>
              <w:t>• Lampy wysokiej częstotliwości (poza medycyną)</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A3D50" w14:textId="77777777" w:rsidR="00077EA7" w:rsidRPr="00B00B0C" w:rsidRDefault="00077EA7" w:rsidP="00B36090">
            <w:pPr>
              <w:rPr>
                <w:i/>
                <w:color w:val="000000"/>
              </w:rPr>
            </w:pPr>
            <w:r w:rsidRPr="00B00B0C">
              <w:rPr>
                <w:i/>
                <w:color w:val="000000"/>
              </w:rPr>
              <w:t>18 miesięcy</w:t>
            </w:r>
          </w:p>
        </w:tc>
        <w:tc>
          <w:tcPr>
            <w:tcW w:w="0" w:type="auto"/>
            <w:tcBorders>
              <w:top w:val="outset" w:sz="6" w:space="0" w:color="auto"/>
              <w:left w:val="outset" w:sz="6" w:space="0" w:color="auto"/>
              <w:bottom w:val="outset" w:sz="6" w:space="0" w:color="auto"/>
              <w:right w:val="outset" w:sz="6" w:space="0" w:color="auto"/>
            </w:tcBorders>
            <w:vAlign w:val="center"/>
            <w:hideMark/>
          </w:tcPr>
          <w:p w14:paraId="70DEF8B5" w14:textId="77777777" w:rsidR="00077EA7" w:rsidRPr="00B00B0C" w:rsidRDefault="00077EA7" w:rsidP="00B36090">
            <w:pPr>
              <w:rPr>
                <w:i/>
                <w:color w:val="000000"/>
              </w:rPr>
            </w:pPr>
            <w:r w:rsidRPr="00B00B0C">
              <w:rPr>
                <w:i/>
                <w:color w:val="000000"/>
              </w:rPr>
              <w:t>2,5%</w:t>
            </w:r>
          </w:p>
        </w:tc>
      </w:tr>
      <w:tr w:rsidR="00077EA7" w:rsidRPr="00B00B0C" w14:paraId="15FE0B40" w14:textId="77777777" w:rsidTr="00B36090">
        <w:trPr>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14:paraId="2DCA4EE4" w14:textId="77777777" w:rsidR="00077EA7" w:rsidRPr="00B00B0C" w:rsidRDefault="00077EA7" w:rsidP="00B36090">
            <w:pPr>
              <w:rPr>
                <w:i/>
                <w:color w:val="000000"/>
              </w:rPr>
            </w:pPr>
            <w:r w:rsidRPr="00B00B0C">
              <w:rPr>
                <w:i/>
                <w:color w:val="000000"/>
              </w:rPr>
              <w:t>• Rentgeny-lampy anodowe przy częściach rentgenologicznych (w medycynie)</w:t>
            </w:r>
            <w:r w:rsidRPr="00B00B0C">
              <w:rPr>
                <w:i/>
                <w:color w:val="000000"/>
              </w:rPr>
              <w:br/>
              <w:t>• Inne lampy projektowe (w medycynie)</w:t>
            </w:r>
            <w:r w:rsidRPr="00B00B0C">
              <w:rPr>
                <w:i/>
                <w:color w:val="000000"/>
              </w:rPr>
              <w:br/>
              <w:t>• Lampy pamięciowe (poza medycyną)</w:t>
            </w:r>
            <w:r w:rsidRPr="00B00B0C">
              <w:rPr>
                <w:i/>
                <w:color w:val="000000"/>
              </w:rPr>
              <w:br/>
              <w:t>• Lampy fotopowielaczy poza medycyną)</w:t>
            </w:r>
          </w:p>
        </w:tc>
        <w:tc>
          <w:tcPr>
            <w:tcW w:w="0" w:type="auto"/>
            <w:tcBorders>
              <w:top w:val="outset" w:sz="6" w:space="0" w:color="auto"/>
              <w:left w:val="outset" w:sz="6" w:space="0" w:color="auto"/>
              <w:bottom w:val="outset" w:sz="6" w:space="0" w:color="auto"/>
              <w:right w:val="outset" w:sz="6" w:space="0" w:color="auto"/>
            </w:tcBorders>
            <w:vAlign w:val="center"/>
            <w:hideMark/>
          </w:tcPr>
          <w:p w14:paraId="45415F63" w14:textId="77777777" w:rsidR="00077EA7" w:rsidRPr="00B00B0C" w:rsidRDefault="00077EA7" w:rsidP="00B36090">
            <w:pPr>
              <w:rPr>
                <w:i/>
                <w:color w:val="000000"/>
              </w:rPr>
            </w:pPr>
            <w:r w:rsidRPr="00B00B0C">
              <w:rPr>
                <w:i/>
                <w:color w:val="000000"/>
              </w:rPr>
              <w:t>24 miesięcy</w:t>
            </w:r>
          </w:p>
        </w:tc>
        <w:tc>
          <w:tcPr>
            <w:tcW w:w="0" w:type="auto"/>
            <w:tcBorders>
              <w:top w:val="outset" w:sz="6" w:space="0" w:color="auto"/>
              <w:left w:val="outset" w:sz="6" w:space="0" w:color="auto"/>
              <w:bottom w:val="outset" w:sz="6" w:space="0" w:color="auto"/>
              <w:right w:val="outset" w:sz="6" w:space="0" w:color="auto"/>
            </w:tcBorders>
            <w:vAlign w:val="center"/>
            <w:hideMark/>
          </w:tcPr>
          <w:p w14:paraId="77F53BA4" w14:textId="77777777" w:rsidR="00077EA7" w:rsidRPr="00B00B0C" w:rsidRDefault="00077EA7" w:rsidP="00B36090">
            <w:pPr>
              <w:rPr>
                <w:i/>
                <w:color w:val="000000"/>
              </w:rPr>
            </w:pPr>
            <w:r w:rsidRPr="00B00B0C">
              <w:rPr>
                <w:i/>
                <w:color w:val="000000"/>
              </w:rPr>
              <w:t>2,0%</w:t>
            </w:r>
          </w:p>
        </w:tc>
      </w:tr>
      <w:tr w:rsidR="00077EA7" w:rsidRPr="00B00B0C" w14:paraId="31D21CAD" w14:textId="77777777" w:rsidTr="00B36090">
        <w:trPr>
          <w:tblCellSpacing w:w="0" w:type="dxa"/>
        </w:trPr>
        <w:tc>
          <w:tcPr>
            <w:tcW w:w="5400" w:type="dxa"/>
            <w:tcBorders>
              <w:top w:val="outset" w:sz="6" w:space="0" w:color="auto"/>
              <w:left w:val="outset" w:sz="6" w:space="0" w:color="auto"/>
              <w:bottom w:val="outset" w:sz="6" w:space="0" w:color="auto"/>
              <w:right w:val="outset" w:sz="6" w:space="0" w:color="auto"/>
            </w:tcBorders>
            <w:vAlign w:val="center"/>
            <w:hideMark/>
          </w:tcPr>
          <w:p w14:paraId="4E0255B7" w14:textId="77777777" w:rsidR="00077EA7" w:rsidRPr="00B00B0C" w:rsidRDefault="00077EA7" w:rsidP="00B36090">
            <w:pPr>
              <w:rPr>
                <w:i/>
                <w:color w:val="000000"/>
              </w:rPr>
            </w:pPr>
            <w:r w:rsidRPr="00B00B0C">
              <w:rPr>
                <w:i/>
                <w:color w:val="000000"/>
              </w:rPr>
              <w:t>• Lampy regulacyjne/stabilizujące (w medycynie)</w:t>
            </w:r>
            <w:r w:rsidRPr="00B00B0C">
              <w:rPr>
                <w:i/>
                <w:color w:val="000000"/>
              </w:rPr>
              <w:br/>
              <w:t>• Rentgenowskie lampy wzmacniające obraz (w medycynie)</w:t>
            </w:r>
            <w:r w:rsidRPr="00B00B0C">
              <w:rPr>
                <w:i/>
                <w:color w:val="000000"/>
              </w:rPr>
              <w:br/>
              <w:t>• Lampy analizujące/Kineskopy (w medycynie)</w:t>
            </w:r>
            <w:r w:rsidRPr="00B00B0C">
              <w:rPr>
                <w:i/>
                <w:color w:val="000000"/>
              </w:rPr>
              <w:br/>
              <w:t>• Lampy akceleratora liniowego (w medycynie)</w:t>
            </w:r>
          </w:p>
        </w:tc>
        <w:tc>
          <w:tcPr>
            <w:tcW w:w="0" w:type="auto"/>
            <w:tcBorders>
              <w:top w:val="outset" w:sz="6" w:space="0" w:color="auto"/>
              <w:left w:val="outset" w:sz="6" w:space="0" w:color="auto"/>
              <w:bottom w:val="outset" w:sz="6" w:space="0" w:color="auto"/>
              <w:right w:val="outset" w:sz="6" w:space="0" w:color="auto"/>
            </w:tcBorders>
            <w:vAlign w:val="center"/>
            <w:hideMark/>
          </w:tcPr>
          <w:p w14:paraId="4A9F218D" w14:textId="77777777" w:rsidR="00077EA7" w:rsidRPr="00B00B0C" w:rsidRDefault="00077EA7" w:rsidP="00B36090">
            <w:pPr>
              <w:rPr>
                <w:i/>
                <w:color w:val="000000"/>
              </w:rPr>
            </w:pPr>
            <w:r w:rsidRPr="00B00B0C">
              <w:rPr>
                <w:i/>
                <w:color w:val="000000"/>
              </w:rPr>
              <w:t>24 miesięcy</w:t>
            </w:r>
          </w:p>
        </w:tc>
        <w:tc>
          <w:tcPr>
            <w:tcW w:w="0" w:type="auto"/>
            <w:tcBorders>
              <w:top w:val="outset" w:sz="6" w:space="0" w:color="auto"/>
              <w:left w:val="outset" w:sz="6" w:space="0" w:color="auto"/>
              <w:bottom w:val="outset" w:sz="6" w:space="0" w:color="auto"/>
              <w:right w:val="outset" w:sz="6" w:space="0" w:color="auto"/>
            </w:tcBorders>
            <w:vAlign w:val="center"/>
            <w:hideMark/>
          </w:tcPr>
          <w:p w14:paraId="55D6F06B" w14:textId="77777777" w:rsidR="00077EA7" w:rsidRPr="00B00B0C" w:rsidRDefault="00077EA7" w:rsidP="00B36090">
            <w:pPr>
              <w:rPr>
                <w:i/>
                <w:color w:val="000000"/>
              </w:rPr>
            </w:pPr>
            <w:r w:rsidRPr="00B00B0C">
              <w:rPr>
                <w:i/>
                <w:color w:val="000000"/>
              </w:rPr>
              <w:t>1,5%</w:t>
            </w:r>
          </w:p>
        </w:tc>
      </w:tr>
    </w:tbl>
    <w:p w14:paraId="64A2F096" w14:textId="77777777" w:rsidR="00077EA7" w:rsidRPr="00B00B0C" w:rsidRDefault="00077EA7" w:rsidP="00077EA7">
      <w:pPr>
        <w:rPr>
          <w:color w:val="000000"/>
        </w:rPr>
      </w:pPr>
    </w:p>
    <w:p w14:paraId="59F49F3B" w14:textId="77777777" w:rsidR="00077EA7" w:rsidRPr="00B00B0C" w:rsidRDefault="00077EA7" w:rsidP="00B00B0C">
      <w:pPr>
        <w:jc w:val="both"/>
        <w:rPr>
          <w:color w:val="000000"/>
        </w:rPr>
      </w:pPr>
      <w:r w:rsidRPr="00B00B0C">
        <w:rPr>
          <w:color w:val="000000"/>
        </w:rPr>
        <w:t>Okres eksploatacji rozpoczyna się z chwilą pierwszego uruchomienia aparatu i obejmuje okresy eksploatacji u poprzednich posiadaczy.</w:t>
      </w:r>
    </w:p>
    <w:p w14:paraId="725489BB" w14:textId="77777777" w:rsidR="00077EA7" w:rsidRPr="00B00B0C" w:rsidRDefault="00077EA7" w:rsidP="00B00B0C">
      <w:pPr>
        <w:jc w:val="both"/>
        <w:rPr>
          <w:color w:val="000000"/>
        </w:rPr>
      </w:pPr>
    </w:p>
    <w:p w14:paraId="188D7420" w14:textId="559C9031" w:rsidR="00077EA7" w:rsidRPr="00B00B0C" w:rsidRDefault="00077EA7" w:rsidP="00B00B0C">
      <w:pPr>
        <w:jc w:val="both"/>
        <w:rPr>
          <w:color w:val="000000"/>
        </w:rPr>
      </w:pPr>
      <w:r w:rsidRPr="00B00B0C">
        <w:rPr>
          <w:b/>
          <w:color w:val="000000"/>
        </w:rPr>
        <w:t>b)</w:t>
      </w:r>
      <w:r w:rsidRPr="00B00B0C">
        <w:rPr>
          <w:color w:val="000000"/>
        </w:rPr>
        <w:t xml:space="preserve"> W przypadku lamp rentgenowskich z obrotową anodą zdalnie wyłączanych i lamp płaskich w tomografii komputerowej, kwota odszkodowania ulega zmniejszeniu o stawkę procentową obliczoną zgodnie z następującym schematem: </w:t>
      </w:r>
    </w:p>
    <w:p w14:paraId="05ACB35D" w14:textId="77777777" w:rsidR="00077EA7" w:rsidRPr="00B00B0C" w:rsidRDefault="00077EA7" w:rsidP="00B00B0C">
      <w:pPr>
        <w:jc w:val="both"/>
        <w:rPr>
          <w:color w:val="000000"/>
        </w:rPr>
      </w:pPr>
    </w:p>
    <w:p w14:paraId="4D69B20E" w14:textId="77777777" w:rsidR="00077EA7" w:rsidRPr="00B00B0C" w:rsidRDefault="00077EA7" w:rsidP="00B00B0C">
      <w:pPr>
        <w:jc w:val="both"/>
        <w:rPr>
          <w:color w:val="000000"/>
        </w:rPr>
      </w:pPr>
      <w:r w:rsidRPr="00B00B0C">
        <w:rPr>
          <w:color w:val="000000"/>
        </w:rPr>
        <w:t xml:space="preserve">P x 100 </w:t>
      </w:r>
    </w:p>
    <w:p w14:paraId="6AE0908F" w14:textId="77777777" w:rsidR="00077EA7" w:rsidRPr="00B00B0C" w:rsidRDefault="00077EA7" w:rsidP="00B00B0C">
      <w:pPr>
        <w:jc w:val="both"/>
        <w:rPr>
          <w:color w:val="000000"/>
        </w:rPr>
      </w:pPr>
      <w:r w:rsidRPr="00B00B0C">
        <w:rPr>
          <w:color w:val="000000"/>
        </w:rPr>
        <w:t xml:space="preserve">------------- </w:t>
      </w:r>
    </w:p>
    <w:p w14:paraId="4416B71C" w14:textId="77777777" w:rsidR="00077EA7" w:rsidRPr="00B00B0C" w:rsidRDefault="00077EA7" w:rsidP="00B00B0C">
      <w:pPr>
        <w:jc w:val="both"/>
        <w:rPr>
          <w:color w:val="000000"/>
        </w:rPr>
      </w:pPr>
      <w:r w:rsidRPr="00B00B0C">
        <w:rPr>
          <w:color w:val="000000"/>
        </w:rPr>
        <w:t xml:space="preserve">PG x </w:t>
      </w:r>
      <w:proofErr w:type="spellStart"/>
      <w:r w:rsidRPr="00B00B0C">
        <w:rPr>
          <w:color w:val="000000"/>
        </w:rPr>
        <w:t>X</w:t>
      </w:r>
      <w:proofErr w:type="spellEnd"/>
      <w:r w:rsidRPr="00B00B0C">
        <w:rPr>
          <w:color w:val="000000"/>
        </w:rPr>
        <w:t xml:space="preserve"> </w:t>
      </w:r>
      <w:proofErr w:type="spellStart"/>
      <w:r w:rsidRPr="00B00B0C">
        <w:rPr>
          <w:color w:val="000000"/>
        </w:rPr>
        <w:t>x</w:t>
      </w:r>
      <w:proofErr w:type="spellEnd"/>
      <w:r w:rsidRPr="00B00B0C">
        <w:rPr>
          <w:color w:val="000000"/>
        </w:rPr>
        <w:t xml:space="preserve"> Y </w:t>
      </w:r>
    </w:p>
    <w:p w14:paraId="367B7C13" w14:textId="77777777" w:rsidR="00077EA7" w:rsidRPr="00B00B0C" w:rsidRDefault="00077EA7" w:rsidP="00B00B0C">
      <w:pPr>
        <w:jc w:val="both"/>
        <w:rPr>
          <w:color w:val="000000"/>
        </w:rPr>
      </w:pPr>
    </w:p>
    <w:p w14:paraId="3A53A2A5" w14:textId="77777777" w:rsidR="00077EA7" w:rsidRPr="00B00B0C" w:rsidRDefault="00077EA7" w:rsidP="00B00B0C">
      <w:pPr>
        <w:jc w:val="both"/>
        <w:rPr>
          <w:color w:val="000000"/>
        </w:rPr>
      </w:pPr>
      <w:r w:rsidRPr="00B00B0C">
        <w:rPr>
          <w:color w:val="000000"/>
        </w:rPr>
        <w:t>gdzie:</w:t>
      </w:r>
    </w:p>
    <w:p w14:paraId="35936132" w14:textId="77777777" w:rsidR="00077EA7" w:rsidRPr="00B00B0C" w:rsidRDefault="00077EA7" w:rsidP="00B00B0C">
      <w:pPr>
        <w:jc w:val="both"/>
        <w:rPr>
          <w:color w:val="000000"/>
        </w:rPr>
      </w:pPr>
      <w:r w:rsidRPr="00B00B0C">
        <w:rPr>
          <w:color w:val="000000"/>
        </w:rPr>
        <w:t xml:space="preserve">P = liczba (włączeń) godzin lub miesięcy eksploatacji realizowanej z użyciem odnośnej lampy (włącznie z okresem użytkowania przez poprzedniego właściciela) przed wystąpieniem szkody, zależnie od tego, na której z powyższych metod obliczania zużycia oparte są warunki gwarancji producenta. </w:t>
      </w:r>
    </w:p>
    <w:p w14:paraId="7204790D" w14:textId="77777777" w:rsidR="00077EA7" w:rsidRPr="00B00B0C" w:rsidRDefault="00077EA7" w:rsidP="00B00B0C">
      <w:pPr>
        <w:jc w:val="both"/>
        <w:rPr>
          <w:color w:val="000000"/>
        </w:rPr>
      </w:pPr>
      <w:r w:rsidRPr="00B00B0C">
        <w:rPr>
          <w:color w:val="000000"/>
        </w:rPr>
        <w:t>PG = standardowy okres gwarancji udzielany przez producenta lamp obejmujący liczbę włączeń, godzin i m-</w:t>
      </w:r>
      <w:proofErr w:type="spellStart"/>
      <w:r w:rsidRPr="00B00B0C">
        <w:rPr>
          <w:color w:val="000000"/>
        </w:rPr>
        <w:t>cy</w:t>
      </w:r>
      <w:proofErr w:type="spellEnd"/>
      <w:r w:rsidRPr="00B00B0C">
        <w:rPr>
          <w:color w:val="000000"/>
        </w:rPr>
        <w:t xml:space="preserve"> eksploatacji, </w:t>
      </w:r>
    </w:p>
    <w:p w14:paraId="30A4E946" w14:textId="77777777" w:rsidR="00077EA7" w:rsidRPr="00B00B0C" w:rsidRDefault="00077EA7" w:rsidP="00B00B0C">
      <w:pPr>
        <w:jc w:val="both"/>
        <w:rPr>
          <w:color w:val="000000"/>
        </w:rPr>
      </w:pPr>
      <w:r w:rsidRPr="00B00B0C">
        <w:rPr>
          <w:color w:val="000000"/>
        </w:rPr>
        <w:t xml:space="preserve">X = współczynnik zależny od wieku lamp oraz udzielonej gwarancji przez producenta dla lamp danego rodzaju: </w:t>
      </w:r>
    </w:p>
    <w:p w14:paraId="4195FE84" w14:textId="77777777" w:rsidR="00077EA7" w:rsidRPr="00B00B0C" w:rsidRDefault="00077EA7" w:rsidP="00B00B0C">
      <w:pPr>
        <w:jc w:val="both"/>
        <w:rPr>
          <w:color w:val="000000"/>
        </w:rPr>
      </w:pPr>
      <w:r w:rsidRPr="00B00B0C">
        <w:rPr>
          <w:color w:val="000000"/>
        </w:rPr>
        <w:t>a) nowo zakupione lampy na gwarancji producenta współczynnik 1,</w:t>
      </w:r>
    </w:p>
    <w:p w14:paraId="3251F0DC" w14:textId="77777777" w:rsidR="00077EA7" w:rsidRPr="00B00B0C" w:rsidRDefault="00077EA7" w:rsidP="00B00B0C">
      <w:pPr>
        <w:jc w:val="both"/>
        <w:rPr>
          <w:color w:val="000000"/>
        </w:rPr>
      </w:pPr>
      <w:r w:rsidRPr="00B00B0C">
        <w:rPr>
          <w:color w:val="000000"/>
        </w:rPr>
        <w:t>b) lampy na gwarancji producenta lecz dla których pozostało nie więcej niż 6 m-</w:t>
      </w:r>
      <w:proofErr w:type="spellStart"/>
      <w:r w:rsidRPr="00B00B0C">
        <w:rPr>
          <w:color w:val="000000"/>
        </w:rPr>
        <w:t>cy</w:t>
      </w:r>
      <w:proofErr w:type="spellEnd"/>
      <w:r w:rsidRPr="00B00B0C">
        <w:rPr>
          <w:color w:val="000000"/>
        </w:rPr>
        <w:t xml:space="preserve"> do zakończenia okresu gwarancji współczynnik 0,75,</w:t>
      </w:r>
    </w:p>
    <w:p w14:paraId="0C91F8C6" w14:textId="77777777" w:rsidR="00077EA7" w:rsidRPr="00B00B0C" w:rsidRDefault="00077EA7" w:rsidP="00B00B0C">
      <w:pPr>
        <w:jc w:val="both"/>
        <w:rPr>
          <w:color w:val="000000"/>
        </w:rPr>
      </w:pPr>
      <w:r w:rsidRPr="00B00B0C">
        <w:rPr>
          <w:color w:val="000000"/>
        </w:rPr>
        <w:t xml:space="preserve">c) lampy nie posiadające gwarancji producenta współczynnik 0,30, </w:t>
      </w:r>
    </w:p>
    <w:p w14:paraId="57017708" w14:textId="77777777" w:rsidR="00077EA7" w:rsidRPr="00B00B0C" w:rsidRDefault="00077EA7" w:rsidP="00B00B0C">
      <w:pPr>
        <w:jc w:val="both"/>
        <w:rPr>
          <w:color w:val="000000"/>
        </w:rPr>
      </w:pPr>
      <w:r w:rsidRPr="00B00B0C">
        <w:rPr>
          <w:color w:val="000000"/>
        </w:rPr>
        <w:t>Y = współczynnik likwidacyjny</w:t>
      </w:r>
    </w:p>
    <w:p w14:paraId="6E404319" w14:textId="77777777" w:rsidR="00077EA7" w:rsidRPr="00B00B0C" w:rsidRDefault="00077EA7" w:rsidP="00B00B0C">
      <w:pPr>
        <w:jc w:val="both"/>
        <w:rPr>
          <w:color w:val="000000"/>
        </w:rPr>
      </w:pPr>
      <w:r w:rsidRPr="00B00B0C">
        <w:rPr>
          <w:color w:val="000000"/>
        </w:rPr>
        <w:t xml:space="preserve">a) lampy rentgenowskie współczynnik 2, </w:t>
      </w:r>
    </w:p>
    <w:p w14:paraId="325B0414" w14:textId="77777777" w:rsidR="00077EA7" w:rsidRPr="00B00B0C" w:rsidRDefault="00077EA7" w:rsidP="00B00B0C">
      <w:pPr>
        <w:jc w:val="both"/>
        <w:rPr>
          <w:color w:val="000000"/>
        </w:rPr>
      </w:pPr>
      <w:r w:rsidRPr="00B00B0C">
        <w:rPr>
          <w:color w:val="000000"/>
        </w:rPr>
        <w:t xml:space="preserve">b) lampy zdalnie wyłączane/lampy płaskie współczynnik 3. </w:t>
      </w:r>
    </w:p>
    <w:p w14:paraId="68B83F9E" w14:textId="77777777" w:rsidR="00077EA7" w:rsidRPr="00B00B0C" w:rsidRDefault="00077EA7" w:rsidP="00B00B0C">
      <w:pPr>
        <w:jc w:val="both"/>
        <w:rPr>
          <w:color w:val="000000"/>
        </w:rPr>
      </w:pPr>
    </w:p>
    <w:p w14:paraId="7F6D6DC1" w14:textId="77777777" w:rsidR="00077EA7" w:rsidRPr="00B00B0C" w:rsidRDefault="00077EA7" w:rsidP="00B00B0C">
      <w:pPr>
        <w:jc w:val="both"/>
        <w:rPr>
          <w:color w:val="000000"/>
        </w:rPr>
      </w:pPr>
      <w:r w:rsidRPr="00B00B0C">
        <w:rPr>
          <w:color w:val="000000"/>
        </w:rPr>
        <w:t>Jeżeli nie została udzielona gwarancja standardowa, wówczas zastosowanie znajdują indywidualne warunki udzielonej gwarancji.</w:t>
      </w:r>
    </w:p>
    <w:p w14:paraId="7DF96ACA" w14:textId="77777777" w:rsidR="00077EA7" w:rsidRPr="00B00B0C" w:rsidRDefault="00077EA7" w:rsidP="00B00B0C">
      <w:pPr>
        <w:widowControl/>
        <w:autoSpaceDE/>
        <w:autoSpaceDN/>
        <w:adjustRightInd/>
        <w:jc w:val="both"/>
        <w:rPr>
          <w:color w:val="000000"/>
        </w:rPr>
      </w:pPr>
    </w:p>
    <w:p w14:paraId="1DB8BF66" w14:textId="77777777" w:rsidR="00077EA7" w:rsidRPr="00B00B0C" w:rsidRDefault="00077EA7" w:rsidP="00B00B0C">
      <w:pPr>
        <w:jc w:val="both"/>
        <w:rPr>
          <w:b/>
          <w:bCs/>
          <w:color w:val="000000" w:themeColor="text1"/>
          <w:shd w:val="clear" w:color="auto" w:fill="FFFFFF"/>
        </w:rPr>
      </w:pPr>
    </w:p>
    <w:p w14:paraId="53936AEB" w14:textId="0394C515" w:rsidR="00077EA7" w:rsidRPr="00B00B0C" w:rsidRDefault="00077EA7" w:rsidP="00B00B0C">
      <w:pPr>
        <w:jc w:val="both"/>
        <w:rPr>
          <w:b/>
          <w:bCs/>
          <w:color w:val="000000" w:themeColor="text1"/>
          <w:shd w:val="clear" w:color="auto" w:fill="FFFFFF"/>
        </w:rPr>
      </w:pPr>
      <w:r w:rsidRPr="00B00B0C">
        <w:rPr>
          <w:b/>
          <w:bCs/>
          <w:color w:val="000000" w:themeColor="text1"/>
          <w:shd w:val="clear" w:color="auto" w:fill="FFFFFF"/>
        </w:rPr>
        <w:t xml:space="preserve">Odpowiedź nr 4: </w:t>
      </w:r>
    </w:p>
    <w:p w14:paraId="34A2115A" w14:textId="77777777" w:rsidR="00077EA7" w:rsidRPr="00B00B0C" w:rsidRDefault="00077EA7" w:rsidP="00B00B0C">
      <w:pPr>
        <w:jc w:val="both"/>
        <w:rPr>
          <w:color w:val="000000"/>
        </w:rPr>
      </w:pPr>
    </w:p>
    <w:p w14:paraId="3E01078E" w14:textId="77777777" w:rsidR="00077EA7" w:rsidRPr="00B00B0C" w:rsidRDefault="00077EA7" w:rsidP="00B00B0C">
      <w:pPr>
        <w:jc w:val="both"/>
      </w:pPr>
      <w:r w:rsidRPr="00B00B0C">
        <w:t xml:space="preserve">Odpowiedź: Zamawiający potwierdza powyższe  klauzule. </w:t>
      </w:r>
    </w:p>
    <w:p w14:paraId="488BB03F" w14:textId="77777777" w:rsidR="00077EA7" w:rsidRPr="00884DD3" w:rsidRDefault="00077EA7" w:rsidP="00B00B0C">
      <w:pPr>
        <w:jc w:val="both"/>
        <w:rPr>
          <w:color w:val="000000" w:themeColor="text1"/>
        </w:rPr>
      </w:pPr>
      <w:r w:rsidRPr="00B00B0C">
        <w:t xml:space="preserve">Warunki szczególne zawarte w załączniku 1 do OPZ  nie precyzują szczegółowo Klauzul dla tego </w:t>
      </w:r>
      <w:r w:rsidRPr="00884DD3">
        <w:rPr>
          <w:color w:val="000000" w:themeColor="text1"/>
        </w:rPr>
        <w:t>typu sprzętów, więc zastosowanie będą miały Klauzule Wykonawcy.</w:t>
      </w:r>
    </w:p>
    <w:p w14:paraId="31F53CAD" w14:textId="574AD250" w:rsidR="00077EA7" w:rsidRPr="00884DD3" w:rsidRDefault="00077EA7" w:rsidP="00B00B0C">
      <w:pPr>
        <w:jc w:val="both"/>
        <w:rPr>
          <w:color w:val="000000" w:themeColor="text1"/>
        </w:rPr>
      </w:pPr>
      <w:r w:rsidRPr="00884DD3">
        <w:rPr>
          <w:color w:val="000000" w:themeColor="text1"/>
        </w:rPr>
        <w:t xml:space="preserve">Wykaz sprzętu elektronicznego medycznego zawarty jest  w załączniku nr </w:t>
      </w:r>
      <w:r w:rsidR="00884DD3" w:rsidRPr="00884DD3">
        <w:rPr>
          <w:color w:val="000000" w:themeColor="text1"/>
        </w:rPr>
        <w:t>2</w:t>
      </w:r>
      <w:r w:rsidRPr="00884DD3">
        <w:rPr>
          <w:color w:val="000000" w:themeColor="text1"/>
        </w:rPr>
        <w:t xml:space="preserve"> do OPZ. </w:t>
      </w:r>
    </w:p>
    <w:p w14:paraId="51262258" w14:textId="7AB6B898" w:rsidR="00077EA7" w:rsidRPr="00B00B0C" w:rsidRDefault="00077EA7" w:rsidP="00077EA7">
      <w:pPr>
        <w:jc w:val="both"/>
        <w:rPr>
          <w:b/>
          <w:color w:val="000000" w:themeColor="text1"/>
          <w:shd w:val="clear" w:color="auto" w:fill="FFFFFF"/>
        </w:rPr>
      </w:pPr>
    </w:p>
    <w:p w14:paraId="2D17F814" w14:textId="3CB51FCD" w:rsidR="00077EA7" w:rsidRPr="00B00B0C" w:rsidRDefault="00B00B0C" w:rsidP="00077EA7">
      <w:pPr>
        <w:jc w:val="both"/>
        <w:rPr>
          <w:b/>
          <w:color w:val="000000" w:themeColor="text1"/>
          <w:shd w:val="clear" w:color="auto" w:fill="FFFFFF"/>
        </w:rPr>
      </w:pPr>
      <w:r>
        <w:rPr>
          <w:b/>
          <w:color w:val="000000" w:themeColor="text1"/>
          <w:shd w:val="clear" w:color="auto" w:fill="FFFFFF"/>
        </w:rPr>
        <w:t>Pytanie nr 5</w:t>
      </w:r>
      <w:r w:rsidR="00077EA7" w:rsidRPr="00B00B0C">
        <w:rPr>
          <w:b/>
          <w:color w:val="000000" w:themeColor="text1"/>
          <w:shd w:val="clear" w:color="auto" w:fill="FFFFFF"/>
        </w:rPr>
        <w:t>:</w:t>
      </w:r>
    </w:p>
    <w:p w14:paraId="0B94E4D2" w14:textId="77777777" w:rsidR="00077EA7" w:rsidRPr="00B00B0C" w:rsidRDefault="00077EA7" w:rsidP="00077EA7">
      <w:pPr>
        <w:widowControl/>
        <w:autoSpaceDE/>
        <w:autoSpaceDN/>
        <w:adjustRightInd/>
        <w:jc w:val="both"/>
        <w:rPr>
          <w:color w:val="000000"/>
        </w:rPr>
      </w:pPr>
    </w:p>
    <w:p w14:paraId="0226B0A6" w14:textId="7C531635" w:rsidR="00B00B0C" w:rsidRPr="00B00B0C" w:rsidRDefault="00B00B0C" w:rsidP="00077EA7">
      <w:pPr>
        <w:widowControl/>
        <w:autoSpaceDE/>
        <w:autoSpaceDN/>
        <w:adjustRightInd/>
        <w:jc w:val="both"/>
        <w:rPr>
          <w:color w:val="000000"/>
        </w:rPr>
      </w:pPr>
      <w:r w:rsidRPr="00B00B0C">
        <w:rPr>
          <w:color w:val="000000"/>
        </w:rPr>
        <w:t>Czy Zamawiający wyraża zgodę na zmianę terminu wykonania zamówienia na okres 01.02.2025 r. – 31.01.2026r.?</w:t>
      </w:r>
    </w:p>
    <w:p w14:paraId="28CFF402" w14:textId="77777777" w:rsidR="00077EA7" w:rsidRPr="00B00B0C" w:rsidRDefault="00077EA7" w:rsidP="00077EA7">
      <w:pPr>
        <w:jc w:val="both"/>
        <w:rPr>
          <w:b/>
          <w:bCs/>
          <w:color w:val="000000" w:themeColor="text1"/>
          <w:shd w:val="clear" w:color="auto" w:fill="FFFFFF"/>
        </w:rPr>
      </w:pPr>
    </w:p>
    <w:p w14:paraId="4CD0A7E0" w14:textId="55AAEB11"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 xml:space="preserve">Odpowiedź nr </w:t>
      </w:r>
      <w:r w:rsidR="00B00B0C">
        <w:rPr>
          <w:b/>
          <w:bCs/>
          <w:color w:val="000000" w:themeColor="text1"/>
          <w:shd w:val="clear" w:color="auto" w:fill="FFFFFF"/>
        </w:rPr>
        <w:t>5</w:t>
      </w:r>
      <w:r w:rsidRPr="00B00B0C">
        <w:rPr>
          <w:b/>
          <w:bCs/>
          <w:color w:val="000000" w:themeColor="text1"/>
          <w:shd w:val="clear" w:color="auto" w:fill="FFFFFF"/>
        </w:rPr>
        <w:t xml:space="preserve">: </w:t>
      </w:r>
    </w:p>
    <w:p w14:paraId="6C13708F" w14:textId="77777777" w:rsidR="00B00B0C" w:rsidRDefault="00B00B0C" w:rsidP="00B00B0C">
      <w:pPr>
        <w:rPr>
          <w:color w:val="000000"/>
        </w:rPr>
      </w:pPr>
    </w:p>
    <w:p w14:paraId="073A686E" w14:textId="64CEC975" w:rsidR="00077EA7" w:rsidRPr="00B00B0C" w:rsidRDefault="00077EA7" w:rsidP="00B00B0C">
      <w:pPr>
        <w:rPr>
          <w:color w:val="000000"/>
        </w:rPr>
      </w:pPr>
      <w:r w:rsidRPr="00B00B0C">
        <w:rPr>
          <w:color w:val="000000"/>
        </w:rPr>
        <w:t xml:space="preserve">Zamawiający nie wyraża zgody na zmianę terminu wykonania zamówienia. Wymagany termin realizacji umowy zgodnie z SWZ wynosi 36 miesięcy. </w:t>
      </w:r>
    </w:p>
    <w:p w14:paraId="66C4F4AA" w14:textId="77777777" w:rsidR="00077EA7" w:rsidRPr="00B00B0C" w:rsidRDefault="00077EA7" w:rsidP="00077EA7">
      <w:pPr>
        <w:pStyle w:val="Akapitzlist"/>
        <w:ind w:left="852" w:hanging="143"/>
        <w:rPr>
          <w:color w:val="000000"/>
        </w:rPr>
      </w:pPr>
    </w:p>
    <w:p w14:paraId="2CEAFA25" w14:textId="77777777" w:rsidR="00077EA7" w:rsidRPr="00B00B0C" w:rsidRDefault="00077EA7" w:rsidP="00077EA7">
      <w:pPr>
        <w:pStyle w:val="Akapitzlist"/>
        <w:ind w:left="852" w:hanging="143"/>
        <w:rPr>
          <w:color w:val="000000"/>
        </w:rPr>
      </w:pPr>
    </w:p>
    <w:p w14:paraId="4D8B35DB" w14:textId="3F006AB4" w:rsidR="00077EA7" w:rsidRPr="00B00B0C" w:rsidRDefault="00077EA7" w:rsidP="00077EA7">
      <w:pPr>
        <w:pStyle w:val="Akapitzlist"/>
        <w:ind w:left="426" w:hanging="426"/>
        <w:rPr>
          <w:color w:val="000000"/>
        </w:rPr>
      </w:pPr>
    </w:p>
    <w:p w14:paraId="62FB79A4" w14:textId="22EC3C0B" w:rsidR="00077EA7" w:rsidRDefault="00B00B0C" w:rsidP="00B00B0C">
      <w:pPr>
        <w:jc w:val="both"/>
        <w:rPr>
          <w:b/>
          <w:color w:val="000000" w:themeColor="text1"/>
          <w:shd w:val="clear" w:color="auto" w:fill="FFFFFF"/>
        </w:rPr>
      </w:pPr>
      <w:r>
        <w:rPr>
          <w:b/>
          <w:color w:val="000000" w:themeColor="text1"/>
          <w:shd w:val="clear" w:color="auto" w:fill="FFFFFF"/>
        </w:rPr>
        <w:t>Pytanie nr 6</w:t>
      </w:r>
      <w:r w:rsidR="00077EA7" w:rsidRPr="00B00B0C">
        <w:rPr>
          <w:b/>
          <w:color w:val="000000" w:themeColor="text1"/>
          <w:shd w:val="clear" w:color="auto" w:fill="FFFFFF"/>
        </w:rPr>
        <w:t>:</w:t>
      </w:r>
    </w:p>
    <w:p w14:paraId="5BC84564" w14:textId="77777777" w:rsidR="00B00B0C" w:rsidRPr="00B00B0C" w:rsidRDefault="00B00B0C" w:rsidP="00B00B0C">
      <w:pPr>
        <w:jc w:val="both"/>
        <w:rPr>
          <w:b/>
          <w:color w:val="000000" w:themeColor="text1"/>
          <w:shd w:val="clear" w:color="auto" w:fill="FFFFFF"/>
        </w:rPr>
      </w:pPr>
    </w:p>
    <w:p w14:paraId="457D3218" w14:textId="77777777" w:rsidR="00B00B0C" w:rsidRPr="00B00B0C" w:rsidRDefault="00B00B0C" w:rsidP="00B00B0C">
      <w:pPr>
        <w:spacing w:line="276" w:lineRule="auto"/>
        <w:jc w:val="both"/>
        <w:rPr>
          <w:color w:val="000000"/>
        </w:rPr>
      </w:pPr>
      <w:r w:rsidRPr="00B00B0C">
        <w:rPr>
          <w:color w:val="000000"/>
        </w:rPr>
        <w:t>W przypadku negatywnej odpowiedzi na powyższe pytanie, czy Zamawiający wyraża zgodę na wprowadzenie do projektu umowy klauzuli wypowiedzenia w treści:</w:t>
      </w:r>
    </w:p>
    <w:p w14:paraId="6EF7A2D9" w14:textId="77777777" w:rsidR="00B00B0C" w:rsidRPr="00B00B0C" w:rsidRDefault="00B00B0C" w:rsidP="00B00B0C">
      <w:pPr>
        <w:pStyle w:val="Default"/>
        <w:jc w:val="both"/>
        <w:rPr>
          <w:rFonts w:ascii="Times New Roman" w:hAnsi="Times New Roman" w:cs="Times New Roman"/>
          <w:b/>
        </w:rPr>
      </w:pPr>
      <w:r w:rsidRPr="00B00B0C">
        <w:rPr>
          <w:rFonts w:ascii="Times New Roman" w:hAnsi="Times New Roman" w:cs="Times New Roman"/>
          <w:b/>
          <w:i/>
          <w:iCs/>
        </w:rPr>
        <w:t xml:space="preserve">Klauzula wypowiedzenia umowy przez Strony </w:t>
      </w:r>
    </w:p>
    <w:p w14:paraId="2D2F60C2" w14:textId="77777777" w:rsidR="00B00B0C" w:rsidRPr="00B00B0C" w:rsidRDefault="00B00B0C" w:rsidP="00B00B0C">
      <w:pPr>
        <w:pStyle w:val="Default"/>
        <w:spacing w:after="65"/>
        <w:jc w:val="both"/>
        <w:rPr>
          <w:rFonts w:ascii="Times New Roman" w:hAnsi="Times New Roman" w:cs="Times New Roman"/>
        </w:rPr>
      </w:pPr>
      <w:r w:rsidRPr="00B00B0C">
        <w:rPr>
          <w:rFonts w:ascii="Times New Roman" w:hAnsi="Times New Roman" w:cs="Times New Roman"/>
        </w:rPr>
        <w:t xml:space="preserve">1. </w:t>
      </w:r>
      <w:r w:rsidRPr="00B00B0C">
        <w:rPr>
          <w:rFonts w:ascii="Times New Roman" w:hAnsi="Times New Roman" w:cs="Times New Roman"/>
          <w:i/>
          <w:iCs/>
        </w:rPr>
        <w:t xml:space="preserve">Każda ze stron może wypowiedzieć umowę z zachowaniem 3 miesięcznego okresu wypowiedzenia ze skutkiem na koniec pierwszego lub drugiego okresu ubezpieczenia, z zastrzeżeniem, że Ubezpieczyciel może tego dokonać, jeżeli na koniec 8 miesiąca pierwszego lub 8 miesiąca drugiego okresu ubezpieczenia wskaźnik szkodowości </w:t>
      </w:r>
      <w:r w:rsidRPr="00B00B0C">
        <w:rPr>
          <w:rFonts w:ascii="Times New Roman" w:hAnsi="Times New Roman" w:cs="Times New Roman"/>
          <w:b/>
          <w:bCs/>
          <w:i/>
          <w:iCs/>
        </w:rPr>
        <w:t xml:space="preserve">przekroczy 30 % </w:t>
      </w:r>
    </w:p>
    <w:p w14:paraId="0D9FCB1F" w14:textId="77777777" w:rsidR="00B00B0C" w:rsidRPr="00B00B0C" w:rsidRDefault="00B00B0C" w:rsidP="00B00B0C">
      <w:pPr>
        <w:pStyle w:val="Default"/>
        <w:spacing w:after="65"/>
        <w:jc w:val="both"/>
        <w:rPr>
          <w:rFonts w:ascii="Times New Roman" w:hAnsi="Times New Roman" w:cs="Times New Roman"/>
        </w:rPr>
      </w:pPr>
      <w:r w:rsidRPr="00B00B0C">
        <w:rPr>
          <w:rFonts w:ascii="Times New Roman" w:hAnsi="Times New Roman" w:cs="Times New Roman"/>
        </w:rPr>
        <w:t xml:space="preserve">2. </w:t>
      </w:r>
      <w:r w:rsidRPr="00B00B0C">
        <w:rPr>
          <w:rFonts w:ascii="Times New Roman" w:hAnsi="Times New Roman" w:cs="Times New Roman"/>
          <w:i/>
          <w:iCs/>
        </w:rPr>
        <w:t xml:space="preserve">Wskaźnik szkodowości ustala się jako stosunek wypłaconych odszkodowań i założonych rezerw na odszkodowania, odpowiednio: </w:t>
      </w:r>
    </w:p>
    <w:p w14:paraId="4640132B" w14:textId="77777777" w:rsidR="00B00B0C" w:rsidRPr="00B00B0C" w:rsidRDefault="00B00B0C" w:rsidP="00B00B0C">
      <w:pPr>
        <w:pStyle w:val="Default"/>
        <w:spacing w:after="65"/>
        <w:jc w:val="both"/>
        <w:rPr>
          <w:rFonts w:ascii="Times New Roman" w:hAnsi="Times New Roman" w:cs="Times New Roman"/>
        </w:rPr>
      </w:pPr>
      <w:r w:rsidRPr="00B00B0C">
        <w:rPr>
          <w:rFonts w:ascii="Times New Roman" w:hAnsi="Times New Roman" w:cs="Times New Roman"/>
        </w:rPr>
        <w:t xml:space="preserve">-  </w:t>
      </w:r>
      <w:r w:rsidRPr="00B00B0C">
        <w:rPr>
          <w:rFonts w:ascii="Times New Roman" w:hAnsi="Times New Roman" w:cs="Times New Roman"/>
          <w:i/>
          <w:iCs/>
        </w:rPr>
        <w:t xml:space="preserve">na koniec 8 miesiąca pierwszego okresu ubezpieczenia - za okres 8 pierwszych miesięcy tego okresu ubezpieczenia </w:t>
      </w:r>
    </w:p>
    <w:p w14:paraId="232C2739" w14:textId="77777777" w:rsidR="00B00B0C" w:rsidRPr="00B00B0C" w:rsidRDefault="00B00B0C" w:rsidP="00B00B0C">
      <w:pPr>
        <w:pStyle w:val="Default"/>
        <w:spacing w:after="65"/>
        <w:jc w:val="both"/>
        <w:rPr>
          <w:rFonts w:ascii="Times New Roman" w:hAnsi="Times New Roman" w:cs="Times New Roman"/>
        </w:rPr>
      </w:pPr>
      <w:r w:rsidRPr="00B00B0C">
        <w:rPr>
          <w:rFonts w:ascii="Times New Roman" w:hAnsi="Times New Roman" w:cs="Times New Roman"/>
        </w:rPr>
        <w:t xml:space="preserve">-  </w:t>
      </w:r>
      <w:r w:rsidRPr="00B00B0C">
        <w:rPr>
          <w:rFonts w:ascii="Times New Roman" w:hAnsi="Times New Roman" w:cs="Times New Roman"/>
          <w:i/>
          <w:iCs/>
        </w:rPr>
        <w:t xml:space="preserve">na koniec 8 miesiąca drugiego okresu ubezpieczenia - za okres 12 miesięcy pierwszego okresu ubezpieczenia i 8 pierwszych miesięcy drugiego okresu ubezpieczenia. </w:t>
      </w:r>
    </w:p>
    <w:p w14:paraId="6FE97DEF" w14:textId="77777777" w:rsidR="00B00B0C" w:rsidRPr="00B00B0C" w:rsidRDefault="00B00B0C" w:rsidP="00B00B0C">
      <w:pPr>
        <w:pStyle w:val="Default"/>
        <w:jc w:val="both"/>
        <w:rPr>
          <w:rFonts w:ascii="Times New Roman" w:hAnsi="Times New Roman" w:cs="Times New Roman"/>
        </w:rPr>
      </w:pPr>
      <w:r w:rsidRPr="00B00B0C">
        <w:rPr>
          <w:rFonts w:ascii="Times New Roman" w:hAnsi="Times New Roman" w:cs="Times New Roman"/>
        </w:rPr>
        <w:t xml:space="preserve">3. </w:t>
      </w:r>
      <w:r w:rsidRPr="00B00B0C">
        <w:rPr>
          <w:rFonts w:ascii="Times New Roman" w:hAnsi="Times New Roman" w:cs="Times New Roman"/>
          <w:i/>
          <w:iCs/>
        </w:rPr>
        <w:t xml:space="preserve">Dla celów niniejszej klauzuli rozumie się : </w:t>
      </w:r>
    </w:p>
    <w:p w14:paraId="6B913DEC" w14:textId="77777777" w:rsidR="00B00B0C" w:rsidRPr="00B00B0C" w:rsidRDefault="00B00B0C" w:rsidP="00B00B0C">
      <w:pPr>
        <w:pStyle w:val="Default"/>
        <w:spacing w:after="68"/>
        <w:jc w:val="both"/>
        <w:rPr>
          <w:rFonts w:ascii="Times New Roman" w:hAnsi="Times New Roman" w:cs="Times New Roman"/>
        </w:rPr>
      </w:pPr>
      <w:r w:rsidRPr="00B00B0C">
        <w:rPr>
          <w:rFonts w:ascii="Times New Roman" w:hAnsi="Times New Roman" w:cs="Times New Roman"/>
        </w:rPr>
        <w:t xml:space="preserve">- </w:t>
      </w:r>
      <w:r w:rsidRPr="00B00B0C">
        <w:rPr>
          <w:rFonts w:ascii="Times New Roman" w:hAnsi="Times New Roman" w:cs="Times New Roman"/>
          <w:i/>
          <w:iCs/>
        </w:rPr>
        <w:t xml:space="preserve">przez pierwszy okres ubezpieczenia - pierwsze 12 miesięcy trwania umowy; </w:t>
      </w:r>
    </w:p>
    <w:p w14:paraId="3E016991" w14:textId="77777777" w:rsidR="00B00B0C" w:rsidRPr="00B00B0C" w:rsidRDefault="00B00B0C" w:rsidP="00B00B0C">
      <w:pPr>
        <w:pStyle w:val="Default"/>
        <w:spacing w:after="68"/>
        <w:jc w:val="both"/>
        <w:rPr>
          <w:rFonts w:ascii="Times New Roman" w:hAnsi="Times New Roman" w:cs="Times New Roman"/>
        </w:rPr>
      </w:pPr>
      <w:r w:rsidRPr="00B00B0C">
        <w:rPr>
          <w:rFonts w:ascii="Times New Roman" w:hAnsi="Times New Roman" w:cs="Times New Roman"/>
        </w:rPr>
        <w:t xml:space="preserve">-  </w:t>
      </w:r>
      <w:r w:rsidRPr="00B00B0C">
        <w:rPr>
          <w:rFonts w:ascii="Times New Roman" w:hAnsi="Times New Roman" w:cs="Times New Roman"/>
          <w:i/>
          <w:iCs/>
        </w:rPr>
        <w:t xml:space="preserve">przez drugi okres ubezpieczenia - 12 miesięcy następujące po pierwszym okresie ubezpieczenia. </w:t>
      </w:r>
    </w:p>
    <w:p w14:paraId="573BA9A1" w14:textId="77777777" w:rsidR="00B00B0C" w:rsidRPr="00B00B0C" w:rsidRDefault="00B00B0C" w:rsidP="00B00B0C">
      <w:pPr>
        <w:pStyle w:val="Default"/>
        <w:jc w:val="both"/>
        <w:rPr>
          <w:rFonts w:ascii="Times New Roman" w:hAnsi="Times New Roman" w:cs="Times New Roman"/>
        </w:rPr>
      </w:pPr>
      <w:r w:rsidRPr="00B00B0C">
        <w:rPr>
          <w:rFonts w:ascii="Times New Roman" w:hAnsi="Times New Roman" w:cs="Times New Roman"/>
        </w:rPr>
        <w:t xml:space="preserve">-  </w:t>
      </w:r>
      <w:r w:rsidRPr="00B00B0C">
        <w:rPr>
          <w:rFonts w:ascii="Times New Roman" w:hAnsi="Times New Roman" w:cs="Times New Roman"/>
          <w:bCs/>
          <w:i/>
          <w:iCs/>
        </w:rPr>
        <w:t xml:space="preserve">Przez wskaźnik szkodowości= [(odszkodowania wypłacone + rezerwy) / (składka przypisana brutto – prowizja pośrednika)] x 100 % </w:t>
      </w:r>
    </w:p>
    <w:p w14:paraId="7A205581" w14:textId="77777777" w:rsidR="00B00B0C" w:rsidRPr="00B00B0C" w:rsidRDefault="00B00B0C" w:rsidP="00077EA7">
      <w:pPr>
        <w:widowControl/>
        <w:autoSpaceDE/>
        <w:autoSpaceDN/>
        <w:adjustRightInd/>
        <w:jc w:val="both"/>
        <w:rPr>
          <w:color w:val="000000"/>
        </w:rPr>
      </w:pPr>
    </w:p>
    <w:p w14:paraId="64766B08" w14:textId="77777777" w:rsidR="00077EA7" w:rsidRPr="00B00B0C" w:rsidRDefault="00077EA7" w:rsidP="00077EA7">
      <w:pPr>
        <w:jc w:val="both"/>
        <w:rPr>
          <w:b/>
          <w:bCs/>
          <w:color w:val="000000" w:themeColor="text1"/>
          <w:shd w:val="clear" w:color="auto" w:fill="FFFFFF"/>
        </w:rPr>
      </w:pPr>
    </w:p>
    <w:p w14:paraId="2DF505AC" w14:textId="0E0C7C56" w:rsidR="00077EA7" w:rsidRPr="00B00B0C" w:rsidRDefault="00B00B0C" w:rsidP="00077EA7">
      <w:pPr>
        <w:jc w:val="both"/>
        <w:rPr>
          <w:b/>
          <w:bCs/>
          <w:color w:val="000000" w:themeColor="text1"/>
          <w:shd w:val="clear" w:color="auto" w:fill="FFFFFF"/>
        </w:rPr>
      </w:pPr>
      <w:r>
        <w:rPr>
          <w:b/>
          <w:bCs/>
          <w:color w:val="000000" w:themeColor="text1"/>
          <w:shd w:val="clear" w:color="auto" w:fill="FFFFFF"/>
        </w:rPr>
        <w:t>Odpowiedź nr 6</w:t>
      </w:r>
      <w:r w:rsidR="00077EA7" w:rsidRPr="00B00B0C">
        <w:rPr>
          <w:b/>
          <w:bCs/>
          <w:color w:val="000000" w:themeColor="text1"/>
          <w:shd w:val="clear" w:color="auto" w:fill="FFFFFF"/>
        </w:rPr>
        <w:t xml:space="preserve">: </w:t>
      </w:r>
    </w:p>
    <w:p w14:paraId="0E0A41FA" w14:textId="77777777" w:rsidR="00077EA7" w:rsidRPr="00B00B0C" w:rsidRDefault="00077EA7" w:rsidP="00077EA7">
      <w:pPr>
        <w:pStyle w:val="Akapitzlist"/>
        <w:ind w:left="426" w:hanging="426"/>
        <w:rPr>
          <w:color w:val="000000"/>
        </w:rPr>
      </w:pPr>
    </w:p>
    <w:p w14:paraId="6934557B" w14:textId="0A14F558" w:rsidR="00077EA7" w:rsidRDefault="00077EA7" w:rsidP="00077EA7">
      <w:pPr>
        <w:pStyle w:val="Tekstpodstawowy3"/>
        <w:spacing w:line="260" w:lineRule="exact"/>
        <w:rPr>
          <w:color w:val="000000"/>
          <w:sz w:val="24"/>
          <w:szCs w:val="24"/>
        </w:rPr>
      </w:pPr>
      <w:r w:rsidRPr="00B00B0C">
        <w:rPr>
          <w:color w:val="000000"/>
          <w:sz w:val="24"/>
          <w:szCs w:val="24"/>
        </w:rPr>
        <w:t xml:space="preserve">Zamawiający nie wyraża zgody na wprowadzenie Klauzuli wypowiedzenia umowy. </w:t>
      </w:r>
    </w:p>
    <w:p w14:paraId="6114F8D3" w14:textId="77777777" w:rsidR="00B00B0C" w:rsidRPr="00B00B0C" w:rsidRDefault="00B00B0C" w:rsidP="00077EA7">
      <w:pPr>
        <w:pStyle w:val="Tekstpodstawowy3"/>
        <w:spacing w:line="260" w:lineRule="exact"/>
        <w:rPr>
          <w:color w:val="000000"/>
          <w:sz w:val="24"/>
          <w:szCs w:val="24"/>
        </w:rPr>
      </w:pPr>
    </w:p>
    <w:p w14:paraId="2BE76350" w14:textId="3119F90E" w:rsidR="00077EA7" w:rsidRPr="00B00B0C" w:rsidRDefault="00B00B0C" w:rsidP="00077EA7">
      <w:pPr>
        <w:jc w:val="both"/>
        <w:rPr>
          <w:b/>
          <w:color w:val="000000" w:themeColor="text1"/>
          <w:shd w:val="clear" w:color="auto" w:fill="FFFFFF"/>
        </w:rPr>
      </w:pPr>
      <w:r>
        <w:rPr>
          <w:b/>
          <w:color w:val="000000" w:themeColor="text1"/>
          <w:shd w:val="clear" w:color="auto" w:fill="FFFFFF"/>
        </w:rPr>
        <w:t>Pytanie nr 7</w:t>
      </w:r>
      <w:r w:rsidR="00077EA7" w:rsidRPr="00B00B0C">
        <w:rPr>
          <w:b/>
          <w:color w:val="000000" w:themeColor="text1"/>
          <w:shd w:val="clear" w:color="auto" w:fill="FFFFFF"/>
        </w:rPr>
        <w:t>:</w:t>
      </w:r>
    </w:p>
    <w:p w14:paraId="66D9C702" w14:textId="77777777" w:rsidR="00077EA7" w:rsidRPr="00B00B0C" w:rsidRDefault="00077EA7" w:rsidP="00077EA7">
      <w:pPr>
        <w:widowControl/>
        <w:autoSpaceDE/>
        <w:autoSpaceDN/>
        <w:adjustRightInd/>
        <w:jc w:val="both"/>
        <w:rPr>
          <w:color w:val="000000"/>
        </w:rPr>
      </w:pPr>
    </w:p>
    <w:p w14:paraId="1F0E15AB" w14:textId="77777777" w:rsidR="00B00B0C" w:rsidRPr="00B00B0C" w:rsidRDefault="00B00B0C" w:rsidP="00B00B0C">
      <w:pPr>
        <w:jc w:val="both"/>
        <w:rPr>
          <w:color w:val="000000"/>
        </w:rPr>
      </w:pPr>
      <w:r w:rsidRPr="00B00B0C">
        <w:rPr>
          <w:color w:val="000000"/>
        </w:rPr>
        <w:t xml:space="preserve">W związku z brakiem odrębnego produktu ubezpieczenia szyb i innych przedmiotów od stłuczenia, proszę o informację czy Zamawiający dopuszcza objęcie szyb i innych szklanych przedmiotów ochroną w ramach Klauzuli dodatkowej do ubezpieczenia mienia od wszystkich </w:t>
      </w:r>
      <w:proofErr w:type="spellStart"/>
      <w:r w:rsidRPr="00B00B0C">
        <w:rPr>
          <w:color w:val="000000"/>
        </w:rPr>
        <w:t>ryzyk</w:t>
      </w:r>
      <w:proofErr w:type="spellEnd"/>
      <w:r w:rsidRPr="00B00B0C">
        <w:rPr>
          <w:color w:val="000000"/>
        </w:rPr>
        <w:t xml:space="preserve"> zgodnie z poniższą treścią:</w:t>
      </w:r>
    </w:p>
    <w:p w14:paraId="7A6202FB" w14:textId="77777777" w:rsidR="00B00B0C" w:rsidRPr="00B00B0C" w:rsidRDefault="00B00B0C" w:rsidP="00B00B0C">
      <w:pPr>
        <w:jc w:val="both"/>
        <w:rPr>
          <w:color w:val="000000"/>
        </w:rPr>
      </w:pPr>
    </w:p>
    <w:p w14:paraId="1D194A6D" w14:textId="77777777" w:rsidR="00B00B0C" w:rsidRPr="00B00B0C" w:rsidRDefault="00B00B0C" w:rsidP="00B00B0C">
      <w:pPr>
        <w:jc w:val="both"/>
        <w:rPr>
          <w:color w:val="000000"/>
        </w:rPr>
      </w:pPr>
      <w:r w:rsidRPr="00B00B0C">
        <w:rPr>
          <w:color w:val="000000"/>
        </w:rPr>
        <w:t>Klauzula ubezpieczenia szyb i innych przedmiotów szklanych od stłuczenia</w:t>
      </w:r>
    </w:p>
    <w:p w14:paraId="7F72A22C" w14:textId="77777777" w:rsidR="00B00B0C" w:rsidRDefault="00B00B0C" w:rsidP="00B00B0C">
      <w:pPr>
        <w:jc w:val="both"/>
        <w:rPr>
          <w:color w:val="000000"/>
        </w:rPr>
      </w:pPr>
    </w:p>
    <w:p w14:paraId="6E48F928" w14:textId="050DDA0C" w:rsidR="00B00B0C" w:rsidRPr="00B00B0C" w:rsidRDefault="00B00B0C" w:rsidP="00B00B0C">
      <w:pPr>
        <w:jc w:val="both"/>
        <w:rPr>
          <w:color w:val="000000"/>
        </w:rPr>
      </w:pPr>
      <w:r w:rsidRPr="00B00B0C">
        <w:rPr>
          <w:color w:val="000000"/>
        </w:rPr>
        <w:t>Z zachowaniem pozostałych niezmienionych niniejszą klauzulą postanowień OWU ustala się, co następuje:</w:t>
      </w:r>
    </w:p>
    <w:p w14:paraId="008B7144" w14:textId="77777777" w:rsidR="00B00B0C" w:rsidRPr="00B00B0C" w:rsidRDefault="00B00B0C" w:rsidP="00B00B0C">
      <w:pPr>
        <w:jc w:val="both"/>
        <w:rPr>
          <w:color w:val="000000"/>
        </w:rPr>
      </w:pPr>
      <w:r w:rsidRPr="00B00B0C">
        <w:rPr>
          <w:color w:val="000000"/>
        </w:rPr>
        <w:t>1) ubezpieczyciel obejmuje ochroną ubezpieczeniową od ryzyka stłuczenia (rozbicia) lub pęknięcia szyby i inne przedmioty szklane należące do ubezpieczonego lub będące w jego posiadaniu i stanowiące wyposażenie bądź urządzenia budynków lub lokali, w których prowadzona jest przez ubezpieczonego działalność gospodarcza, wykorzystywane zgodnie z ich przeznaczeniem, przy czym ochroną ubezpieczeniową mogą być objęte następujące przedmioty:</w:t>
      </w:r>
    </w:p>
    <w:p w14:paraId="0084E964" w14:textId="77777777" w:rsidR="00B00B0C" w:rsidRPr="00B00B0C" w:rsidRDefault="00B00B0C" w:rsidP="00B00B0C">
      <w:pPr>
        <w:jc w:val="both"/>
        <w:rPr>
          <w:color w:val="000000"/>
        </w:rPr>
      </w:pPr>
      <w:r w:rsidRPr="00B00B0C">
        <w:rPr>
          <w:color w:val="000000"/>
        </w:rPr>
        <w:t xml:space="preserve">a) oszklenia okienne i drzwiowe, ścienne i dachowe, szklane przegrody, płyty szklane stanowiące składowe części balustrad balkonowych i schodowych, mebli, gablot reklamowych lub lad </w:t>
      </w:r>
      <w:r w:rsidRPr="00B00B0C">
        <w:rPr>
          <w:color w:val="000000"/>
        </w:rPr>
        <w:lastRenderedPageBreak/>
        <w:t>chłodniczych, w tym także szyby specjalne, w tym antywłamaniowe, kuloodporne lub inne,</w:t>
      </w:r>
    </w:p>
    <w:p w14:paraId="05FA50D6" w14:textId="77777777" w:rsidR="00B00B0C" w:rsidRPr="00B00B0C" w:rsidRDefault="00B00B0C" w:rsidP="00B00B0C">
      <w:pPr>
        <w:jc w:val="both"/>
        <w:rPr>
          <w:color w:val="000000"/>
        </w:rPr>
      </w:pPr>
      <w:r w:rsidRPr="00B00B0C">
        <w:rPr>
          <w:color w:val="000000"/>
        </w:rPr>
        <w:t>b) oszklenia kominków lub wind;</w:t>
      </w:r>
    </w:p>
    <w:p w14:paraId="6EFBE6DC" w14:textId="77777777" w:rsidR="00B00B0C" w:rsidRPr="00B00B0C" w:rsidRDefault="00B00B0C" w:rsidP="00B00B0C">
      <w:pPr>
        <w:jc w:val="both"/>
        <w:rPr>
          <w:color w:val="000000"/>
        </w:rPr>
      </w:pPr>
      <w:r w:rsidRPr="00B00B0C">
        <w:rPr>
          <w:color w:val="000000"/>
        </w:rPr>
        <w:t>c) oszklenia pokryte folią oraz witraże,</w:t>
      </w:r>
    </w:p>
    <w:p w14:paraId="50D47191" w14:textId="77777777" w:rsidR="00B00B0C" w:rsidRPr="00B00B0C" w:rsidRDefault="00B00B0C" w:rsidP="00B00B0C">
      <w:pPr>
        <w:jc w:val="both"/>
        <w:rPr>
          <w:color w:val="000000"/>
        </w:rPr>
      </w:pPr>
      <w:r w:rsidRPr="00B00B0C">
        <w:rPr>
          <w:color w:val="000000"/>
        </w:rPr>
        <w:t>d) lustra wiszące, stojące i wmontowane w ścianach, meblach lub gablotach reklamowych,</w:t>
      </w:r>
    </w:p>
    <w:p w14:paraId="01159AED" w14:textId="77777777" w:rsidR="00B00B0C" w:rsidRPr="00B00B0C" w:rsidRDefault="00B00B0C" w:rsidP="00B00B0C">
      <w:pPr>
        <w:jc w:val="both"/>
        <w:rPr>
          <w:color w:val="000000"/>
        </w:rPr>
      </w:pPr>
      <w:r w:rsidRPr="00B00B0C">
        <w:rPr>
          <w:color w:val="000000"/>
        </w:rPr>
        <w:t>e) szklane, ceramiczne lub kamienne wykładziny ścian, sufitów, słupów lub filarów,</w:t>
      </w:r>
    </w:p>
    <w:p w14:paraId="34E52202" w14:textId="77777777" w:rsidR="00B00B0C" w:rsidRPr="00B00B0C" w:rsidRDefault="00B00B0C" w:rsidP="00B00B0C">
      <w:pPr>
        <w:jc w:val="both"/>
        <w:rPr>
          <w:color w:val="000000"/>
        </w:rPr>
      </w:pPr>
      <w:r w:rsidRPr="00B00B0C">
        <w:rPr>
          <w:color w:val="000000"/>
        </w:rPr>
        <w:t>f) akwaria lub terraria stanowiące wyposażenie lub środki obrotowe,</w:t>
      </w:r>
    </w:p>
    <w:p w14:paraId="55566B23" w14:textId="77777777" w:rsidR="00B00B0C" w:rsidRPr="00B00B0C" w:rsidRDefault="00B00B0C" w:rsidP="00B00B0C">
      <w:pPr>
        <w:jc w:val="both"/>
        <w:rPr>
          <w:color w:val="000000"/>
        </w:rPr>
      </w:pPr>
      <w:r w:rsidRPr="00B00B0C">
        <w:rPr>
          <w:color w:val="000000"/>
        </w:rPr>
        <w:t>g) tablice reklamowe takie jak:</w:t>
      </w:r>
    </w:p>
    <w:p w14:paraId="6F58FCD5" w14:textId="77777777" w:rsidR="00B00B0C" w:rsidRPr="00B00B0C" w:rsidRDefault="00B00B0C" w:rsidP="00B00B0C">
      <w:pPr>
        <w:ind w:left="720"/>
        <w:jc w:val="both"/>
        <w:rPr>
          <w:color w:val="000000"/>
        </w:rPr>
      </w:pPr>
      <w:r w:rsidRPr="00B00B0C">
        <w:rPr>
          <w:color w:val="000000"/>
        </w:rPr>
        <w:t>- szyldy lub gabloty ze szkła, plastyku lub innego materiału, znajdujące się poza budynkiem lub lokalem,</w:t>
      </w:r>
    </w:p>
    <w:p w14:paraId="43E87B1A" w14:textId="77777777" w:rsidR="00B00B0C" w:rsidRPr="00B00B0C" w:rsidRDefault="00B00B0C" w:rsidP="00B00B0C">
      <w:pPr>
        <w:ind w:left="720"/>
        <w:jc w:val="both"/>
        <w:rPr>
          <w:color w:val="000000"/>
        </w:rPr>
      </w:pPr>
      <w:r w:rsidRPr="00B00B0C">
        <w:rPr>
          <w:color w:val="000000"/>
        </w:rPr>
        <w:t>- neony, reklamy świetlne, tablice świetlne lub elektroniczne wraz z oprzyrządowaniem stanowiącym integralną całość konstrukcyjną;</w:t>
      </w:r>
    </w:p>
    <w:p w14:paraId="48C77ADF" w14:textId="77777777" w:rsidR="00B00B0C" w:rsidRPr="00B00B0C" w:rsidRDefault="00B00B0C" w:rsidP="00B00B0C">
      <w:pPr>
        <w:jc w:val="both"/>
        <w:rPr>
          <w:color w:val="000000"/>
        </w:rPr>
      </w:pPr>
      <w:r w:rsidRPr="00B00B0C">
        <w:rPr>
          <w:color w:val="000000"/>
        </w:rPr>
        <w:t>2) ochroną ubezpieczeniową nie są objęte:</w:t>
      </w:r>
    </w:p>
    <w:p w14:paraId="27C1A277" w14:textId="77777777" w:rsidR="00B00B0C" w:rsidRPr="00B00B0C" w:rsidRDefault="00B00B0C" w:rsidP="00B00B0C">
      <w:pPr>
        <w:jc w:val="both"/>
        <w:rPr>
          <w:color w:val="000000"/>
        </w:rPr>
      </w:pPr>
      <w:r w:rsidRPr="00B00B0C">
        <w:rPr>
          <w:color w:val="000000"/>
        </w:rPr>
        <w:t>a) szklane, ceramiczne lub kamienne wykładziny podłogowe,</w:t>
      </w:r>
    </w:p>
    <w:p w14:paraId="4A8286D2" w14:textId="77777777" w:rsidR="00B00B0C" w:rsidRPr="00B00B0C" w:rsidRDefault="00B00B0C" w:rsidP="00B00B0C">
      <w:pPr>
        <w:jc w:val="both"/>
        <w:rPr>
          <w:color w:val="000000"/>
        </w:rPr>
      </w:pPr>
      <w:r w:rsidRPr="00B00B0C">
        <w:rPr>
          <w:color w:val="000000"/>
        </w:rPr>
        <w:t>b) szkło stanowiące osprzęt urządzeń technicznych: maszyn, aparatów, narzędzi oraz osprzęt instalacji, z wyłączeniem szyb, o których mowa w pkt 1 lit. b,</w:t>
      </w:r>
    </w:p>
    <w:p w14:paraId="0C7B0D18" w14:textId="77777777" w:rsidR="00B00B0C" w:rsidRPr="00B00B0C" w:rsidRDefault="00B00B0C" w:rsidP="00B00B0C">
      <w:pPr>
        <w:jc w:val="both"/>
        <w:rPr>
          <w:color w:val="000000"/>
        </w:rPr>
      </w:pPr>
      <w:r w:rsidRPr="00B00B0C">
        <w:rPr>
          <w:color w:val="000000"/>
        </w:rPr>
        <w:t>c) szyby, przedmioty szklane lub płyty kamienne w stanie uszkodzonym,</w:t>
      </w:r>
    </w:p>
    <w:p w14:paraId="67B20D49" w14:textId="77777777" w:rsidR="00B00B0C" w:rsidRPr="00B00B0C" w:rsidRDefault="00B00B0C" w:rsidP="00B00B0C">
      <w:pPr>
        <w:jc w:val="both"/>
        <w:rPr>
          <w:color w:val="000000"/>
        </w:rPr>
      </w:pPr>
      <w:r w:rsidRPr="00B00B0C">
        <w:rPr>
          <w:color w:val="000000"/>
        </w:rPr>
        <w:t>d) szyby, przedmioty szklane lub płyty kamienne przed ich ostatecznym zamontowaniem bądź zainstalowaniem w miejscu przeznaczenia,</w:t>
      </w:r>
    </w:p>
    <w:p w14:paraId="34B492DF" w14:textId="77777777" w:rsidR="00B00B0C" w:rsidRPr="00B00B0C" w:rsidRDefault="00B00B0C" w:rsidP="00B00B0C">
      <w:pPr>
        <w:jc w:val="both"/>
        <w:rPr>
          <w:color w:val="000000"/>
        </w:rPr>
      </w:pPr>
      <w:r w:rsidRPr="00B00B0C">
        <w:rPr>
          <w:color w:val="000000"/>
        </w:rPr>
        <w:t>e) szyby w pojazdach i środkach transportowych,</w:t>
      </w:r>
    </w:p>
    <w:p w14:paraId="0E733754" w14:textId="77777777" w:rsidR="00B00B0C" w:rsidRPr="00B00B0C" w:rsidRDefault="00B00B0C" w:rsidP="00B00B0C">
      <w:pPr>
        <w:jc w:val="both"/>
        <w:rPr>
          <w:color w:val="000000"/>
        </w:rPr>
      </w:pPr>
      <w:r w:rsidRPr="00B00B0C">
        <w:rPr>
          <w:color w:val="000000"/>
        </w:rPr>
        <w:t>f) szyby w szklarniach, cieplarniach, inspektach lub oranżeriach;</w:t>
      </w:r>
    </w:p>
    <w:p w14:paraId="751E3B79" w14:textId="77777777" w:rsidR="00B00B0C" w:rsidRPr="00B00B0C" w:rsidRDefault="00B00B0C" w:rsidP="00B00B0C">
      <w:pPr>
        <w:jc w:val="both"/>
        <w:rPr>
          <w:color w:val="000000"/>
        </w:rPr>
      </w:pPr>
      <w:r w:rsidRPr="00B00B0C">
        <w:rPr>
          <w:color w:val="000000"/>
        </w:rPr>
        <w:t>3) ubezpieczyciel nie odpowiada za szkody:</w:t>
      </w:r>
    </w:p>
    <w:p w14:paraId="23DC865F" w14:textId="77777777" w:rsidR="00B00B0C" w:rsidRPr="00B00B0C" w:rsidRDefault="00B00B0C" w:rsidP="00B00B0C">
      <w:pPr>
        <w:jc w:val="both"/>
        <w:rPr>
          <w:color w:val="000000"/>
        </w:rPr>
      </w:pPr>
      <w:r w:rsidRPr="00B00B0C">
        <w:rPr>
          <w:color w:val="000000"/>
        </w:rPr>
        <w:t>a) powstałe przy wymianie lub wymontowaniu ubezpieczonego przedmiotu,</w:t>
      </w:r>
    </w:p>
    <w:p w14:paraId="5E1BB643" w14:textId="77777777" w:rsidR="00B00B0C" w:rsidRPr="00B00B0C" w:rsidRDefault="00B00B0C" w:rsidP="00B00B0C">
      <w:pPr>
        <w:jc w:val="both"/>
        <w:rPr>
          <w:color w:val="000000"/>
        </w:rPr>
      </w:pPr>
      <w:r w:rsidRPr="00B00B0C">
        <w:rPr>
          <w:color w:val="000000"/>
        </w:rPr>
        <w:t>b) powstałe wskutek zadrapania, porysowania, poplamienia bądź zmiany barwy ubezpieczonego przedmiotu;</w:t>
      </w:r>
    </w:p>
    <w:p w14:paraId="682C1AAE" w14:textId="77777777" w:rsidR="00B00B0C" w:rsidRPr="00B00B0C" w:rsidRDefault="00B00B0C" w:rsidP="00B00B0C">
      <w:pPr>
        <w:jc w:val="both"/>
        <w:rPr>
          <w:color w:val="000000"/>
        </w:rPr>
      </w:pPr>
      <w:r w:rsidRPr="00B00B0C">
        <w:rPr>
          <w:color w:val="000000"/>
        </w:rPr>
        <w:t>4) odpowiedzialność ubezpieczyciela z tytułu niniejszej klauzuli ograniczona jest do ustalonego w umowie ubezpieczenia limitu odpowiedzialności;</w:t>
      </w:r>
    </w:p>
    <w:p w14:paraId="7F086617" w14:textId="77777777" w:rsidR="00B00B0C" w:rsidRPr="00B00B0C" w:rsidRDefault="00B00B0C" w:rsidP="00B00B0C">
      <w:pPr>
        <w:jc w:val="both"/>
        <w:rPr>
          <w:color w:val="000000"/>
        </w:rPr>
      </w:pPr>
      <w:r w:rsidRPr="00B00B0C">
        <w:rPr>
          <w:color w:val="000000"/>
        </w:rPr>
        <w:t>5) limit odpowiedzialności ustalony jest na jeden i wszystkie wypadki ubezpieczeniowe, które zaszły w okresie ubezpieczenia;</w:t>
      </w:r>
    </w:p>
    <w:p w14:paraId="00417B3E" w14:textId="77777777" w:rsidR="00B00B0C" w:rsidRPr="00B00B0C" w:rsidRDefault="00B00B0C" w:rsidP="00B00B0C">
      <w:pPr>
        <w:jc w:val="both"/>
        <w:rPr>
          <w:color w:val="000000"/>
        </w:rPr>
      </w:pPr>
      <w:r w:rsidRPr="00B00B0C">
        <w:rPr>
          <w:color w:val="000000"/>
        </w:rPr>
        <w:t xml:space="preserve">6) wysokość limitu odpowiedzialności ubezpieczyciela deklaruje ubezpieczający kierując się przewidywaną możliwością maksymalnej straty w okresie ubezpieczenia oraz biorąc pod uwagę koszty zamontowania bądź zainstalowania ubezpieczonego mienia, z uwzględnieniem kosztów ustawienia rusztowań umożliwiających demontaż, kosztów naprawy tego mienia, wstawienia oraz transportu; jeżeli zgłoszone do ubezpieczenia mienie posiada napisy, litery, grafikę, koszt ich wykonania powinien być również uwzględniony w limicie odpowiedzialności, a w odniesieniu do </w:t>
      </w:r>
      <w:proofErr w:type="spellStart"/>
      <w:r w:rsidRPr="00B00B0C">
        <w:rPr>
          <w:color w:val="000000"/>
        </w:rPr>
        <w:t>oszkleń</w:t>
      </w:r>
      <w:proofErr w:type="spellEnd"/>
      <w:r w:rsidRPr="00B00B0C">
        <w:rPr>
          <w:color w:val="000000"/>
        </w:rPr>
        <w:t xml:space="preserve"> foliowanych także koszt nałożenia folii;</w:t>
      </w:r>
    </w:p>
    <w:p w14:paraId="6B21A8CD" w14:textId="77777777" w:rsidR="00B00B0C" w:rsidRPr="00B00B0C" w:rsidRDefault="00B00B0C" w:rsidP="00B00B0C">
      <w:pPr>
        <w:jc w:val="both"/>
        <w:rPr>
          <w:color w:val="000000"/>
        </w:rPr>
      </w:pPr>
      <w:r w:rsidRPr="00B00B0C">
        <w:rPr>
          <w:color w:val="000000"/>
        </w:rPr>
        <w:t>7) limit odpowiedzialności ubezpieczyciela ulega pomniejszeniu o kwotę każdego odszkodowania oraz kosztów wypłaconych z tytułu ubezpieczenia, o którym mowa w niniejszej klauzuli; ubezpieczający może za zgodą Ubezpieczyciela uzupełnić wysokość limitu odpowiedzialności za zapłatą dodatkowej składki ubezpieczeniowej; w przypadku uzupełnienia limitu odpowiedzialności, podwyższony limit stanowi granicę odpowiedzialności ubezpieczyciela od dnia następnego po zapłacie dodatkowej składki ubezpieczeniowej;</w:t>
      </w:r>
    </w:p>
    <w:p w14:paraId="0555B1EB" w14:textId="77777777" w:rsidR="00B00B0C" w:rsidRPr="00B00B0C" w:rsidRDefault="00B00B0C" w:rsidP="00B00B0C">
      <w:pPr>
        <w:jc w:val="both"/>
        <w:rPr>
          <w:color w:val="000000"/>
        </w:rPr>
      </w:pPr>
      <w:r w:rsidRPr="00B00B0C">
        <w:rPr>
          <w:color w:val="000000"/>
        </w:rPr>
        <w:t>8) w przypadku każdej szkody ma zastosowanie franszyza redukcyjna w wysokości 50 PLN;</w:t>
      </w:r>
    </w:p>
    <w:p w14:paraId="43974662" w14:textId="77777777" w:rsidR="00B00B0C" w:rsidRPr="00B00B0C" w:rsidRDefault="00B00B0C" w:rsidP="00B00B0C">
      <w:pPr>
        <w:jc w:val="both"/>
        <w:rPr>
          <w:color w:val="000000"/>
        </w:rPr>
      </w:pPr>
      <w:r w:rsidRPr="00B00B0C">
        <w:rPr>
          <w:color w:val="000000"/>
        </w:rPr>
        <w:t>9) w razie zajścia wypadku ubezpieczeniowego ubezpieczyciel pokrywa w ramach limitu odpowiedzialności udokumentowane koszty, o których mowa w pkt 6;</w:t>
      </w:r>
    </w:p>
    <w:p w14:paraId="1D73F86B" w14:textId="77777777" w:rsidR="00B00B0C" w:rsidRPr="00B00B0C" w:rsidRDefault="00B00B0C" w:rsidP="00B00B0C">
      <w:pPr>
        <w:jc w:val="both"/>
        <w:rPr>
          <w:color w:val="000000"/>
        </w:rPr>
      </w:pPr>
      <w:r w:rsidRPr="00B00B0C">
        <w:rPr>
          <w:color w:val="000000"/>
        </w:rPr>
        <w:t xml:space="preserve">10) wysokość szkody ustalana jest dla szyb i innych przedmiotów ubezpieczonych od stłuczenia (rozbicia) - według udokumentowanej wartości uszkodzonego przedmiotu, a w razie braku możliwości udokumentowania - według przeciętnej wartości uszkodzonego przedmiotu tego samego lub podobnego rodzaju i gatunku, ustalonej na podstawie cen detalicznych w dniu </w:t>
      </w:r>
      <w:r w:rsidRPr="00B00B0C">
        <w:rPr>
          <w:color w:val="000000"/>
        </w:rPr>
        <w:lastRenderedPageBreak/>
        <w:t>powstania szkody, albo w razie naprawy - według kosztów naprawy ustalonych stosownie do zakresu rzeczywistych uszkodzeń na podstawie przeciętnych cen zakładów usługowych w przypadku dokonania naprawy we własnym zakresie, bądź według kosztów naprawy udokumentowanych rachunkiem naprawy w przypadku dokonania naprawy przez firmę zewnętrzną.</w:t>
      </w:r>
    </w:p>
    <w:p w14:paraId="64E5B44D" w14:textId="77777777" w:rsidR="00077EA7" w:rsidRPr="00B00B0C" w:rsidRDefault="00077EA7" w:rsidP="00077EA7">
      <w:pPr>
        <w:jc w:val="both"/>
        <w:rPr>
          <w:b/>
          <w:bCs/>
          <w:color w:val="000000" w:themeColor="text1"/>
          <w:shd w:val="clear" w:color="auto" w:fill="FFFFFF"/>
        </w:rPr>
      </w:pPr>
    </w:p>
    <w:p w14:paraId="5B42E675" w14:textId="27E0AAFD"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 xml:space="preserve">Odpowiedź nr </w:t>
      </w:r>
      <w:r w:rsidR="00B00B0C">
        <w:rPr>
          <w:b/>
          <w:bCs/>
          <w:color w:val="000000" w:themeColor="text1"/>
          <w:shd w:val="clear" w:color="auto" w:fill="FFFFFF"/>
        </w:rPr>
        <w:t>7</w:t>
      </w:r>
      <w:r w:rsidRPr="00B00B0C">
        <w:rPr>
          <w:b/>
          <w:bCs/>
          <w:color w:val="000000" w:themeColor="text1"/>
          <w:shd w:val="clear" w:color="auto" w:fill="FFFFFF"/>
        </w:rPr>
        <w:t xml:space="preserve">: </w:t>
      </w:r>
    </w:p>
    <w:p w14:paraId="58714A59" w14:textId="77777777" w:rsidR="00B00B0C" w:rsidRDefault="00B00B0C" w:rsidP="00B00B0C">
      <w:pPr>
        <w:rPr>
          <w:color w:val="000000"/>
        </w:rPr>
      </w:pPr>
    </w:p>
    <w:p w14:paraId="45A8ADF7" w14:textId="695AB8D2" w:rsidR="00077EA7" w:rsidRPr="00B00B0C" w:rsidRDefault="00077EA7" w:rsidP="00B00B0C">
      <w:pPr>
        <w:rPr>
          <w:color w:val="000000"/>
        </w:rPr>
      </w:pPr>
      <w:r w:rsidRPr="00B00B0C">
        <w:rPr>
          <w:color w:val="000000"/>
        </w:rPr>
        <w:t xml:space="preserve">Zamawiający dopuszcza objęcie szyb i innych przedmiotów szklanych ochroną ubezpieczeniową w ramach klauzuli dodatkowej do ubezpieczenia mienia od wszystkich </w:t>
      </w:r>
      <w:proofErr w:type="spellStart"/>
      <w:r w:rsidRPr="00B00B0C">
        <w:rPr>
          <w:color w:val="000000"/>
        </w:rPr>
        <w:t>ryzyk</w:t>
      </w:r>
      <w:proofErr w:type="spellEnd"/>
      <w:r w:rsidRPr="00B00B0C">
        <w:rPr>
          <w:color w:val="000000"/>
        </w:rPr>
        <w:t>.</w:t>
      </w:r>
    </w:p>
    <w:p w14:paraId="7326AA47" w14:textId="308FF357" w:rsidR="00077EA7" w:rsidRPr="00B00B0C" w:rsidRDefault="00077EA7" w:rsidP="00077EA7">
      <w:pPr>
        <w:rPr>
          <w:color w:val="000000"/>
        </w:rPr>
      </w:pPr>
    </w:p>
    <w:p w14:paraId="7FF1C597" w14:textId="48AE8D6F" w:rsidR="00077EA7" w:rsidRPr="00B00B0C" w:rsidRDefault="00B00B0C" w:rsidP="00077EA7">
      <w:pPr>
        <w:jc w:val="both"/>
        <w:rPr>
          <w:b/>
          <w:color w:val="000000" w:themeColor="text1"/>
          <w:shd w:val="clear" w:color="auto" w:fill="FFFFFF"/>
        </w:rPr>
      </w:pPr>
      <w:r>
        <w:rPr>
          <w:b/>
          <w:color w:val="000000" w:themeColor="text1"/>
          <w:shd w:val="clear" w:color="auto" w:fill="FFFFFF"/>
        </w:rPr>
        <w:t>Pytanie nr 8</w:t>
      </w:r>
      <w:r w:rsidR="00077EA7" w:rsidRPr="00B00B0C">
        <w:rPr>
          <w:b/>
          <w:color w:val="000000" w:themeColor="text1"/>
          <w:shd w:val="clear" w:color="auto" w:fill="FFFFFF"/>
        </w:rPr>
        <w:t>:</w:t>
      </w:r>
    </w:p>
    <w:p w14:paraId="7936356D" w14:textId="77777777" w:rsidR="00077EA7" w:rsidRPr="00B00B0C" w:rsidRDefault="00077EA7" w:rsidP="00077EA7">
      <w:pPr>
        <w:widowControl/>
        <w:autoSpaceDE/>
        <w:autoSpaceDN/>
        <w:adjustRightInd/>
        <w:jc w:val="both"/>
        <w:rPr>
          <w:color w:val="000000"/>
        </w:rPr>
      </w:pPr>
    </w:p>
    <w:p w14:paraId="7F3FD5A9" w14:textId="77777777" w:rsidR="00B00B0C" w:rsidRPr="00B00B0C" w:rsidRDefault="00B00B0C" w:rsidP="00B00B0C">
      <w:pPr>
        <w:jc w:val="both"/>
        <w:rPr>
          <w:color w:val="000000"/>
        </w:rPr>
      </w:pPr>
      <w:r w:rsidRPr="00B00B0C">
        <w:rPr>
          <w:color w:val="000000"/>
        </w:rPr>
        <w:t xml:space="preserve">Czy podane w załączniku nr 1 do OPZ klauzule: KLAUZULA WYŁĄCZAJĄCA RYZYKA CYBERNETYCZNE oraz KLAUZULA  WYŁĄCZENIA  CHORÓB  ZAKAŹNYCH  będą miały zastosowanie do ubezpieczenia mienia od wszystkich </w:t>
      </w:r>
      <w:proofErr w:type="spellStart"/>
      <w:r w:rsidRPr="00B00B0C">
        <w:rPr>
          <w:color w:val="000000"/>
        </w:rPr>
        <w:t>ryzyk</w:t>
      </w:r>
      <w:proofErr w:type="spellEnd"/>
      <w:r w:rsidRPr="00B00B0C">
        <w:rPr>
          <w:color w:val="000000"/>
        </w:rPr>
        <w:t xml:space="preserve"> i sprzętu elektronicznego?:</w:t>
      </w:r>
    </w:p>
    <w:p w14:paraId="377ED723" w14:textId="77777777" w:rsidR="00B00B0C" w:rsidRDefault="00B00B0C" w:rsidP="00B00B0C">
      <w:pPr>
        <w:jc w:val="both"/>
        <w:rPr>
          <w:b/>
          <w:bCs/>
          <w:color w:val="000000"/>
        </w:rPr>
      </w:pPr>
    </w:p>
    <w:p w14:paraId="4EF4B1F9" w14:textId="1D0DDA5D" w:rsidR="00B00B0C" w:rsidRPr="00B00B0C" w:rsidRDefault="00B00B0C" w:rsidP="00B00B0C">
      <w:pPr>
        <w:jc w:val="both"/>
        <w:rPr>
          <w:b/>
          <w:bCs/>
          <w:color w:val="000000"/>
        </w:rPr>
      </w:pPr>
      <w:r w:rsidRPr="00B00B0C">
        <w:rPr>
          <w:b/>
          <w:bCs/>
          <w:color w:val="000000"/>
        </w:rPr>
        <w:t>Klauzula wyłączająca ryzyka cybernetyczne</w:t>
      </w:r>
    </w:p>
    <w:p w14:paraId="1C5C87C8" w14:textId="77777777" w:rsidR="00B00B0C" w:rsidRPr="00B00B0C" w:rsidRDefault="00B00B0C" w:rsidP="00B00B0C">
      <w:pPr>
        <w:jc w:val="both"/>
        <w:rPr>
          <w:color w:val="000000"/>
        </w:rPr>
      </w:pPr>
      <w:r w:rsidRPr="00B00B0C">
        <w:rPr>
          <w:color w:val="000000"/>
        </w:rPr>
        <w:t>Niezależnie od treści jakichkolwiek innych postanowień niniejszej Polisy lub jakichkolwiek klauzul rozszerzających jej postanowienia uzgadnia się, że Ubezpieczyciel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w:t>
      </w:r>
    </w:p>
    <w:p w14:paraId="24D1D3D5" w14:textId="77777777" w:rsidR="00B00B0C" w:rsidRPr="00B00B0C" w:rsidRDefault="00B00B0C" w:rsidP="00B00B0C">
      <w:pPr>
        <w:jc w:val="both"/>
        <w:rPr>
          <w:color w:val="000000"/>
        </w:rPr>
      </w:pPr>
      <w:r w:rsidRPr="00B00B0C">
        <w:rPr>
          <w:color w:val="000000"/>
        </w:rPr>
        <w:t>Przy czym za:</w:t>
      </w:r>
    </w:p>
    <w:p w14:paraId="20B8537E" w14:textId="77777777" w:rsidR="00B00B0C" w:rsidRPr="00B00B0C" w:rsidRDefault="00B00B0C" w:rsidP="00B00B0C">
      <w:pPr>
        <w:jc w:val="both"/>
        <w:rPr>
          <w:color w:val="000000"/>
        </w:rPr>
      </w:pPr>
      <w:r w:rsidRPr="00B00B0C">
        <w:rPr>
          <w:color w:val="000000"/>
        </w:rPr>
        <w:t>- 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5A67DCB1" w14:textId="77777777" w:rsidR="00B00B0C" w:rsidRPr="00B00B0C" w:rsidRDefault="00B00B0C" w:rsidP="00B00B0C">
      <w:pPr>
        <w:jc w:val="both"/>
        <w:rPr>
          <w:color w:val="000000"/>
        </w:rPr>
      </w:pPr>
      <w:r w:rsidRPr="00B00B0C">
        <w:rPr>
          <w:color w:val="000000"/>
        </w:rPr>
        <w:t>- 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3CB9CCBF" w14:textId="77777777" w:rsidR="00B00B0C" w:rsidRDefault="00B00B0C" w:rsidP="00B00B0C">
      <w:pPr>
        <w:jc w:val="both"/>
        <w:rPr>
          <w:b/>
          <w:bCs/>
          <w:color w:val="000000"/>
        </w:rPr>
      </w:pPr>
    </w:p>
    <w:p w14:paraId="5D8A5CEC" w14:textId="181019C8" w:rsidR="00B00B0C" w:rsidRPr="00B00B0C" w:rsidRDefault="00B00B0C" w:rsidP="00B00B0C">
      <w:pPr>
        <w:jc w:val="both"/>
        <w:rPr>
          <w:b/>
          <w:bCs/>
          <w:color w:val="000000"/>
        </w:rPr>
      </w:pPr>
      <w:r w:rsidRPr="00B00B0C">
        <w:rPr>
          <w:b/>
          <w:bCs/>
          <w:color w:val="000000"/>
        </w:rPr>
        <w:t>KLAUZULA  WYŁĄCZENIA  CHORÓB  ZAKAŹNYCH</w:t>
      </w:r>
    </w:p>
    <w:p w14:paraId="201BB5C9" w14:textId="77777777" w:rsidR="00B00B0C" w:rsidRPr="00B00B0C" w:rsidRDefault="00B00B0C" w:rsidP="00B00B0C">
      <w:pPr>
        <w:jc w:val="both"/>
        <w:rPr>
          <w:color w:val="000000"/>
        </w:rPr>
      </w:pPr>
      <w:r w:rsidRPr="00B00B0C">
        <w:rPr>
          <w:color w:val="000000"/>
        </w:rPr>
        <w:t>1. 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w:t>
      </w:r>
    </w:p>
    <w:p w14:paraId="621990A5" w14:textId="77777777" w:rsidR="00B00B0C" w:rsidRPr="00B00B0C" w:rsidRDefault="00B00B0C" w:rsidP="00B00B0C">
      <w:pPr>
        <w:jc w:val="both"/>
        <w:rPr>
          <w:color w:val="000000"/>
        </w:rPr>
      </w:pPr>
      <w:r w:rsidRPr="00B00B0C">
        <w:rPr>
          <w:color w:val="000000"/>
        </w:rPr>
        <w:lastRenderedPageBreak/>
        <w:t>2.</w:t>
      </w:r>
      <w:r w:rsidRPr="00B00B0C">
        <w:rPr>
          <w:color w:val="000000"/>
        </w:rPr>
        <w:tab/>
        <w:t xml:space="preserve">W rozumieniu niniejszej  klauzuli choroba zakaźna oznacza każdą chorobę, która może zostać przeniesiona za pomocą dowolnej substancji lub czynnika z dowolnego organizmu na inny organizm, w przypadku gdy:  </w:t>
      </w:r>
    </w:p>
    <w:p w14:paraId="09CF05BA" w14:textId="77777777" w:rsidR="00B00B0C" w:rsidRPr="00B00B0C" w:rsidRDefault="00B00B0C" w:rsidP="00B00B0C">
      <w:pPr>
        <w:jc w:val="both"/>
        <w:rPr>
          <w:color w:val="000000"/>
        </w:rPr>
      </w:pPr>
      <w:r w:rsidRPr="00B00B0C">
        <w:rPr>
          <w:color w:val="000000"/>
        </w:rPr>
        <w:t xml:space="preserve">1)       substancja lub czynnik zawiera, ale nie wyłącznie, wirus, bakterię, pasożyta lub inny organizm lub jego odmianę, niezależnie od tego, czy jest uważany za żywy, czy też nie, oraz  </w:t>
      </w:r>
    </w:p>
    <w:p w14:paraId="661B66BE" w14:textId="77777777" w:rsidR="00B00B0C" w:rsidRPr="00B00B0C" w:rsidRDefault="00B00B0C" w:rsidP="00B00B0C">
      <w:pPr>
        <w:jc w:val="both"/>
        <w:rPr>
          <w:color w:val="000000"/>
        </w:rPr>
      </w:pPr>
      <w:r w:rsidRPr="00B00B0C">
        <w:rPr>
          <w:color w:val="000000"/>
        </w:rPr>
        <w:t>2)       metoda przenoszenia, bezpośredniego lub pośredniego, obejmuje między innymi przenoszenie drogą powietrzną, przenoszenie płynów ustrojowych, przenoszenie z lub na dowolną powierzchnię lub przedmiot, ciało stałe, płynne lub gazowe, lub między organizmami, oraz</w:t>
      </w:r>
    </w:p>
    <w:p w14:paraId="44416D60" w14:textId="77777777" w:rsidR="00B00B0C" w:rsidRPr="00B00B0C" w:rsidRDefault="00B00B0C" w:rsidP="00B00B0C">
      <w:pPr>
        <w:jc w:val="both"/>
        <w:rPr>
          <w:color w:val="000000"/>
        </w:rPr>
      </w:pPr>
      <w:r w:rsidRPr="00B00B0C">
        <w:rPr>
          <w:color w:val="000000"/>
        </w:rPr>
        <w:t>3)</w:t>
      </w:r>
      <w:r w:rsidRPr="00B00B0C">
        <w:rPr>
          <w:color w:val="000000"/>
        </w:rPr>
        <w:tab/>
        <w:t xml:space="preserve"> choroba, substancja lub środek mogą powodować lub grozić spowodowaniem szkody dla zdrowia ludzkiego lub dobrobytu ludzi albo mogą powodować lub grozić spowodowaniem szkody, pogorszenia, utraty wartości, zbywalności lub utraty możliwości korzystania z rzeczy.</w:t>
      </w:r>
    </w:p>
    <w:p w14:paraId="0AE88ACF" w14:textId="77777777" w:rsidR="00077EA7" w:rsidRPr="00B00B0C" w:rsidRDefault="00077EA7" w:rsidP="00077EA7">
      <w:pPr>
        <w:jc w:val="both"/>
        <w:rPr>
          <w:b/>
          <w:bCs/>
          <w:color w:val="000000" w:themeColor="text1"/>
          <w:shd w:val="clear" w:color="auto" w:fill="FFFFFF"/>
        </w:rPr>
      </w:pPr>
    </w:p>
    <w:p w14:paraId="1621E6E4" w14:textId="78429352"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 xml:space="preserve">Odpowiedź nr </w:t>
      </w:r>
      <w:r w:rsidR="00B00B0C">
        <w:rPr>
          <w:b/>
          <w:bCs/>
          <w:color w:val="000000" w:themeColor="text1"/>
          <w:shd w:val="clear" w:color="auto" w:fill="FFFFFF"/>
        </w:rPr>
        <w:t>8</w:t>
      </w:r>
      <w:r w:rsidRPr="00B00B0C">
        <w:rPr>
          <w:b/>
          <w:bCs/>
          <w:color w:val="000000" w:themeColor="text1"/>
          <w:shd w:val="clear" w:color="auto" w:fill="FFFFFF"/>
        </w:rPr>
        <w:t xml:space="preserve">: </w:t>
      </w:r>
    </w:p>
    <w:p w14:paraId="1D772C78" w14:textId="2DA37B71" w:rsidR="00077EA7" w:rsidRPr="00B00B0C" w:rsidRDefault="00077EA7" w:rsidP="00077EA7">
      <w:pPr>
        <w:rPr>
          <w:color w:val="000000"/>
        </w:rPr>
      </w:pPr>
    </w:p>
    <w:p w14:paraId="515A8108" w14:textId="77777777" w:rsidR="00077EA7" w:rsidRPr="00B00B0C" w:rsidRDefault="00077EA7" w:rsidP="00B00B0C">
      <w:pPr>
        <w:jc w:val="both"/>
        <w:rPr>
          <w:color w:val="000000"/>
        </w:rPr>
      </w:pPr>
      <w:r w:rsidRPr="00B00B0C">
        <w:rPr>
          <w:color w:val="000000"/>
        </w:rPr>
        <w:t xml:space="preserve">Zamawiający potwierdza, że klauzule: KLAUZULA WYŁĄCZAJĄCA RYZYKA CYBERNETYCZNE oraz KLAUZULA  WYŁĄCZENIA  CHORÓB  ZAKAŹNYCH  będą miały zastosowanie do ubezpieczenia mienia od wszystkich </w:t>
      </w:r>
      <w:proofErr w:type="spellStart"/>
      <w:r w:rsidRPr="00B00B0C">
        <w:rPr>
          <w:color w:val="000000"/>
        </w:rPr>
        <w:t>ryzyk</w:t>
      </w:r>
      <w:proofErr w:type="spellEnd"/>
      <w:r w:rsidRPr="00B00B0C">
        <w:rPr>
          <w:color w:val="000000"/>
        </w:rPr>
        <w:t xml:space="preserve"> i sprzętu elektronicznego.</w:t>
      </w:r>
    </w:p>
    <w:p w14:paraId="1814F12A" w14:textId="29DBBA08" w:rsidR="00077EA7" w:rsidRPr="00B00B0C" w:rsidRDefault="00077EA7" w:rsidP="00077EA7">
      <w:pPr>
        <w:rPr>
          <w:color w:val="000000"/>
        </w:rPr>
      </w:pPr>
    </w:p>
    <w:p w14:paraId="5EFFECC9" w14:textId="6AEB20B1" w:rsidR="00077EA7" w:rsidRPr="00B00B0C" w:rsidRDefault="00B00B0C" w:rsidP="00077EA7">
      <w:pPr>
        <w:jc w:val="both"/>
        <w:rPr>
          <w:b/>
          <w:color w:val="000000" w:themeColor="text1"/>
          <w:shd w:val="clear" w:color="auto" w:fill="FFFFFF"/>
        </w:rPr>
      </w:pPr>
      <w:r>
        <w:rPr>
          <w:b/>
          <w:color w:val="000000" w:themeColor="text1"/>
          <w:shd w:val="clear" w:color="auto" w:fill="FFFFFF"/>
        </w:rPr>
        <w:t>Pytanie nr 9</w:t>
      </w:r>
      <w:r w:rsidR="00077EA7" w:rsidRPr="00B00B0C">
        <w:rPr>
          <w:b/>
          <w:color w:val="000000" w:themeColor="text1"/>
          <w:shd w:val="clear" w:color="auto" w:fill="FFFFFF"/>
        </w:rPr>
        <w:t>:</w:t>
      </w:r>
    </w:p>
    <w:p w14:paraId="1B2BB65C" w14:textId="77777777" w:rsidR="00077EA7" w:rsidRPr="00B00B0C" w:rsidRDefault="00077EA7" w:rsidP="00077EA7">
      <w:pPr>
        <w:widowControl/>
        <w:autoSpaceDE/>
        <w:autoSpaceDN/>
        <w:adjustRightInd/>
        <w:jc w:val="both"/>
        <w:rPr>
          <w:color w:val="000000"/>
        </w:rPr>
      </w:pPr>
    </w:p>
    <w:p w14:paraId="4C837B4F" w14:textId="6B1E59D7" w:rsidR="00B00B0C" w:rsidRPr="00B00B0C" w:rsidRDefault="00B00B0C" w:rsidP="00B00B0C">
      <w:pPr>
        <w:jc w:val="both"/>
      </w:pPr>
      <w:r w:rsidRPr="00B00B0C">
        <w:t xml:space="preserve">Prosimy o zgodę Zamawiającego na wprowadzenie ograniczenia zakresu terytorialnego do ubezpieczenia </w:t>
      </w:r>
      <w:r w:rsidRPr="00B00B0C">
        <w:rPr>
          <w:color w:val="000000"/>
        </w:rPr>
        <w:t xml:space="preserve">mienia od wszystkich </w:t>
      </w:r>
      <w:proofErr w:type="spellStart"/>
      <w:r w:rsidRPr="00B00B0C">
        <w:rPr>
          <w:color w:val="000000"/>
        </w:rPr>
        <w:t>ryzyk</w:t>
      </w:r>
      <w:proofErr w:type="spellEnd"/>
      <w:r w:rsidRPr="00B00B0C">
        <w:rPr>
          <w:color w:val="000000"/>
        </w:rPr>
        <w:t xml:space="preserve"> i sprzętu elektronicznego</w:t>
      </w:r>
      <w:r w:rsidRPr="00B00B0C">
        <w:t>: „Zakres terytorialny nie obejmuje Rosji, Białorusi, Ukrainy oraz państw i obszarów objętych sankcjami lub w których aktualnie toczy się konflikt zbrojny.”</w:t>
      </w:r>
    </w:p>
    <w:p w14:paraId="49503F6C" w14:textId="06698CA3" w:rsidR="00077EA7" w:rsidRPr="00B00B0C" w:rsidRDefault="00077EA7" w:rsidP="00077EA7">
      <w:pPr>
        <w:jc w:val="both"/>
        <w:rPr>
          <w:b/>
          <w:bCs/>
          <w:color w:val="000000" w:themeColor="text1"/>
          <w:shd w:val="clear" w:color="auto" w:fill="FFFFFF"/>
        </w:rPr>
      </w:pPr>
    </w:p>
    <w:p w14:paraId="269DE807" w14:textId="3C2F3C21"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 xml:space="preserve">Odpowiedź nr </w:t>
      </w:r>
      <w:r w:rsidR="00B00B0C">
        <w:rPr>
          <w:b/>
          <w:bCs/>
          <w:color w:val="000000" w:themeColor="text1"/>
          <w:shd w:val="clear" w:color="auto" w:fill="FFFFFF"/>
        </w:rPr>
        <w:t>9</w:t>
      </w:r>
      <w:r w:rsidRPr="00B00B0C">
        <w:rPr>
          <w:b/>
          <w:bCs/>
          <w:color w:val="000000" w:themeColor="text1"/>
          <w:shd w:val="clear" w:color="auto" w:fill="FFFFFF"/>
        </w:rPr>
        <w:t xml:space="preserve">: </w:t>
      </w:r>
    </w:p>
    <w:p w14:paraId="6D7C9228" w14:textId="12DB2D90" w:rsidR="00077EA7" w:rsidRPr="00B00B0C" w:rsidRDefault="00077EA7" w:rsidP="00077EA7">
      <w:pPr>
        <w:rPr>
          <w:color w:val="000000"/>
        </w:rPr>
      </w:pPr>
    </w:p>
    <w:p w14:paraId="4306463D" w14:textId="77777777" w:rsidR="00077EA7" w:rsidRPr="00B00B0C" w:rsidRDefault="00077EA7" w:rsidP="00077EA7">
      <w:r w:rsidRPr="00B00B0C">
        <w:rPr>
          <w:color w:val="000000"/>
        </w:rPr>
        <w:t xml:space="preserve">Zamawiający wyraża zgodę. </w:t>
      </w:r>
    </w:p>
    <w:p w14:paraId="62C15E6F" w14:textId="3D41C506" w:rsidR="00077EA7" w:rsidRPr="00B00B0C" w:rsidRDefault="00077EA7" w:rsidP="00077EA7"/>
    <w:p w14:paraId="194B1964" w14:textId="1A4502B0"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1</w:t>
      </w:r>
      <w:r w:rsidR="00B00B0C">
        <w:rPr>
          <w:b/>
          <w:color w:val="000000" w:themeColor="text1"/>
          <w:shd w:val="clear" w:color="auto" w:fill="FFFFFF"/>
        </w:rPr>
        <w:t>0</w:t>
      </w:r>
      <w:r w:rsidRPr="00B00B0C">
        <w:rPr>
          <w:b/>
          <w:color w:val="000000" w:themeColor="text1"/>
          <w:shd w:val="clear" w:color="auto" w:fill="FFFFFF"/>
        </w:rPr>
        <w:t>:</w:t>
      </w:r>
    </w:p>
    <w:p w14:paraId="06888E87" w14:textId="57CBC504" w:rsidR="00B00B0C" w:rsidRPr="00B00B0C" w:rsidRDefault="00B00B0C" w:rsidP="00B00B0C">
      <w:pPr>
        <w:widowControl/>
        <w:autoSpaceDE/>
        <w:autoSpaceDN/>
        <w:adjustRightInd/>
        <w:jc w:val="both"/>
      </w:pPr>
    </w:p>
    <w:p w14:paraId="2A0EC963" w14:textId="1450920A" w:rsidR="00B00B0C" w:rsidRPr="00B00B0C" w:rsidRDefault="00B00B0C" w:rsidP="00B00B0C">
      <w:pPr>
        <w:jc w:val="both"/>
      </w:pPr>
      <w:r w:rsidRPr="00B00B0C">
        <w:t>Wnioskujemy o potwierdzenie, że o ile  OWU wykonawcy wskazują przesłanki wyłączające bądź ograniczające odpowiedzialność ubezpieczyciela, to mają one zastosowanie, chyba że Zamawiający wprost włączył je do zakresu ubezpieczenia opisanego w SWZ.</w:t>
      </w:r>
    </w:p>
    <w:p w14:paraId="6D351FB8" w14:textId="77777777" w:rsidR="00B00B0C" w:rsidRPr="00B00B0C" w:rsidRDefault="00B00B0C" w:rsidP="00077EA7">
      <w:pPr>
        <w:widowControl/>
        <w:autoSpaceDE/>
        <w:autoSpaceDN/>
        <w:adjustRightInd/>
        <w:jc w:val="both"/>
        <w:rPr>
          <w:color w:val="000000"/>
        </w:rPr>
      </w:pPr>
    </w:p>
    <w:p w14:paraId="3FD07A07" w14:textId="77777777" w:rsidR="00077EA7" w:rsidRPr="00B00B0C" w:rsidRDefault="00077EA7" w:rsidP="00077EA7">
      <w:pPr>
        <w:jc w:val="both"/>
        <w:rPr>
          <w:b/>
          <w:bCs/>
          <w:color w:val="000000" w:themeColor="text1"/>
          <w:shd w:val="clear" w:color="auto" w:fill="FFFFFF"/>
        </w:rPr>
      </w:pPr>
    </w:p>
    <w:p w14:paraId="3BE64618" w14:textId="6484D9A0"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Odpowiedź nr 1</w:t>
      </w:r>
      <w:r w:rsidR="00B00B0C">
        <w:rPr>
          <w:b/>
          <w:bCs/>
          <w:color w:val="000000" w:themeColor="text1"/>
          <w:shd w:val="clear" w:color="auto" w:fill="FFFFFF"/>
        </w:rPr>
        <w:t>0</w:t>
      </w:r>
      <w:r w:rsidRPr="00B00B0C">
        <w:rPr>
          <w:b/>
          <w:bCs/>
          <w:color w:val="000000" w:themeColor="text1"/>
          <w:shd w:val="clear" w:color="auto" w:fill="FFFFFF"/>
        </w:rPr>
        <w:t xml:space="preserve">: </w:t>
      </w:r>
    </w:p>
    <w:p w14:paraId="4B94DF39" w14:textId="77777777" w:rsidR="00B00B0C" w:rsidRDefault="00B00B0C" w:rsidP="00077EA7">
      <w:pPr>
        <w:rPr>
          <w:color w:val="000000"/>
        </w:rPr>
      </w:pPr>
    </w:p>
    <w:p w14:paraId="62F934E8" w14:textId="3F5218F9" w:rsidR="00077EA7" w:rsidRPr="00B00B0C" w:rsidRDefault="00077EA7" w:rsidP="00077EA7">
      <w:r w:rsidRPr="00B00B0C">
        <w:rPr>
          <w:color w:val="000000"/>
        </w:rPr>
        <w:t xml:space="preserve">Zamawiający potwierdza. </w:t>
      </w:r>
    </w:p>
    <w:p w14:paraId="0ECAB84B" w14:textId="29447496" w:rsidR="00077EA7" w:rsidRPr="00B00B0C" w:rsidRDefault="00077EA7" w:rsidP="00077EA7">
      <w:pPr>
        <w:rPr>
          <w:color w:val="000000"/>
        </w:rPr>
      </w:pPr>
    </w:p>
    <w:p w14:paraId="120CC654" w14:textId="19652279" w:rsidR="00077EA7" w:rsidRPr="00B00B0C" w:rsidRDefault="00077EA7" w:rsidP="00077EA7">
      <w:pPr>
        <w:rPr>
          <w:b/>
          <w:bCs/>
          <w:color w:val="000000"/>
        </w:rPr>
      </w:pPr>
    </w:p>
    <w:p w14:paraId="0F213705" w14:textId="4A0C3A9F" w:rsidR="00077EA7" w:rsidRPr="00B00B0C" w:rsidRDefault="00077EA7" w:rsidP="00077EA7">
      <w:pPr>
        <w:rPr>
          <w:b/>
          <w:bCs/>
          <w:color w:val="000000"/>
        </w:rPr>
      </w:pPr>
    </w:p>
    <w:p w14:paraId="589BF39C" w14:textId="011EC049"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1</w:t>
      </w:r>
      <w:r w:rsidR="00B00B0C">
        <w:rPr>
          <w:b/>
          <w:color w:val="000000" w:themeColor="text1"/>
          <w:shd w:val="clear" w:color="auto" w:fill="FFFFFF"/>
        </w:rPr>
        <w:t>1</w:t>
      </w:r>
      <w:r w:rsidRPr="00B00B0C">
        <w:rPr>
          <w:b/>
          <w:color w:val="000000" w:themeColor="text1"/>
          <w:shd w:val="clear" w:color="auto" w:fill="FFFFFF"/>
        </w:rPr>
        <w:t>:</w:t>
      </w:r>
    </w:p>
    <w:p w14:paraId="71DD8614" w14:textId="77777777" w:rsidR="00077EA7" w:rsidRPr="00B00B0C" w:rsidRDefault="00077EA7" w:rsidP="00077EA7">
      <w:pPr>
        <w:widowControl/>
        <w:autoSpaceDE/>
        <w:autoSpaceDN/>
        <w:adjustRightInd/>
        <w:jc w:val="both"/>
        <w:rPr>
          <w:color w:val="000000"/>
        </w:rPr>
      </w:pPr>
    </w:p>
    <w:p w14:paraId="5A2FF5CA" w14:textId="77777777" w:rsidR="00B00B0C" w:rsidRPr="00B00B0C" w:rsidRDefault="00B00B0C" w:rsidP="00B00B0C">
      <w:pPr>
        <w:widowControl/>
        <w:autoSpaceDE/>
        <w:autoSpaceDN/>
        <w:adjustRightInd/>
        <w:jc w:val="both"/>
        <w:rPr>
          <w:b/>
          <w:bCs/>
          <w:color w:val="000000"/>
        </w:rPr>
      </w:pPr>
      <w:r w:rsidRPr="00B00B0C">
        <w:rPr>
          <w:b/>
          <w:bCs/>
          <w:color w:val="000000"/>
        </w:rPr>
        <w:t xml:space="preserve">Ubezpieczenie </w:t>
      </w:r>
      <w:proofErr w:type="spellStart"/>
      <w:r w:rsidRPr="00B00B0C">
        <w:rPr>
          <w:b/>
          <w:bCs/>
          <w:color w:val="000000"/>
        </w:rPr>
        <w:t>oc</w:t>
      </w:r>
      <w:proofErr w:type="spellEnd"/>
      <w:r w:rsidRPr="00B00B0C">
        <w:rPr>
          <w:b/>
          <w:bCs/>
          <w:color w:val="000000"/>
        </w:rPr>
        <w:t xml:space="preserve"> działalności (pozamedyczne)</w:t>
      </w:r>
    </w:p>
    <w:p w14:paraId="724D8ED3" w14:textId="77777777" w:rsidR="00B00B0C" w:rsidRDefault="00B00B0C" w:rsidP="00B00B0C">
      <w:pPr>
        <w:pStyle w:val="Akapitzlist"/>
        <w:contextualSpacing/>
        <w:jc w:val="both"/>
      </w:pPr>
    </w:p>
    <w:p w14:paraId="1EA7F082" w14:textId="345D1724" w:rsidR="00B00B0C" w:rsidRPr="00B00B0C" w:rsidRDefault="00B00B0C" w:rsidP="00B00B0C">
      <w:pPr>
        <w:pStyle w:val="Akapitzlist"/>
        <w:contextualSpacing/>
        <w:jc w:val="both"/>
      </w:pPr>
      <w:r w:rsidRPr="00B00B0C">
        <w:t>Prosimy o zgodę na dodanie poniższych klauzul dla Ubezpieczenia OC dobrowolnego niemedycznego:</w:t>
      </w:r>
    </w:p>
    <w:p w14:paraId="2BC26FA3" w14:textId="77777777" w:rsidR="00B00B0C" w:rsidRPr="00B00B0C" w:rsidRDefault="00B00B0C" w:rsidP="00B00B0C">
      <w:pPr>
        <w:jc w:val="both"/>
      </w:pPr>
    </w:p>
    <w:p w14:paraId="5D4193D5" w14:textId="77777777" w:rsidR="00B00B0C" w:rsidRPr="00B00B0C" w:rsidRDefault="00B00B0C" w:rsidP="00B00B0C">
      <w:pPr>
        <w:jc w:val="both"/>
      </w:pPr>
      <w:r w:rsidRPr="00B00B0C">
        <w:t>*</w:t>
      </w:r>
      <w:r w:rsidRPr="00B00B0C">
        <w:rPr>
          <w:b/>
          <w:bCs/>
        </w:rPr>
        <w:t>Klauzula sankcji</w:t>
      </w:r>
      <w:r w:rsidRPr="00B00B0C">
        <w:t>*</w:t>
      </w:r>
    </w:p>
    <w:p w14:paraId="37D1477E" w14:textId="77777777" w:rsidR="00B00B0C" w:rsidRPr="00B00B0C" w:rsidRDefault="00B00B0C" w:rsidP="00B00B0C">
      <w:pPr>
        <w:jc w:val="both"/>
      </w:pPr>
      <w:r w:rsidRPr="00B00B0C">
        <w:t>Ubezpieczyciel nie będzie zobowiązany do zapewnienia ochrony ubezpieczeniowej lub wypłaty jakichkolwiek środków lub udzielenia jakichkolwiek świadczeń w zakresie udzielanej ochrony ubezpieczeniowej, jeżeli zapewnienie takiej ochrony, zapłata lub udzielenie świadczenia może narazić ubezpieczyciela na jakiekolwiek kary, sankcje lub restrykcje związane 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z obowiązującego prawa, a także w zakresie w jakim ubezpieczyciel zobowiązany jest do zastosowania wobec klienta, wypłacanych środków lub udzielanych świadczeń środków przewidzianych w wyżej wymienionych sankcjach.</w:t>
      </w:r>
    </w:p>
    <w:p w14:paraId="72B082F0" w14:textId="77777777" w:rsidR="00B00B0C" w:rsidRPr="00B00B0C" w:rsidRDefault="00B00B0C" w:rsidP="00B00B0C">
      <w:pPr>
        <w:jc w:val="both"/>
      </w:pPr>
    </w:p>
    <w:p w14:paraId="789C2D0A" w14:textId="77777777" w:rsidR="00B00B0C" w:rsidRPr="00B00B0C" w:rsidRDefault="00B00B0C" w:rsidP="00B00B0C">
      <w:pPr>
        <w:jc w:val="both"/>
        <w:rPr>
          <w:b/>
          <w:bCs/>
        </w:rPr>
      </w:pPr>
      <w:r w:rsidRPr="00B00B0C">
        <w:rPr>
          <w:b/>
          <w:bCs/>
        </w:rPr>
        <w:t>*Zakres terytorialny*</w:t>
      </w:r>
    </w:p>
    <w:p w14:paraId="3BE12F23" w14:textId="2A990AAE" w:rsidR="00077EA7" w:rsidRPr="00B00B0C" w:rsidRDefault="00B00B0C" w:rsidP="00B00B0C">
      <w:pPr>
        <w:jc w:val="both"/>
      </w:pPr>
      <w:r w:rsidRPr="00B00B0C">
        <w:t>Niezależnie od zapisów oferty / polisy oraz OWU zakres terytorialny nie obejmuje Rosji, Białorusi, Ukrainy oraz państw i obszarów objętych sankcjami lub w których aktualnie toczy się konflikt</w:t>
      </w:r>
    </w:p>
    <w:p w14:paraId="4C3B708E" w14:textId="77777777" w:rsidR="00B00B0C" w:rsidRPr="00B00B0C" w:rsidRDefault="00B00B0C" w:rsidP="00B00B0C">
      <w:pPr>
        <w:jc w:val="both"/>
        <w:rPr>
          <w:b/>
          <w:bCs/>
          <w:color w:val="000000" w:themeColor="text1"/>
          <w:shd w:val="clear" w:color="auto" w:fill="FFFFFF"/>
        </w:rPr>
      </w:pPr>
    </w:p>
    <w:p w14:paraId="48DA1766" w14:textId="13C35BD5"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Odpowiedź nr 1</w:t>
      </w:r>
      <w:r w:rsidR="00B00B0C">
        <w:rPr>
          <w:b/>
          <w:bCs/>
          <w:color w:val="000000" w:themeColor="text1"/>
          <w:shd w:val="clear" w:color="auto" w:fill="FFFFFF"/>
        </w:rPr>
        <w:t>1</w:t>
      </w:r>
      <w:r w:rsidRPr="00B00B0C">
        <w:rPr>
          <w:b/>
          <w:bCs/>
          <w:color w:val="000000" w:themeColor="text1"/>
          <w:shd w:val="clear" w:color="auto" w:fill="FFFFFF"/>
        </w:rPr>
        <w:t xml:space="preserve">: </w:t>
      </w:r>
    </w:p>
    <w:p w14:paraId="5231B93B" w14:textId="71C07B0B" w:rsidR="00077EA7" w:rsidRPr="00B00B0C" w:rsidRDefault="00077EA7" w:rsidP="00077EA7">
      <w:pPr>
        <w:rPr>
          <w:b/>
          <w:bCs/>
          <w:color w:val="000000"/>
        </w:rPr>
      </w:pPr>
    </w:p>
    <w:p w14:paraId="7D6A5CD2" w14:textId="246D312F" w:rsidR="00077EA7" w:rsidRPr="00B00B0C" w:rsidRDefault="00077EA7" w:rsidP="00077EA7">
      <w:r w:rsidRPr="00B00B0C">
        <w:rPr>
          <w:color w:val="000000"/>
        </w:rPr>
        <w:t xml:space="preserve">Zamawiający wyraża zgodę. </w:t>
      </w:r>
    </w:p>
    <w:p w14:paraId="7477E430" w14:textId="4B50BED4" w:rsidR="00077EA7" w:rsidRPr="00B00B0C" w:rsidRDefault="00077EA7" w:rsidP="00077EA7"/>
    <w:p w14:paraId="1C625006" w14:textId="0C04ADB9"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1</w:t>
      </w:r>
      <w:r w:rsidR="00B00B0C">
        <w:rPr>
          <w:b/>
          <w:color w:val="000000" w:themeColor="text1"/>
          <w:shd w:val="clear" w:color="auto" w:fill="FFFFFF"/>
        </w:rPr>
        <w:t>2</w:t>
      </w:r>
      <w:r w:rsidRPr="00B00B0C">
        <w:rPr>
          <w:b/>
          <w:color w:val="000000" w:themeColor="text1"/>
          <w:shd w:val="clear" w:color="auto" w:fill="FFFFFF"/>
        </w:rPr>
        <w:t>:</w:t>
      </w:r>
    </w:p>
    <w:p w14:paraId="02A4A6D0" w14:textId="77777777" w:rsidR="00077EA7" w:rsidRPr="00B00B0C" w:rsidRDefault="00077EA7" w:rsidP="00077EA7">
      <w:pPr>
        <w:widowControl/>
        <w:autoSpaceDE/>
        <w:autoSpaceDN/>
        <w:adjustRightInd/>
        <w:jc w:val="both"/>
        <w:rPr>
          <w:color w:val="000000"/>
        </w:rPr>
      </w:pPr>
    </w:p>
    <w:p w14:paraId="52964C35" w14:textId="35DDCC71" w:rsidR="00B00B0C" w:rsidRPr="00A21707" w:rsidRDefault="00B00B0C" w:rsidP="00A21707">
      <w:pPr>
        <w:spacing w:after="120"/>
        <w:jc w:val="both"/>
        <w:rPr>
          <w:rFonts w:eastAsia="Calibri"/>
          <w:color w:val="000000"/>
          <w:lang w:eastAsia="en-US"/>
        </w:rPr>
      </w:pPr>
      <w:r w:rsidRPr="00B00B0C">
        <w:rPr>
          <w:rFonts w:eastAsia="Calibri"/>
          <w:color w:val="000000"/>
          <w:lang w:eastAsia="en-US"/>
        </w:rPr>
        <w:t xml:space="preserve">Wnioskujemy o potwierdzenie, że zakres ubezpieczenia nie obejmuje odpowiedzialności cywilnej za szkody powstałe wskutek oddziaływania azbestu, PFAS (związki </w:t>
      </w:r>
      <w:proofErr w:type="spellStart"/>
      <w:r w:rsidRPr="00B00B0C">
        <w:rPr>
          <w:rFonts w:eastAsia="Calibri"/>
          <w:color w:val="000000"/>
          <w:lang w:eastAsia="en-US"/>
        </w:rPr>
        <w:t>perfluoroalkilowe</w:t>
      </w:r>
      <w:proofErr w:type="spellEnd"/>
      <w:r w:rsidRPr="00B00B0C">
        <w:rPr>
          <w:rFonts w:eastAsia="Calibri"/>
          <w:color w:val="000000"/>
          <w:lang w:eastAsia="en-US"/>
        </w:rPr>
        <w:t xml:space="preserve"> oraz związki </w:t>
      </w:r>
      <w:proofErr w:type="spellStart"/>
      <w:r w:rsidRPr="00B00B0C">
        <w:rPr>
          <w:rFonts w:eastAsia="Calibri"/>
          <w:color w:val="000000"/>
          <w:lang w:eastAsia="en-US"/>
        </w:rPr>
        <w:t>polifluoalkilowe</w:t>
      </w:r>
      <w:proofErr w:type="spellEnd"/>
      <w:r w:rsidRPr="00B00B0C">
        <w:rPr>
          <w:rFonts w:eastAsia="Calibri"/>
          <w:color w:val="000000"/>
          <w:lang w:eastAsia="en-US"/>
        </w:rPr>
        <w:t>), formaldehydu, prionów lub dioksyn lub ich zawartości w produktach wprowadzonych do obrotu przez ubezpieczonego lub użytych przez niego w celu wykonania usługi.</w:t>
      </w:r>
    </w:p>
    <w:p w14:paraId="784311EF" w14:textId="77777777" w:rsidR="00077EA7" w:rsidRPr="00B00B0C" w:rsidRDefault="00077EA7" w:rsidP="00077EA7">
      <w:pPr>
        <w:jc w:val="both"/>
        <w:rPr>
          <w:b/>
          <w:bCs/>
          <w:color w:val="000000" w:themeColor="text1"/>
          <w:shd w:val="clear" w:color="auto" w:fill="FFFFFF"/>
        </w:rPr>
      </w:pPr>
    </w:p>
    <w:p w14:paraId="4013FB2C" w14:textId="2A8936EC"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Odpowiedź nr 1</w:t>
      </w:r>
      <w:r w:rsidR="00B00B0C">
        <w:rPr>
          <w:b/>
          <w:bCs/>
          <w:color w:val="000000" w:themeColor="text1"/>
          <w:shd w:val="clear" w:color="auto" w:fill="FFFFFF"/>
        </w:rPr>
        <w:t>2</w:t>
      </w:r>
      <w:r w:rsidRPr="00B00B0C">
        <w:rPr>
          <w:b/>
          <w:bCs/>
          <w:color w:val="000000" w:themeColor="text1"/>
          <w:shd w:val="clear" w:color="auto" w:fill="FFFFFF"/>
        </w:rPr>
        <w:t xml:space="preserve">: </w:t>
      </w:r>
    </w:p>
    <w:p w14:paraId="73B5B15E" w14:textId="77777777" w:rsidR="00077EA7" w:rsidRPr="00B00B0C" w:rsidRDefault="00077EA7" w:rsidP="00077EA7"/>
    <w:p w14:paraId="701F3899" w14:textId="18F8DC6D" w:rsidR="00077EA7" w:rsidRPr="00B00B0C" w:rsidRDefault="00077EA7" w:rsidP="00077EA7">
      <w:r w:rsidRPr="00B00B0C">
        <w:rPr>
          <w:color w:val="000000"/>
        </w:rPr>
        <w:t xml:space="preserve">Zamawiający potwierdza. </w:t>
      </w:r>
    </w:p>
    <w:p w14:paraId="1DAD10F4" w14:textId="5997AFA8" w:rsidR="00077EA7" w:rsidRPr="00B00B0C" w:rsidRDefault="00077EA7" w:rsidP="00077EA7"/>
    <w:p w14:paraId="06807FE6" w14:textId="0911FBCD" w:rsidR="00077EA7" w:rsidRPr="00B00B0C" w:rsidRDefault="00077EA7" w:rsidP="00077EA7">
      <w:pPr>
        <w:jc w:val="both"/>
        <w:rPr>
          <w:b/>
          <w:color w:val="000000" w:themeColor="text1"/>
          <w:shd w:val="clear" w:color="auto" w:fill="FFFFFF"/>
        </w:rPr>
      </w:pPr>
      <w:r w:rsidRPr="00B00B0C">
        <w:rPr>
          <w:b/>
          <w:color w:val="000000" w:themeColor="text1"/>
          <w:shd w:val="clear" w:color="auto" w:fill="FFFFFF"/>
        </w:rPr>
        <w:t>Pytanie nr 1</w:t>
      </w:r>
      <w:r w:rsidR="00A21707">
        <w:rPr>
          <w:b/>
          <w:color w:val="000000" w:themeColor="text1"/>
          <w:shd w:val="clear" w:color="auto" w:fill="FFFFFF"/>
        </w:rPr>
        <w:t>3</w:t>
      </w:r>
      <w:r w:rsidRPr="00B00B0C">
        <w:rPr>
          <w:b/>
          <w:color w:val="000000" w:themeColor="text1"/>
          <w:shd w:val="clear" w:color="auto" w:fill="FFFFFF"/>
        </w:rPr>
        <w:t>:</w:t>
      </w:r>
    </w:p>
    <w:p w14:paraId="291FD825" w14:textId="1C65D10F" w:rsidR="00A21707" w:rsidRPr="00B00B0C" w:rsidRDefault="00A21707" w:rsidP="00A21707"/>
    <w:p w14:paraId="45B3C3A8" w14:textId="77777777" w:rsidR="00A21707" w:rsidRPr="00B00B0C" w:rsidRDefault="00A21707" w:rsidP="00A21707">
      <w:pPr>
        <w:rPr>
          <w:b/>
          <w:bCs/>
        </w:rPr>
      </w:pPr>
      <w:r w:rsidRPr="00B00B0C">
        <w:rPr>
          <w:b/>
          <w:bCs/>
        </w:rPr>
        <w:t xml:space="preserve">Ubezpieczenie </w:t>
      </w:r>
      <w:proofErr w:type="spellStart"/>
      <w:r w:rsidRPr="00B00B0C">
        <w:rPr>
          <w:b/>
          <w:bCs/>
        </w:rPr>
        <w:t>oc</w:t>
      </w:r>
      <w:proofErr w:type="spellEnd"/>
      <w:r w:rsidRPr="00B00B0C">
        <w:rPr>
          <w:b/>
          <w:bCs/>
        </w:rPr>
        <w:t xml:space="preserve"> obowiązkowe medyczne</w:t>
      </w:r>
    </w:p>
    <w:p w14:paraId="331A1306" w14:textId="780988AF" w:rsidR="00077EA7" w:rsidRPr="00B00B0C" w:rsidRDefault="00A21707" w:rsidP="00077EA7">
      <w:pPr>
        <w:widowControl/>
        <w:autoSpaceDE/>
        <w:autoSpaceDN/>
        <w:adjustRightInd/>
        <w:jc w:val="both"/>
        <w:rPr>
          <w:color w:val="000000"/>
        </w:rPr>
      </w:pPr>
      <w:r w:rsidRPr="00B00B0C">
        <w:t xml:space="preserve">Prosimy o podanie wartości obrotów z działalności leczniczej i </w:t>
      </w:r>
      <w:proofErr w:type="spellStart"/>
      <w:r w:rsidRPr="00B00B0C">
        <w:t>pozaleczniczej</w:t>
      </w:r>
      <w:proofErr w:type="spellEnd"/>
      <w:r w:rsidRPr="00B00B0C">
        <w:t xml:space="preserve"> za cały  poprzedni  rok ( 2023r) oraz wysokości kontraktu z NFZ za rok 2023.</w:t>
      </w:r>
    </w:p>
    <w:p w14:paraId="0A588BD3" w14:textId="77777777" w:rsidR="00077EA7" w:rsidRPr="00B00B0C" w:rsidRDefault="00077EA7" w:rsidP="00077EA7">
      <w:pPr>
        <w:jc w:val="both"/>
        <w:rPr>
          <w:b/>
          <w:bCs/>
          <w:color w:val="000000" w:themeColor="text1"/>
          <w:shd w:val="clear" w:color="auto" w:fill="FFFFFF"/>
        </w:rPr>
      </w:pPr>
    </w:p>
    <w:p w14:paraId="01F8CB70" w14:textId="11F5A8AA" w:rsidR="00077EA7" w:rsidRPr="00B00B0C" w:rsidRDefault="00077EA7" w:rsidP="00077EA7">
      <w:pPr>
        <w:jc w:val="both"/>
        <w:rPr>
          <w:b/>
          <w:bCs/>
          <w:color w:val="000000" w:themeColor="text1"/>
          <w:shd w:val="clear" w:color="auto" w:fill="FFFFFF"/>
        </w:rPr>
      </w:pPr>
      <w:r w:rsidRPr="00B00B0C">
        <w:rPr>
          <w:b/>
          <w:bCs/>
          <w:color w:val="000000" w:themeColor="text1"/>
          <w:shd w:val="clear" w:color="auto" w:fill="FFFFFF"/>
        </w:rPr>
        <w:t>Odpowiedź nr 1</w:t>
      </w:r>
      <w:r w:rsidR="00A21707">
        <w:rPr>
          <w:b/>
          <w:bCs/>
          <w:color w:val="000000" w:themeColor="text1"/>
          <w:shd w:val="clear" w:color="auto" w:fill="FFFFFF"/>
        </w:rPr>
        <w:t>3</w:t>
      </w:r>
      <w:r w:rsidRPr="00B00B0C">
        <w:rPr>
          <w:b/>
          <w:bCs/>
          <w:color w:val="000000" w:themeColor="text1"/>
          <w:shd w:val="clear" w:color="auto" w:fill="FFFFFF"/>
        </w:rPr>
        <w:t xml:space="preserve">: </w:t>
      </w:r>
    </w:p>
    <w:p w14:paraId="2B3AB6B8" w14:textId="77777777" w:rsidR="00077EA7" w:rsidRPr="00B00B0C" w:rsidRDefault="00077EA7" w:rsidP="00077EA7"/>
    <w:p w14:paraId="4A113F44" w14:textId="77777777" w:rsidR="00077EA7" w:rsidRPr="00B00B0C" w:rsidRDefault="00077EA7" w:rsidP="00A21707">
      <w:pPr>
        <w:jc w:val="both"/>
      </w:pPr>
      <w:r w:rsidRPr="00B00B0C">
        <w:t>Na podstawie danych zawartych w sprawozdaniu finansowym za rok 2023, zbadanego przez biegłego rewidenta i z wydaną opinią bez zastrzeżeń, podajemy następujące wielkości przychodów za rok 2023:</w:t>
      </w:r>
    </w:p>
    <w:p w14:paraId="12B4E740" w14:textId="77777777" w:rsidR="00077EA7" w:rsidRPr="00B00B0C" w:rsidRDefault="00077EA7" w:rsidP="00A21707">
      <w:pPr>
        <w:jc w:val="both"/>
      </w:pPr>
      <w:r w:rsidRPr="00B00B0C">
        <w:t>- przychody z działalności leczniczej 32.010.427,59 zł</w:t>
      </w:r>
    </w:p>
    <w:p w14:paraId="41184A08" w14:textId="77777777" w:rsidR="00077EA7" w:rsidRPr="00B00B0C" w:rsidRDefault="00077EA7" w:rsidP="00A21707">
      <w:pPr>
        <w:jc w:val="both"/>
      </w:pPr>
      <w:r w:rsidRPr="00B00B0C">
        <w:lastRenderedPageBreak/>
        <w:t xml:space="preserve">- przychody z działalności </w:t>
      </w:r>
      <w:proofErr w:type="spellStart"/>
      <w:r w:rsidRPr="00B00B0C">
        <w:t>pozaleczniczej</w:t>
      </w:r>
      <w:proofErr w:type="spellEnd"/>
      <w:r w:rsidRPr="00B00B0C">
        <w:t xml:space="preserve"> (najem) 2.714.990,44 zł</w:t>
      </w:r>
    </w:p>
    <w:p w14:paraId="1672C73E" w14:textId="219B61ED" w:rsidR="003E7FA3" w:rsidRDefault="00077EA7" w:rsidP="00884DD3">
      <w:pPr>
        <w:jc w:val="both"/>
        <w:rPr>
          <w:color w:val="000000"/>
        </w:rPr>
      </w:pPr>
      <w:r w:rsidRPr="00B00B0C">
        <w:t>- przychody w kontraktu z NFZ 28.141.695,25 zł</w:t>
      </w:r>
    </w:p>
    <w:p w14:paraId="61088D99" w14:textId="202D11E2" w:rsidR="00884DD3" w:rsidRDefault="00884DD3" w:rsidP="00884DD3">
      <w:pPr>
        <w:jc w:val="both"/>
        <w:rPr>
          <w:color w:val="000000"/>
        </w:rPr>
      </w:pPr>
    </w:p>
    <w:p w14:paraId="1D23FE33" w14:textId="1A7E94B2" w:rsidR="00884DD3" w:rsidRPr="00B00B0C" w:rsidRDefault="00884DD3" w:rsidP="00884DD3">
      <w:pPr>
        <w:jc w:val="both"/>
        <w:rPr>
          <w:b/>
          <w:color w:val="000000" w:themeColor="text1"/>
          <w:shd w:val="clear" w:color="auto" w:fill="FFFFFF"/>
        </w:rPr>
      </w:pPr>
      <w:r w:rsidRPr="00B00B0C">
        <w:rPr>
          <w:b/>
          <w:color w:val="000000" w:themeColor="text1"/>
          <w:shd w:val="clear" w:color="auto" w:fill="FFFFFF"/>
        </w:rPr>
        <w:t>Pytanie nr 1</w:t>
      </w:r>
      <w:r>
        <w:rPr>
          <w:b/>
          <w:color w:val="000000" w:themeColor="text1"/>
          <w:shd w:val="clear" w:color="auto" w:fill="FFFFFF"/>
        </w:rPr>
        <w:t>4</w:t>
      </w:r>
      <w:r w:rsidRPr="00B00B0C">
        <w:rPr>
          <w:b/>
          <w:color w:val="000000" w:themeColor="text1"/>
          <w:shd w:val="clear" w:color="auto" w:fill="FFFFFF"/>
        </w:rPr>
        <w:t>:</w:t>
      </w:r>
    </w:p>
    <w:p w14:paraId="08DB9D1C" w14:textId="77777777" w:rsidR="00884DD3" w:rsidRPr="00B00B0C" w:rsidRDefault="00884DD3" w:rsidP="00884DD3"/>
    <w:p w14:paraId="68195B08" w14:textId="769C3202" w:rsidR="00884DD3" w:rsidRPr="00884DD3" w:rsidRDefault="00884DD3" w:rsidP="00884DD3">
      <w:pPr>
        <w:pStyle w:val="v1msonormal"/>
        <w:shd w:val="clear" w:color="auto" w:fill="FFFFFF"/>
        <w:spacing w:before="0" w:beforeAutospacing="0" w:after="0" w:afterAutospacing="0"/>
        <w:rPr>
          <w:color w:val="000000" w:themeColor="text1"/>
        </w:rPr>
      </w:pPr>
      <w:r w:rsidRPr="00884DD3">
        <w:rPr>
          <w:color w:val="000000" w:themeColor="text1"/>
        </w:rPr>
        <w:t xml:space="preserve">Czy Zamawiający wyraża zgodę na usunięcie klauzuli zniesienia regresu z ubezpieczenia </w:t>
      </w:r>
      <w:proofErr w:type="spellStart"/>
      <w:r w:rsidRPr="00884DD3">
        <w:rPr>
          <w:color w:val="000000" w:themeColor="text1"/>
        </w:rPr>
        <w:t>oc</w:t>
      </w:r>
      <w:proofErr w:type="spellEnd"/>
      <w:r w:rsidRPr="00884DD3">
        <w:rPr>
          <w:color w:val="000000" w:themeColor="text1"/>
        </w:rPr>
        <w:t xml:space="preserve"> medycznego obowiązkowego?</w:t>
      </w:r>
    </w:p>
    <w:p w14:paraId="35275743" w14:textId="61375AFB" w:rsidR="00884DD3" w:rsidRPr="00B00B0C" w:rsidRDefault="00884DD3" w:rsidP="00884DD3">
      <w:pPr>
        <w:jc w:val="both"/>
        <w:rPr>
          <w:b/>
          <w:bCs/>
          <w:color w:val="000000" w:themeColor="text1"/>
          <w:shd w:val="clear" w:color="auto" w:fill="FFFFFF"/>
        </w:rPr>
      </w:pPr>
    </w:p>
    <w:p w14:paraId="414B7BF5" w14:textId="7EDE7862" w:rsidR="00884DD3" w:rsidRPr="00B00B0C" w:rsidRDefault="00884DD3" w:rsidP="00884DD3">
      <w:pPr>
        <w:jc w:val="both"/>
        <w:rPr>
          <w:b/>
          <w:bCs/>
          <w:color w:val="000000" w:themeColor="text1"/>
          <w:shd w:val="clear" w:color="auto" w:fill="FFFFFF"/>
        </w:rPr>
      </w:pPr>
      <w:r w:rsidRPr="00B00B0C">
        <w:rPr>
          <w:b/>
          <w:bCs/>
          <w:color w:val="000000" w:themeColor="text1"/>
          <w:shd w:val="clear" w:color="auto" w:fill="FFFFFF"/>
        </w:rPr>
        <w:t>Odpowiedź nr 1</w:t>
      </w:r>
      <w:r>
        <w:rPr>
          <w:b/>
          <w:bCs/>
          <w:color w:val="000000" w:themeColor="text1"/>
          <w:shd w:val="clear" w:color="auto" w:fill="FFFFFF"/>
        </w:rPr>
        <w:t>4</w:t>
      </w:r>
      <w:r w:rsidRPr="00B00B0C">
        <w:rPr>
          <w:b/>
          <w:bCs/>
          <w:color w:val="000000" w:themeColor="text1"/>
          <w:shd w:val="clear" w:color="auto" w:fill="FFFFFF"/>
        </w:rPr>
        <w:t xml:space="preserve">: </w:t>
      </w:r>
    </w:p>
    <w:p w14:paraId="7C13C2C5" w14:textId="77777777" w:rsidR="00884DD3" w:rsidRPr="00884DD3" w:rsidRDefault="00884DD3" w:rsidP="00884DD3">
      <w:pPr>
        <w:jc w:val="both"/>
        <w:rPr>
          <w:color w:val="000000" w:themeColor="text1"/>
        </w:rPr>
      </w:pPr>
    </w:p>
    <w:p w14:paraId="3FEDE1C2" w14:textId="77777777" w:rsidR="00884DD3" w:rsidRPr="00884DD3" w:rsidRDefault="00884DD3" w:rsidP="00884DD3">
      <w:pPr>
        <w:pStyle w:val="v1msonormal"/>
        <w:shd w:val="clear" w:color="auto" w:fill="FFFFFF"/>
        <w:spacing w:before="0" w:beforeAutospacing="0" w:after="0" w:afterAutospacing="0"/>
        <w:rPr>
          <w:color w:val="000000" w:themeColor="text1"/>
        </w:rPr>
      </w:pPr>
      <w:r w:rsidRPr="00884DD3">
        <w:rPr>
          <w:color w:val="000000" w:themeColor="text1"/>
        </w:rPr>
        <w:t>Zamawiający wyraża zgodę.</w:t>
      </w:r>
    </w:p>
    <w:p w14:paraId="7F1DB00C" w14:textId="764D5FB3" w:rsidR="00635185" w:rsidRDefault="00635185" w:rsidP="0038064D"/>
    <w:p w14:paraId="69B47CE1" w14:textId="23AA2A86" w:rsidR="00884DD3" w:rsidRPr="00635185" w:rsidRDefault="00884DD3" w:rsidP="0038064D"/>
    <w:p w14:paraId="45594F88" w14:textId="539A3D32" w:rsidR="0063189A" w:rsidRPr="00A21707" w:rsidRDefault="0063189A" w:rsidP="00A21707">
      <w:pPr>
        <w:tabs>
          <w:tab w:val="left" w:pos="360"/>
        </w:tabs>
        <w:rPr>
          <w:b/>
          <w:color w:val="000000" w:themeColor="text1"/>
        </w:rPr>
      </w:pPr>
      <w:r w:rsidRPr="00A21707">
        <w:rPr>
          <w:b/>
          <w:color w:val="000000" w:themeColor="text1"/>
        </w:rPr>
        <w:t>Ponadto, Zamawiający informuje o modyfikacji treści SWZ w następującym zakresie:</w:t>
      </w:r>
    </w:p>
    <w:p w14:paraId="6B6070CA" w14:textId="20CD8FB9" w:rsidR="003E7FA3" w:rsidRPr="00A21707" w:rsidRDefault="003E7FA3" w:rsidP="00A21707">
      <w:pPr>
        <w:rPr>
          <w:color w:val="000000" w:themeColor="text1"/>
        </w:rPr>
      </w:pPr>
    </w:p>
    <w:p w14:paraId="25C5441F" w14:textId="4B29E2E2" w:rsidR="0063189A" w:rsidRPr="00A21707" w:rsidRDefault="0063189A" w:rsidP="00A21707">
      <w:pPr>
        <w:rPr>
          <w:color w:val="000000" w:themeColor="text1"/>
        </w:rPr>
      </w:pPr>
    </w:p>
    <w:p w14:paraId="663FFE06" w14:textId="07F97E50" w:rsidR="00A21707" w:rsidRPr="00A21707" w:rsidRDefault="0063189A" w:rsidP="00A21707">
      <w:pPr>
        <w:rPr>
          <w:b/>
          <w:color w:val="000000" w:themeColor="text1"/>
        </w:rPr>
      </w:pPr>
      <w:r w:rsidRPr="00A21707">
        <w:rPr>
          <w:b/>
          <w:color w:val="000000" w:themeColor="text1"/>
        </w:rPr>
        <w:t>BYŁO:</w:t>
      </w:r>
    </w:p>
    <w:p w14:paraId="61B08598" w14:textId="77777777" w:rsidR="00A21707" w:rsidRDefault="00A21707" w:rsidP="00A21707">
      <w:pPr>
        <w:widowControl/>
        <w:spacing w:line="360" w:lineRule="auto"/>
        <w:rPr>
          <w:b/>
          <w:bCs/>
          <w:color w:val="000000" w:themeColor="text1"/>
          <w:spacing w:val="-1"/>
        </w:rPr>
      </w:pPr>
    </w:p>
    <w:p w14:paraId="6CCC62EA" w14:textId="7A030A56" w:rsidR="00A21707" w:rsidRPr="00A21707" w:rsidRDefault="0063189A" w:rsidP="00A21707">
      <w:pPr>
        <w:widowControl/>
        <w:spacing w:line="360" w:lineRule="auto"/>
        <w:rPr>
          <w:b/>
          <w:bCs/>
          <w:color w:val="000000" w:themeColor="text1"/>
          <w:spacing w:val="-1"/>
        </w:rPr>
      </w:pPr>
      <w:r w:rsidRPr="00A21707">
        <w:rPr>
          <w:b/>
          <w:bCs/>
          <w:color w:val="000000" w:themeColor="text1"/>
          <w:spacing w:val="-1"/>
        </w:rPr>
        <w:t>13.</w:t>
      </w:r>
      <w:r w:rsidRPr="00A21707">
        <w:rPr>
          <w:b/>
          <w:bCs/>
          <w:color w:val="000000" w:themeColor="text1"/>
          <w:spacing w:val="-12"/>
        </w:rPr>
        <w:t xml:space="preserve"> </w:t>
      </w:r>
      <w:r w:rsidRPr="00A21707">
        <w:rPr>
          <w:b/>
          <w:bCs/>
          <w:color w:val="000000" w:themeColor="text1"/>
        </w:rPr>
        <w:t>TERMIN</w:t>
      </w:r>
      <w:r w:rsidRPr="00A21707">
        <w:rPr>
          <w:b/>
          <w:bCs/>
          <w:color w:val="000000" w:themeColor="text1"/>
          <w:spacing w:val="-11"/>
        </w:rPr>
        <w:t xml:space="preserve"> </w:t>
      </w:r>
      <w:r w:rsidRPr="00A21707">
        <w:rPr>
          <w:b/>
          <w:bCs/>
          <w:color w:val="000000" w:themeColor="text1"/>
          <w:spacing w:val="-1"/>
        </w:rPr>
        <w:t>ZWIĄZANIA</w:t>
      </w:r>
      <w:r w:rsidRPr="00A21707">
        <w:rPr>
          <w:b/>
          <w:bCs/>
          <w:color w:val="000000" w:themeColor="text1"/>
          <w:spacing w:val="-11"/>
        </w:rPr>
        <w:t xml:space="preserve"> </w:t>
      </w:r>
      <w:r w:rsidRPr="00A21707">
        <w:rPr>
          <w:b/>
          <w:bCs/>
          <w:color w:val="000000" w:themeColor="text1"/>
          <w:spacing w:val="-1"/>
        </w:rPr>
        <w:t>OFERTĄ</w:t>
      </w:r>
    </w:p>
    <w:p w14:paraId="6857EF5A" w14:textId="77777777" w:rsidR="00A21707" w:rsidRPr="00A21707" w:rsidRDefault="00A21707" w:rsidP="00A21707">
      <w:pPr>
        <w:widowControl/>
        <w:spacing w:line="360" w:lineRule="auto"/>
        <w:rPr>
          <w:b/>
          <w:bCs/>
          <w:color w:val="000000" w:themeColor="text1"/>
          <w:spacing w:val="-1"/>
        </w:rPr>
      </w:pPr>
    </w:p>
    <w:p w14:paraId="689D1EE3" w14:textId="2E36C7DB" w:rsidR="00A21707" w:rsidRPr="00A21707" w:rsidRDefault="00A21707" w:rsidP="00A21707">
      <w:pPr>
        <w:pStyle w:val="Tekstpodstawowy"/>
        <w:numPr>
          <w:ilvl w:val="0"/>
          <w:numId w:val="12"/>
        </w:numPr>
        <w:tabs>
          <w:tab w:val="left" w:pos="827"/>
        </w:tabs>
        <w:kinsoku w:val="0"/>
        <w:overflowPunct w:val="0"/>
        <w:spacing w:before="0" w:line="360" w:lineRule="auto"/>
        <w:ind w:right="118"/>
        <w:jc w:val="both"/>
        <w:rPr>
          <w:rFonts w:ascii="Times New Roman" w:hAnsi="Times New Roman" w:cs="Times New Roman"/>
          <w:color w:val="000000" w:themeColor="text1"/>
          <w:sz w:val="24"/>
          <w:szCs w:val="24"/>
        </w:rPr>
      </w:pPr>
      <w:r w:rsidRPr="00A21707">
        <w:rPr>
          <w:rFonts w:ascii="Times New Roman" w:hAnsi="Times New Roman" w:cs="Times New Roman"/>
          <w:color w:val="000000" w:themeColor="text1"/>
          <w:sz w:val="24"/>
          <w:szCs w:val="24"/>
        </w:rPr>
        <w:t xml:space="preserve">Wykonawca jest </w:t>
      </w:r>
      <w:r w:rsidRPr="00A21707">
        <w:rPr>
          <w:rFonts w:ascii="Times New Roman" w:hAnsi="Times New Roman" w:cs="Times New Roman"/>
          <w:color w:val="000000" w:themeColor="text1"/>
          <w:spacing w:val="-1"/>
          <w:sz w:val="24"/>
          <w:szCs w:val="24"/>
        </w:rPr>
        <w:t>związany</w:t>
      </w:r>
      <w:r w:rsidRPr="00A21707">
        <w:rPr>
          <w:rFonts w:ascii="Times New Roman" w:hAnsi="Times New Roman" w:cs="Times New Roman"/>
          <w:color w:val="000000" w:themeColor="text1"/>
          <w:sz w:val="24"/>
          <w:szCs w:val="24"/>
        </w:rPr>
        <w:t xml:space="preserve"> ofertą od dnia upływu terminu składania ofert </w:t>
      </w:r>
      <w:r w:rsidRPr="00A21707">
        <w:rPr>
          <w:rFonts w:ascii="Times New Roman" w:hAnsi="Times New Roman" w:cs="Times New Roman"/>
          <w:b/>
          <w:color w:val="000000" w:themeColor="text1"/>
          <w:sz w:val="24"/>
          <w:szCs w:val="24"/>
        </w:rPr>
        <w:t>do dnia 28 stycznia 2025 r., tj.</w:t>
      </w:r>
      <w:r w:rsidRPr="00A21707">
        <w:rPr>
          <w:rFonts w:ascii="Times New Roman" w:hAnsi="Times New Roman" w:cs="Times New Roman"/>
          <w:color w:val="000000" w:themeColor="text1"/>
          <w:sz w:val="24"/>
          <w:szCs w:val="24"/>
        </w:rPr>
        <w:t xml:space="preserve"> </w:t>
      </w:r>
      <w:r w:rsidRPr="00A21707">
        <w:rPr>
          <w:rFonts w:ascii="Times New Roman" w:hAnsi="Times New Roman" w:cs="Times New Roman"/>
          <w:b/>
          <w:bCs/>
          <w:color w:val="000000" w:themeColor="text1"/>
          <w:sz w:val="24"/>
          <w:szCs w:val="24"/>
        </w:rPr>
        <w:t>przez 30 dni</w:t>
      </w:r>
      <w:r w:rsidRPr="00A21707">
        <w:rPr>
          <w:rFonts w:ascii="Times New Roman" w:hAnsi="Times New Roman" w:cs="Times New Roman"/>
          <w:color w:val="000000" w:themeColor="text1"/>
          <w:sz w:val="24"/>
          <w:szCs w:val="24"/>
        </w:rPr>
        <w:t>, przy czym pierwszym dniem terminu związania ofertą jest dzień, w którym upływa termin składania ofert.</w:t>
      </w:r>
    </w:p>
    <w:p w14:paraId="2F375624" w14:textId="77777777" w:rsidR="00262626" w:rsidRPr="00A21707" w:rsidRDefault="00262626" w:rsidP="00A21707">
      <w:pPr>
        <w:pStyle w:val="Tekstpodstawowy"/>
        <w:kinsoku w:val="0"/>
        <w:overflowPunct w:val="0"/>
        <w:spacing w:before="0" w:line="360" w:lineRule="auto"/>
        <w:ind w:left="137" w:firstLine="0"/>
        <w:rPr>
          <w:rFonts w:ascii="Times New Roman" w:hAnsi="Times New Roman" w:cs="Times New Roman"/>
          <w:b/>
          <w:bCs/>
          <w:color w:val="000000" w:themeColor="text1"/>
          <w:sz w:val="24"/>
          <w:szCs w:val="24"/>
        </w:rPr>
      </w:pPr>
    </w:p>
    <w:p w14:paraId="492A621F" w14:textId="77777777" w:rsidR="00A21707" w:rsidRDefault="0063189A" w:rsidP="00A21707">
      <w:pPr>
        <w:pStyle w:val="Tekstpodstawowy"/>
        <w:kinsoku w:val="0"/>
        <w:overflowPunct w:val="0"/>
        <w:spacing w:before="0" w:line="360" w:lineRule="auto"/>
        <w:ind w:left="137" w:firstLine="0"/>
        <w:rPr>
          <w:rFonts w:ascii="Times New Roman" w:hAnsi="Times New Roman" w:cs="Times New Roman"/>
          <w:b/>
          <w:bCs/>
          <w:color w:val="000000" w:themeColor="text1"/>
          <w:sz w:val="24"/>
          <w:szCs w:val="24"/>
        </w:rPr>
      </w:pPr>
      <w:r w:rsidRPr="00A21707">
        <w:rPr>
          <w:rFonts w:ascii="Times New Roman" w:hAnsi="Times New Roman" w:cs="Times New Roman"/>
          <w:b/>
          <w:bCs/>
          <w:color w:val="000000" w:themeColor="text1"/>
          <w:sz w:val="24"/>
          <w:szCs w:val="24"/>
        </w:rPr>
        <w:t>JEST:</w:t>
      </w:r>
    </w:p>
    <w:p w14:paraId="4079B15C" w14:textId="29C6C2C2" w:rsidR="0063189A" w:rsidRPr="00A21707" w:rsidRDefault="0063189A" w:rsidP="00A21707">
      <w:pPr>
        <w:pStyle w:val="Tekstpodstawowy"/>
        <w:kinsoku w:val="0"/>
        <w:overflowPunct w:val="0"/>
        <w:spacing w:before="0" w:line="360" w:lineRule="auto"/>
        <w:ind w:left="137" w:firstLine="0"/>
        <w:rPr>
          <w:rFonts w:ascii="Times New Roman" w:hAnsi="Times New Roman" w:cs="Times New Roman"/>
          <w:b/>
          <w:bCs/>
          <w:color w:val="000000" w:themeColor="text1"/>
          <w:sz w:val="24"/>
          <w:szCs w:val="24"/>
        </w:rPr>
      </w:pPr>
      <w:r w:rsidRPr="00A21707">
        <w:rPr>
          <w:rFonts w:ascii="Times New Roman" w:hAnsi="Times New Roman" w:cs="Times New Roman"/>
          <w:b/>
          <w:bCs/>
          <w:color w:val="000000" w:themeColor="text1"/>
          <w:spacing w:val="-1"/>
          <w:sz w:val="24"/>
          <w:szCs w:val="24"/>
        </w:rPr>
        <w:t>13.</w:t>
      </w:r>
      <w:r w:rsidRPr="00A21707">
        <w:rPr>
          <w:rFonts w:ascii="Times New Roman" w:hAnsi="Times New Roman" w:cs="Times New Roman"/>
          <w:b/>
          <w:bCs/>
          <w:color w:val="000000" w:themeColor="text1"/>
          <w:spacing w:val="-12"/>
          <w:sz w:val="24"/>
          <w:szCs w:val="24"/>
        </w:rPr>
        <w:t xml:space="preserve"> </w:t>
      </w:r>
      <w:r w:rsidRPr="00A21707">
        <w:rPr>
          <w:rFonts w:ascii="Times New Roman" w:hAnsi="Times New Roman" w:cs="Times New Roman"/>
          <w:b/>
          <w:bCs/>
          <w:color w:val="000000" w:themeColor="text1"/>
          <w:sz w:val="24"/>
          <w:szCs w:val="24"/>
        </w:rPr>
        <w:t>TERMIN</w:t>
      </w:r>
      <w:r w:rsidRPr="00A21707">
        <w:rPr>
          <w:rFonts w:ascii="Times New Roman" w:hAnsi="Times New Roman" w:cs="Times New Roman"/>
          <w:b/>
          <w:bCs/>
          <w:color w:val="000000" w:themeColor="text1"/>
          <w:spacing w:val="-11"/>
          <w:sz w:val="24"/>
          <w:szCs w:val="24"/>
        </w:rPr>
        <w:t xml:space="preserve"> </w:t>
      </w:r>
      <w:r w:rsidRPr="00A21707">
        <w:rPr>
          <w:rFonts w:ascii="Times New Roman" w:hAnsi="Times New Roman" w:cs="Times New Roman"/>
          <w:b/>
          <w:bCs/>
          <w:color w:val="000000" w:themeColor="text1"/>
          <w:spacing w:val="-1"/>
          <w:sz w:val="24"/>
          <w:szCs w:val="24"/>
        </w:rPr>
        <w:t>ZWIĄZANIA</w:t>
      </w:r>
      <w:r w:rsidRPr="00A21707">
        <w:rPr>
          <w:rFonts w:ascii="Times New Roman" w:hAnsi="Times New Roman" w:cs="Times New Roman"/>
          <w:b/>
          <w:bCs/>
          <w:color w:val="000000" w:themeColor="text1"/>
          <w:spacing w:val="-11"/>
          <w:sz w:val="24"/>
          <w:szCs w:val="24"/>
        </w:rPr>
        <w:t xml:space="preserve"> </w:t>
      </w:r>
      <w:r w:rsidRPr="00A21707">
        <w:rPr>
          <w:rFonts w:ascii="Times New Roman" w:hAnsi="Times New Roman" w:cs="Times New Roman"/>
          <w:b/>
          <w:bCs/>
          <w:color w:val="000000" w:themeColor="text1"/>
          <w:spacing w:val="-1"/>
          <w:sz w:val="24"/>
          <w:szCs w:val="24"/>
        </w:rPr>
        <w:t>OFERTĄ</w:t>
      </w:r>
    </w:p>
    <w:p w14:paraId="1795FEA6" w14:textId="77777777" w:rsidR="0063189A" w:rsidRPr="00A21707" w:rsidRDefault="0063189A" w:rsidP="00A21707">
      <w:pPr>
        <w:widowControl/>
        <w:spacing w:line="360" w:lineRule="auto"/>
        <w:rPr>
          <w:color w:val="000000" w:themeColor="text1"/>
        </w:rPr>
      </w:pPr>
    </w:p>
    <w:p w14:paraId="299CDEDC" w14:textId="07843767" w:rsidR="00A21707" w:rsidRPr="00A21707" w:rsidRDefault="00A21707" w:rsidP="00A21707">
      <w:pPr>
        <w:pStyle w:val="Tekstpodstawowy"/>
        <w:numPr>
          <w:ilvl w:val="0"/>
          <w:numId w:val="45"/>
        </w:numPr>
        <w:tabs>
          <w:tab w:val="left" w:pos="827"/>
        </w:tabs>
        <w:kinsoku w:val="0"/>
        <w:overflowPunct w:val="0"/>
        <w:spacing w:before="0" w:line="360" w:lineRule="auto"/>
        <w:ind w:right="118"/>
        <w:jc w:val="both"/>
        <w:rPr>
          <w:rFonts w:ascii="Times New Roman" w:hAnsi="Times New Roman" w:cs="Times New Roman"/>
          <w:color w:val="000000" w:themeColor="text1"/>
          <w:sz w:val="24"/>
          <w:szCs w:val="24"/>
        </w:rPr>
      </w:pPr>
      <w:bookmarkStart w:id="0" w:name="_Toc15576831"/>
      <w:bookmarkStart w:id="1" w:name="_Toc22892935"/>
      <w:r w:rsidRPr="00A21707">
        <w:rPr>
          <w:rFonts w:ascii="Times New Roman" w:hAnsi="Times New Roman" w:cs="Times New Roman"/>
          <w:color w:val="000000" w:themeColor="text1"/>
          <w:sz w:val="24"/>
          <w:szCs w:val="24"/>
        </w:rPr>
        <w:t xml:space="preserve">Wykonawca </w:t>
      </w:r>
      <w:bookmarkEnd w:id="0"/>
      <w:bookmarkEnd w:id="1"/>
      <w:r w:rsidRPr="00A21707">
        <w:rPr>
          <w:rFonts w:ascii="Times New Roman" w:hAnsi="Times New Roman" w:cs="Times New Roman"/>
          <w:color w:val="000000" w:themeColor="text1"/>
          <w:sz w:val="24"/>
          <w:szCs w:val="24"/>
        </w:rPr>
        <w:t xml:space="preserve">jest </w:t>
      </w:r>
      <w:r w:rsidRPr="00A21707">
        <w:rPr>
          <w:rFonts w:ascii="Times New Roman" w:hAnsi="Times New Roman" w:cs="Times New Roman"/>
          <w:color w:val="000000" w:themeColor="text1"/>
          <w:spacing w:val="-1"/>
          <w:sz w:val="24"/>
          <w:szCs w:val="24"/>
        </w:rPr>
        <w:t>związany</w:t>
      </w:r>
      <w:r w:rsidRPr="00A21707">
        <w:rPr>
          <w:rFonts w:ascii="Times New Roman" w:hAnsi="Times New Roman" w:cs="Times New Roman"/>
          <w:color w:val="000000" w:themeColor="text1"/>
          <w:sz w:val="24"/>
          <w:szCs w:val="24"/>
        </w:rPr>
        <w:t xml:space="preserve"> ofertą od dnia upływu terminu składania ofert </w:t>
      </w:r>
      <w:r w:rsidRPr="00A21707">
        <w:rPr>
          <w:rFonts w:ascii="Times New Roman" w:hAnsi="Times New Roman" w:cs="Times New Roman"/>
          <w:b/>
          <w:color w:val="000000" w:themeColor="text1"/>
          <w:sz w:val="24"/>
          <w:szCs w:val="24"/>
        </w:rPr>
        <w:t>do dnia 8 lutego 2025 r., tj.</w:t>
      </w:r>
      <w:r w:rsidRPr="00A21707">
        <w:rPr>
          <w:rFonts w:ascii="Times New Roman" w:hAnsi="Times New Roman" w:cs="Times New Roman"/>
          <w:color w:val="000000" w:themeColor="text1"/>
          <w:sz w:val="24"/>
          <w:szCs w:val="24"/>
        </w:rPr>
        <w:t xml:space="preserve"> </w:t>
      </w:r>
      <w:r w:rsidRPr="00A21707">
        <w:rPr>
          <w:rFonts w:ascii="Times New Roman" w:hAnsi="Times New Roman" w:cs="Times New Roman"/>
          <w:b/>
          <w:bCs/>
          <w:color w:val="000000" w:themeColor="text1"/>
          <w:sz w:val="24"/>
          <w:szCs w:val="24"/>
        </w:rPr>
        <w:t>przez 30 dni</w:t>
      </w:r>
      <w:r w:rsidRPr="00A21707">
        <w:rPr>
          <w:rFonts w:ascii="Times New Roman" w:hAnsi="Times New Roman" w:cs="Times New Roman"/>
          <w:color w:val="000000" w:themeColor="text1"/>
          <w:sz w:val="24"/>
          <w:szCs w:val="24"/>
        </w:rPr>
        <w:t>, przy czym pierwszym dniem terminu związania ofertą jest dzień, w którym upływa termin składania ofert.</w:t>
      </w:r>
    </w:p>
    <w:p w14:paraId="046C2EE6" w14:textId="6D3F6EA6" w:rsidR="0063189A" w:rsidRPr="00077EA7" w:rsidRDefault="0063189A" w:rsidP="0063189A">
      <w:pPr>
        <w:ind w:left="137"/>
        <w:rPr>
          <w:b/>
          <w:color w:val="FF0000"/>
          <w:sz w:val="20"/>
          <w:szCs w:val="20"/>
        </w:rPr>
      </w:pPr>
    </w:p>
    <w:p w14:paraId="3584CD4B" w14:textId="77777777" w:rsidR="0063189A" w:rsidRPr="00077EA7" w:rsidRDefault="0063189A" w:rsidP="0063189A">
      <w:pPr>
        <w:ind w:left="137"/>
        <w:rPr>
          <w:b/>
          <w:color w:val="FF0000"/>
          <w:sz w:val="20"/>
          <w:szCs w:val="20"/>
        </w:rPr>
      </w:pPr>
    </w:p>
    <w:p w14:paraId="2A6D5C46" w14:textId="2364CDFF" w:rsidR="0063189A" w:rsidRPr="00A21707" w:rsidRDefault="0063189A" w:rsidP="0063189A">
      <w:pPr>
        <w:ind w:left="137"/>
        <w:rPr>
          <w:b/>
          <w:color w:val="000000" w:themeColor="text1"/>
        </w:rPr>
      </w:pPr>
      <w:r w:rsidRPr="00A21707">
        <w:rPr>
          <w:b/>
          <w:color w:val="000000" w:themeColor="text1"/>
        </w:rPr>
        <w:t>BYŁO:</w:t>
      </w:r>
    </w:p>
    <w:p w14:paraId="20F1C80D" w14:textId="77777777" w:rsidR="0063189A" w:rsidRPr="00A21707" w:rsidRDefault="0063189A" w:rsidP="0038064D">
      <w:pPr>
        <w:rPr>
          <w:color w:val="000000" w:themeColor="text1"/>
        </w:rPr>
      </w:pPr>
    </w:p>
    <w:p w14:paraId="7BC753F0" w14:textId="77777777" w:rsidR="0063189A" w:rsidRPr="00A21707" w:rsidRDefault="0063189A" w:rsidP="0063189A">
      <w:pPr>
        <w:pStyle w:val="Tekstpodstawowy"/>
        <w:kinsoku w:val="0"/>
        <w:overflowPunct w:val="0"/>
        <w:spacing w:before="0" w:line="360" w:lineRule="auto"/>
        <w:ind w:left="137" w:firstLine="0"/>
        <w:jc w:val="both"/>
        <w:rPr>
          <w:rFonts w:ascii="Times New Roman" w:hAnsi="Times New Roman" w:cs="Times New Roman"/>
          <w:b/>
          <w:bCs/>
          <w:color w:val="000000" w:themeColor="text1"/>
          <w:spacing w:val="-1"/>
          <w:sz w:val="24"/>
          <w:szCs w:val="24"/>
        </w:rPr>
      </w:pPr>
      <w:r w:rsidRPr="00A21707">
        <w:rPr>
          <w:rFonts w:ascii="Times New Roman" w:hAnsi="Times New Roman" w:cs="Times New Roman"/>
          <w:b/>
          <w:bCs/>
          <w:color w:val="000000" w:themeColor="text1"/>
          <w:sz w:val="24"/>
          <w:szCs w:val="24"/>
        </w:rPr>
        <w:t>15. MIEJSCE</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pacing w:val="-1"/>
          <w:sz w:val="24"/>
          <w:szCs w:val="24"/>
        </w:rPr>
        <w:t>ORAZ</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z w:val="24"/>
          <w:szCs w:val="24"/>
        </w:rPr>
        <w:t>TERMIN</w:t>
      </w:r>
      <w:r w:rsidRPr="00A21707">
        <w:rPr>
          <w:rFonts w:ascii="Times New Roman" w:hAnsi="Times New Roman" w:cs="Times New Roman"/>
          <w:b/>
          <w:bCs/>
          <w:color w:val="000000" w:themeColor="text1"/>
          <w:spacing w:val="-9"/>
          <w:sz w:val="24"/>
          <w:szCs w:val="24"/>
        </w:rPr>
        <w:t xml:space="preserve"> </w:t>
      </w:r>
      <w:r w:rsidRPr="00A21707">
        <w:rPr>
          <w:rFonts w:ascii="Times New Roman" w:hAnsi="Times New Roman" w:cs="Times New Roman"/>
          <w:b/>
          <w:bCs/>
          <w:color w:val="000000" w:themeColor="text1"/>
          <w:sz w:val="24"/>
          <w:szCs w:val="24"/>
        </w:rPr>
        <w:t>SKŁADANIA</w:t>
      </w:r>
      <w:r w:rsidRPr="00A21707">
        <w:rPr>
          <w:rFonts w:ascii="Times New Roman" w:hAnsi="Times New Roman" w:cs="Times New Roman"/>
          <w:b/>
          <w:bCs/>
          <w:color w:val="000000" w:themeColor="text1"/>
          <w:spacing w:val="-9"/>
          <w:sz w:val="24"/>
          <w:szCs w:val="24"/>
        </w:rPr>
        <w:t xml:space="preserve"> </w:t>
      </w:r>
      <w:r w:rsidRPr="00A21707">
        <w:rPr>
          <w:rFonts w:ascii="Times New Roman" w:hAnsi="Times New Roman" w:cs="Times New Roman"/>
          <w:b/>
          <w:bCs/>
          <w:color w:val="000000" w:themeColor="text1"/>
          <w:sz w:val="24"/>
          <w:szCs w:val="24"/>
        </w:rPr>
        <w:t>I</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pacing w:val="-1"/>
          <w:sz w:val="24"/>
          <w:szCs w:val="24"/>
        </w:rPr>
        <w:t>OTWARCIA</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pacing w:val="-1"/>
          <w:sz w:val="24"/>
          <w:szCs w:val="24"/>
        </w:rPr>
        <w:t>OFERT</w:t>
      </w:r>
    </w:p>
    <w:p w14:paraId="28EC13E7" w14:textId="77777777" w:rsidR="0063189A" w:rsidRPr="00A21707" w:rsidRDefault="0063189A" w:rsidP="0063189A">
      <w:pPr>
        <w:pStyle w:val="Tekstpodstawowy"/>
        <w:kinsoku w:val="0"/>
        <w:overflowPunct w:val="0"/>
        <w:spacing w:before="0" w:line="360" w:lineRule="auto"/>
        <w:ind w:left="497" w:firstLine="0"/>
        <w:jc w:val="both"/>
        <w:rPr>
          <w:rFonts w:ascii="Times New Roman" w:hAnsi="Times New Roman" w:cs="Times New Roman"/>
          <w:color w:val="000000" w:themeColor="text1"/>
          <w:sz w:val="24"/>
          <w:szCs w:val="24"/>
        </w:rPr>
      </w:pPr>
    </w:p>
    <w:p w14:paraId="46002545" w14:textId="77777777" w:rsidR="00A21707" w:rsidRPr="00A21707" w:rsidRDefault="00A21707" w:rsidP="00A21707">
      <w:pPr>
        <w:pStyle w:val="Akapitzlist"/>
        <w:numPr>
          <w:ilvl w:val="1"/>
          <w:numId w:val="3"/>
        </w:numPr>
        <w:adjustRightInd/>
        <w:spacing w:line="360" w:lineRule="auto"/>
        <w:ind w:left="426" w:hanging="289"/>
        <w:jc w:val="both"/>
        <w:rPr>
          <w:color w:val="000000" w:themeColor="text1"/>
        </w:rPr>
      </w:pPr>
      <w:r w:rsidRPr="00A21707">
        <w:rPr>
          <w:color w:val="000000" w:themeColor="text1"/>
        </w:rPr>
        <w:t xml:space="preserve">Ofertę należy złożyć w terminie do dnia </w:t>
      </w:r>
      <w:r w:rsidRPr="00A21707">
        <w:rPr>
          <w:b/>
          <w:bCs/>
          <w:color w:val="000000" w:themeColor="text1"/>
        </w:rPr>
        <w:t>30 grudnia</w:t>
      </w:r>
      <w:r w:rsidRPr="00A21707">
        <w:rPr>
          <w:color w:val="000000" w:themeColor="text1"/>
        </w:rPr>
        <w:t xml:space="preserve"> </w:t>
      </w:r>
      <w:r w:rsidRPr="00A21707">
        <w:rPr>
          <w:b/>
          <w:bCs/>
          <w:color w:val="000000" w:themeColor="text1"/>
        </w:rPr>
        <w:t>2024 r. do godziny 11:00</w:t>
      </w:r>
      <w:r w:rsidRPr="00A21707">
        <w:rPr>
          <w:color w:val="000000" w:themeColor="text1"/>
        </w:rPr>
        <w:t xml:space="preserve"> dokonując przesłania zaszyfrowanej oferty za pośrednictwem </w:t>
      </w:r>
      <w:hyperlink r:id="rId8" w:history="1">
        <w:r w:rsidRPr="00A21707">
          <w:rPr>
            <w:rStyle w:val="Hipercze"/>
            <w:color w:val="000000" w:themeColor="text1"/>
          </w:rPr>
          <w:t>www.platformazakupowa.pl</w:t>
        </w:r>
      </w:hyperlink>
      <w:r w:rsidRPr="00A21707">
        <w:rPr>
          <w:color w:val="000000" w:themeColor="text1"/>
        </w:rPr>
        <w:t xml:space="preserve"> .</w:t>
      </w:r>
    </w:p>
    <w:p w14:paraId="0EA29193" w14:textId="77777777" w:rsidR="00A21707" w:rsidRPr="00A21707" w:rsidRDefault="00A21707" w:rsidP="00A21707">
      <w:pPr>
        <w:pStyle w:val="Akapitzlist"/>
        <w:numPr>
          <w:ilvl w:val="1"/>
          <w:numId w:val="3"/>
        </w:numPr>
        <w:adjustRightInd/>
        <w:spacing w:line="360" w:lineRule="auto"/>
        <w:ind w:left="426" w:hanging="289"/>
        <w:jc w:val="both"/>
        <w:rPr>
          <w:color w:val="000000" w:themeColor="text1"/>
        </w:rPr>
      </w:pPr>
      <w:r w:rsidRPr="00A21707">
        <w:rPr>
          <w:color w:val="000000" w:themeColor="text1"/>
        </w:rPr>
        <w:t xml:space="preserve">Otwarcie ofert nastąpi poprzez odszyfrowanie ofert za pośrednictwem </w:t>
      </w:r>
      <w:hyperlink r:id="rId9" w:history="1">
        <w:r w:rsidRPr="00A21707">
          <w:rPr>
            <w:rStyle w:val="Hipercze"/>
            <w:color w:val="000000" w:themeColor="text1"/>
          </w:rPr>
          <w:t>www.platformazakupowa.pl</w:t>
        </w:r>
      </w:hyperlink>
      <w:r w:rsidRPr="00A21707">
        <w:rPr>
          <w:color w:val="000000" w:themeColor="text1"/>
        </w:rPr>
        <w:t xml:space="preserve">  </w:t>
      </w:r>
      <w:r w:rsidRPr="00A21707">
        <w:rPr>
          <w:b/>
          <w:color w:val="000000" w:themeColor="text1"/>
        </w:rPr>
        <w:t xml:space="preserve">w dniu  </w:t>
      </w:r>
      <w:r w:rsidRPr="00A21707">
        <w:rPr>
          <w:b/>
          <w:bCs/>
          <w:color w:val="000000" w:themeColor="text1"/>
        </w:rPr>
        <w:t>30 grudnia</w:t>
      </w:r>
      <w:r w:rsidRPr="00A21707">
        <w:rPr>
          <w:color w:val="000000" w:themeColor="text1"/>
        </w:rPr>
        <w:t xml:space="preserve"> </w:t>
      </w:r>
      <w:r w:rsidRPr="00A21707">
        <w:rPr>
          <w:b/>
          <w:color w:val="000000" w:themeColor="text1"/>
        </w:rPr>
        <w:t xml:space="preserve">2024  r. o godz. 11:30. </w:t>
      </w:r>
    </w:p>
    <w:p w14:paraId="1FC79086" w14:textId="77777777" w:rsidR="00A21707" w:rsidRPr="00A21707" w:rsidRDefault="00A21707" w:rsidP="00A21707">
      <w:pPr>
        <w:pStyle w:val="Akapitzlist"/>
        <w:adjustRightInd/>
        <w:spacing w:line="360" w:lineRule="auto"/>
        <w:ind w:left="426"/>
        <w:jc w:val="both"/>
        <w:rPr>
          <w:color w:val="000000" w:themeColor="text1"/>
        </w:rPr>
      </w:pPr>
    </w:p>
    <w:p w14:paraId="0AA51FF3" w14:textId="0934429F" w:rsidR="0063189A" w:rsidRPr="00A21707" w:rsidRDefault="0063189A" w:rsidP="0038064D">
      <w:pPr>
        <w:rPr>
          <w:color w:val="000000" w:themeColor="text1"/>
        </w:rPr>
      </w:pPr>
    </w:p>
    <w:p w14:paraId="6FC2375B" w14:textId="200B38AE" w:rsidR="0063189A" w:rsidRPr="00A21707" w:rsidRDefault="0063189A" w:rsidP="0063189A">
      <w:pPr>
        <w:pStyle w:val="Tekstpodstawowy"/>
        <w:kinsoku w:val="0"/>
        <w:overflowPunct w:val="0"/>
        <w:spacing w:before="0" w:line="360" w:lineRule="auto"/>
        <w:rPr>
          <w:rFonts w:ascii="Times New Roman" w:hAnsi="Times New Roman" w:cs="Times New Roman"/>
          <w:b/>
          <w:bCs/>
          <w:color w:val="000000" w:themeColor="text1"/>
          <w:sz w:val="24"/>
          <w:szCs w:val="24"/>
        </w:rPr>
      </w:pPr>
      <w:r w:rsidRPr="00A21707">
        <w:rPr>
          <w:rFonts w:ascii="Times New Roman" w:hAnsi="Times New Roman" w:cs="Times New Roman"/>
          <w:b/>
          <w:bCs/>
          <w:color w:val="000000" w:themeColor="text1"/>
          <w:sz w:val="24"/>
          <w:szCs w:val="24"/>
        </w:rPr>
        <w:t>JEST:</w:t>
      </w:r>
    </w:p>
    <w:p w14:paraId="5169279B" w14:textId="6017CCC3" w:rsidR="0063189A" w:rsidRPr="00A21707" w:rsidRDefault="0063189A" w:rsidP="0063189A">
      <w:pPr>
        <w:pStyle w:val="Tekstpodstawowy"/>
        <w:kinsoku w:val="0"/>
        <w:overflowPunct w:val="0"/>
        <w:spacing w:before="0" w:line="360" w:lineRule="auto"/>
        <w:ind w:left="0" w:firstLine="0"/>
        <w:rPr>
          <w:rFonts w:ascii="Times New Roman" w:hAnsi="Times New Roman" w:cs="Times New Roman"/>
          <w:b/>
          <w:bCs/>
          <w:color w:val="000000" w:themeColor="text1"/>
          <w:sz w:val="24"/>
          <w:szCs w:val="24"/>
        </w:rPr>
      </w:pPr>
    </w:p>
    <w:p w14:paraId="04E60135" w14:textId="77777777" w:rsidR="0063189A" w:rsidRPr="00A21707" w:rsidRDefault="0063189A" w:rsidP="0063189A">
      <w:pPr>
        <w:pStyle w:val="Tekstpodstawowy"/>
        <w:kinsoku w:val="0"/>
        <w:overflowPunct w:val="0"/>
        <w:spacing w:before="0" w:line="360" w:lineRule="auto"/>
        <w:ind w:left="137" w:firstLine="0"/>
        <w:jc w:val="both"/>
        <w:rPr>
          <w:rFonts w:ascii="Times New Roman" w:hAnsi="Times New Roman" w:cs="Times New Roman"/>
          <w:b/>
          <w:bCs/>
          <w:color w:val="000000" w:themeColor="text1"/>
          <w:spacing w:val="-1"/>
          <w:sz w:val="24"/>
          <w:szCs w:val="24"/>
        </w:rPr>
      </w:pPr>
      <w:r w:rsidRPr="00A21707">
        <w:rPr>
          <w:rFonts w:ascii="Times New Roman" w:hAnsi="Times New Roman" w:cs="Times New Roman"/>
          <w:b/>
          <w:bCs/>
          <w:color w:val="000000" w:themeColor="text1"/>
          <w:sz w:val="24"/>
          <w:szCs w:val="24"/>
        </w:rPr>
        <w:t>15. MIEJSCE</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pacing w:val="-1"/>
          <w:sz w:val="24"/>
          <w:szCs w:val="24"/>
        </w:rPr>
        <w:t>ORAZ</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z w:val="24"/>
          <w:szCs w:val="24"/>
        </w:rPr>
        <w:t>TERMIN</w:t>
      </w:r>
      <w:r w:rsidRPr="00A21707">
        <w:rPr>
          <w:rFonts w:ascii="Times New Roman" w:hAnsi="Times New Roman" w:cs="Times New Roman"/>
          <w:b/>
          <w:bCs/>
          <w:color w:val="000000" w:themeColor="text1"/>
          <w:spacing w:val="-9"/>
          <w:sz w:val="24"/>
          <w:szCs w:val="24"/>
        </w:rPr>
        <w:t xml:space="preserve"> </w:t>
      </w:r>
      <w:r w:rsidRPr="00A21707">
        <w:rPr>
          <w:rFonts w:ascii="Times New Roman" w:hAnsi="Times New Roman" w:cs="Times New Roman"/>
          <w:b/>
          <w:bCs/>
          <w:color w:val="000000" w:themeColor="text1"/>
          <w:sz w:val="24"/>
          <w:szCs w:val="24"/>
        </w:rPr>
        <w:t>SKŁADANIA</w:t>
      </w:r>
      <w:r w:rsidRPr="00A21707">
        <w:rPr>
          <w:rFonts w:ascii="Times New Roman" w:hAnsi="Times New Roman" w:cs="Times New Roman"/>
          <w:b/>
          <w:bCs/>
          <w:color w:val="000000" w:themeColor="text1"/>
          <w:spacing w:val="-9"/>
          <w:sz w:val="24"/>
          <w:szCs w:val="24"/>
        </w:rPr>
        <w:t xml:space="preserve"> </w:t>
      </w:r>
      <w:r w:rsidRPr="00A21707">
        <w:rPr>
          <w:rFonts w:ascii="Times New Roman" w:hAnsi="Times New Roman" w:cs="Times New Roman"/>
          <w:b/>
          <w:bCs/>
          <w:color w:val="000000" w:themeColor="text1"/>
          <w:sz w:val="24"/>
          <w:szCs w:val="24"/>
        </w:rPr>
        <w:t>I</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pacing w:val="-1"/>
          <w:sz w:val="24"/>
          <w:szCs w:val="24"/>
        </w:rPr>
        <w:t>OTWARCIA</w:t>
      </w:r>
      <w:r w:rsidRPr="00A21707">
        <w:rPr>
          <w:rFonts w:ascii="Times New Roman" w:hAnsi="Times New Roman" w:cs="Times New Roman"/>
          <w:b/>
          <w:bCs/>
          <w:color w:val="000000" w:themeColor="text1"/>
          <w:spacing w:val="-8"/>
          <w:sz w:val="24"/>
          <w:szCs w:val="24"/>
        </w:rPr>
        <w:t xml:space="preserve"> </w:t>
      </w:r>
      <w:r w:rsidRPr="00A21707">
        <w:rPr>
          <w:rFonts w:ascii="Times New Roman" w:hAnsi="Times New Roman" w:cs="Times New Roman"/>
          <w:b/>
          <w:bCs/>
          <w:color w:val="000000" w:themeColor="text1"/>
          <w:spacing w:val="-1"/>
          <w:sz w:val="24"/>
          <w:szCs w:val="24"/>
        </w:rPr>
        <w:t>OFERT</w:t>
      </w:r>
    </w:p>
    <w:p w14:paraId="06C906FA" w14:textId="77777777" w:rsidR="0063189A" w:rsidRPr="00A21707" w:rsidRDefault="0063189A" w:rsidP="0063189A">
      <w:pPr>
        <w:pStyle w:val="Tekstpodstawowy"/>
        <w:kinsoku w:val="0"/>
        <w:overflowPunct w:val="0"/>
        <w:spacing w:before="0" w:line="360" w:lineRule="auto"/>
        <w:ind w:left="497" w:firstLine="0"/>
        <w:jc w:val="both"/>
        <w:rPr>
          <w:rFonts w:ascii="Times New Roman" w:hAnsi="Times New Roman" w:cs="Times New Roman"/>
          <w:color w:val="000000" w:themeColor="text1"/>
          <w:sz w:val="24"/>
          <w:szCs w:val="24"/>
        </w:rPr>
      </w:pPr>
    </w:p>
    <w:p w14:paraId="4146ADA8" w14:textId="4E5DC187" w:rsidR="00A21707" w:rsidRPr="00A21707" w:rsidRDefault="00A21707" w:rsidP="00A21707">
      <w:pPr>
        <w:pStyle w:val="Akapitzlist"/>
        <w:numPr>
          <w:ilvl w:val="1"/>
          <w:numId w:val="44"/>
        </w:numPr>
        <w:adjustRightInd/>
        <w:spacing w:line="360" w:lineRule="auto"/>
        <w:ind w:left="567" w:hanging="425"/>
        <w:jc w:val="both"/>
        <w:rPr>
          <w:color w:val="000000" w:themeColor="text1"/>
        </w:rPr>
      </w:pPr>
      <w:r w:rsidRPr="00A21707">
        <w:rPr>
          <w:color w:val="000000" w:themeColor="text1"/>
        </w:rPr>
        <w:t xml:space="preserve">Ofertę należy złożyć w terminie do dnia </w:t>
      </w:r>
      <w:r w:rsidRPr="00A21707">
        <w:rPr>
          <w:b/>
          <w:bCs/>
          <w:color w:val="000000" w:themeColor="text1"/>
        </w:rPr>
        <w:t>10 stycznia</w:t>
      </w:r>
      <w:r w:rsidRPr="00A21707">
        <w:rPr>
          <w:color w:val="000000" w:themeColor="text1"/>
        </w:rPr>
        <w:t xml:space="preserve"> </w:t>
      </w:r>
      <w:r w:rsidRPr="00A21707">
        <w:rPr>
          <w:b/>
          <w:bCs/>
          <w:color w:val="000000" w:themeColor="text1"/>
        </w:rPr>
        <w:t>2025 r. do godziny 11:00</w:t>
      </w:r>
      <w:r w:rsidRPr="00A21707">
        <w:rPr>
          <w:color w:val="000000" w:themeColor="text1"/>
        </w:rPr>
        <w:t xml:space="preserve"> dokonując przesłania zaszyfrowanej oferty za pośrednictwem </w:t>
      </w:r>
      <w:hyperlink r:id="rId10" w:history="1">
        <w:r w:rsidRPr="00A21707">
          <w:rPr>
            <w:rStyle w:val="Hipercze"/>
            <w:color w:val="000000" w:themeColor="text1"/>
          </w:rPr>
          <w:t>www.platformazakupowa.pl</w:t>
        </w:r>
      </w:hyperlink>
      <w:r w:rsidRPr="00A21707">
        <w:rPr>
          <w:color w:val="000000" w:themeColor="text1"/>
        </w:rPr>
        <w:t xml:space="preserve"> .</w:t>
      </w:r>
    </w:p>
    <w:p w14:paraId="4F80DEBF" w14:textId="0743701A" w:rsidR="00A21707" w:rsidRPr="00A21707" w:rsidRDefault="00A21707" w:rsidP="00A21707">
      <w:pPr>
        <w:pStyle w:val="Akapitzlist"/>
        <w:numPr>
          <w:ilvl w:val="1"/>
          <w:numId w:val="44"/>
        </w:numPr>
        <w:adjustRightInd/>
        <w:spacing w:line="360" w:lineRule="auto"/>
        <w:ind w:left="426" w:hanging="289"/>
        <w:jc w:val="both"/>
        <w:rPr>
          <w:color w:val="000000" w:themeColor="text1"/>
        </w:rPr>
      </w:pPr>
      <w:r w:rsidRPr="00A21707">
        <w:rPr>
          <w:color w:val="000000" w:themeColor="text1"/>
        </w:rPr>
        <w:t xml:space="preserve">Otwarcie ofert nastąpi poprzez odszyfrowanie ofert za pośrednictwem </w:t>
      </w:r>
      <w:hyperlink r:id="rId11" w:history="1">
        <w:r w:rsidRPr="00A21707">
          <w:rPr>
            <w:rStyle w:val="Hipercze"/>
            <w:color w:val="000000" w:themeColor="text1"/>
          </w:rPr>
          <w:t>www.platformazakupowa.pl</w:t>
        </w:r>
      </w:hyperlink>
      <w:r w:rsidRPr="00A21707">
        <w:rPr>
          <w:color w:val="000000" w:themeColor="text1"/>
        </w:rPr>
        <w:t xml:space="preserve">  </w:t>
      </w:r>
      <w:r w:rsidRPr="00A21707">
        <w:rPr>
          <w:b/>
          <w:color w:val="000000" w:themeColor="text1"/>
        </w:rPr>
        <w:t xml:space="preserve">w dniu  </w:t>
      </w:r>
      <w:r w:rsidRPr="00A21707">
        <w:rPr>
          <w:b/>
          <w:bCs/>
          <w:color w:val="000000" w:themeColor="text1"/>
        </w:rPr>
        <w:t>10 stycznia</w:t>
      </w:r>
      <w:r w:rsidRPr="00A21707">
        <w:rPr>
          <w:color w:val="000000" w:themeColor="text1"/>
        </w:rPr>
        <w:t xml:space="preserve"> </w:t>
      </w:r>
      <w:r w:rsidRPr="00A21707">
        <w:rPr>
          <w:b/>
          <w:color w:val="000000" w:themeColor="text1"/>
        </w:rPr>
        <w:t xml:space="preserve">2025  r. o godz. 11:30. </w:t>
      </w:r>
    </w:p>
    <w:p w14:paraId="76B47B2A" w14:textId="77777777" w:rsidR="0063189A" w:rsidRPr="00077EA7" w:rsidRDefault="0063189A" w:rsidP="0063189A">
      <w:pPr>
        <w:pStyle w:val="Tekstpodstawowy"/>
        <w:kinsoku w:val="0"/>
        <w:overflowPunct w:val="0"/>
        <w:spacing w:before="0" w:line="360" w:lineRule="auto"/>
        <w:rPr>
          <w:rFonts w:ascii="Times New Roman" w:hAnsi="Times New Roman" w:cs="Times New Roman"/>
          <w:b/>
          <w:bCs/>
          <w:color w:val="FF0000"/>
          <w:sz w:val="20"/>
          <w:szCs w:val="20"/>
        </w:rPr>
      </w:pPr>
    </w:p>
    <w:p w14:paraId="4C85477C" w14:textId="6E4C9997" w:rsidR="00635185" w:rsidRPr="00077EA7" w:rsidRDefault="00635185" w:rsidP="0038064D">
      <w:pPr>
        <w:rPr>
          <w:color w:val="FF0000"/>
        </w:rPr>
      </w:pPr>
    </w:p>
    <w:p w14:paraId="044AB9B9" w14:textId="0C566DED" w:rsidR="00635185" w:rsidRPr="00A21707" w:rsidRDefault="00635185" w:rsidP="0038064D">
      <w:pPr>
        <w:rPr>
          <w:color w:val="000000" w:themeColor="text1"/>
          <w:sz w:val="20"/>
        </w:rPr>
      </w:pPr>
    </w:p>
    <w:p w14:paraId="0832D2DB" w14:textId="071CF93B" w:rsidR="00635185" w:rsidRPr="00A21707" w:rsidRDefault="00635185" w:rsidP="0038064D">
      <w:pPr>
        <w:rPr>
          <w:color w:val="000000" w:themeColor="text1"/>
          <w:sz w:val="20"/>
        </w:rPr>
      </w:pPr>
      <w:bookmarkStart w:id="2" w:name="_GoBack"/>
      <w:r w:rsidRPr="00A21707">
        <w:rPr>
          <w:color w:val="000000" w:themeColor="text1"/>
          <w:sz w:val="20"/>
        </w:rPr>
        <w:t>Załą</w:t>
      </w:r>
      <w:bookmarkEnd w:id="2"/>
      <w:r w:rsidRPr="00A21707">
        <w:rPr>
          <w:color w:val="000000" w:themeColor="text1"/>
          <w:sz w:val="20"/>
        </w:rPr>
        <w:t>czniki:</w:t>
      </w:r>
    </w:p>
    <w:p w14:paraId="48350D3A" w14:textId="730E4F3A" w:rsidR="00635185" w:rsidRDefault="00A21707" w:rsidP="0038064D">
      <w:pPr>
        <w:rPr>
          <w:color w:val="000000" w:themeColor="text1"/>
          <w:sz w:val="20"/>
        </w:rPr>
      </w:pPr>
      <w:r w:rsidRPr="00A21707">
        <w:rPr>
          <w:color w:val="000000" w:themeColor="text1"/>
          <w:sz w:val="20"/>
        </w:rPr>
        <w:t>- zmodyfikowana SWZ – 27</w:t>
      </w:r>
      <w:r w:rsidR="00635185" w:rsidRPr="00A21707">
        <w:rPr>
          <w:color w:val="000000" w:themeColor="text1"/>
          <w:sz w:val="20"/>
        </w:rPr>
        <w:t>.10.24</w:t>
      </w:r>
    </w:p>
    <w:p w14:paraId="070257FD" w14:textId="522E1A44" w:rsidR="008D7E00" w:rsidRPr="008D7E00" w:rsidRDefault="008D7E00" w:rsidP="0038064D">
      <w:pPr>
        <w:rPr>
          <w:color w:val="FF0000"/>
          <w:sz w:val="20"/>
        </w:rPr>
      </w:pPr>
    </w:p>
    <w:sectPr w:rsidR="008D7E00" w:rsidRPr="008D7E00" w:rsidSect="0053265D">
      <w:headerReference w:type="even" r:id="rId12"/>
      <w:headerReference w:type="default" r:id="rId13"/>
      <w:footerReference w:type="even" r:id="rId14"/>
      <w:footerReference w:type="default" r:id="rId15"/>
      <w:headerReference w:type="first" r:id="rId16"/>
      <w:footerReference w:type="first" r:id="rId17"/>
      <w:pgSz w:w="11910" w:h="16840"/>
      <w:pgMar w:top="1080" w:right="1280" w:bottom="1080" w:left="1280" w:header="0" w:footer="594"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1BBA4" w14:textId="77777777" w:rsidR="00C92893" w:rsidRDefault="00C92893">
      <w:r>
        <w:separator/>
      </w:r>
    </w:p>
  </w:endnote>
  <w:endnote w:type="continuationSeparator" w:id="0">
    <w:p w14:paraId="09C2B242" w14:textId="77777777" w:rsidR="00C92893" w:rsidRDefault="00C9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Nunito Sans">
    <w:altName w:val="Sitka Small"/>
    <w:charset w:val="EE"/>
    <w:family w:val="auto"/>
    <w:pitch w:val="variable"/>
    <w:sig w:usb0="00000001" w:usb1="5000204B" w:usb2="00000000" w:usb3="00000000" w:csb0="00000197"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5EFE" w14:textId="77777777" w:rsidR="00D96AA0" w:rsidRDefault="00D96A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15355" w14:textId="5D6FF819" w:rsidR="007F1B12" w:rsidRPr="00540AD5" w:rsidRDefault="00540AD5" w:rsidP="00540AD5">
    <w:pPr>
      <w:pStyle w:val="Stopka"/>
    </w:pPr>
    <w:r w:rsidRPr="007C5ABB">
      <w:rPr>
        <w:noProof/>
      </w:rPr>
      <w:drawing>
        <wp:inline distT="0" distB="0" distL="0" distR="0" wp14:anchorId="2B8DCE4B" wp14:editId="7A2FECB5">
          <wp:extent cx="5759450" cy="1048385"/>
          <wp:effectExtent l="0" t="0" r="0" b="0"/>
          <wp:docPr id="155565050" name="Obraz 1" descr="Obraz zawierający zrzut ekranu, Grafika, Czcion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067893" name="Obraz 1" descr="Obraz zawierający zrzut ekranu, Grafika, Czcionka, projekt graficzny&#10;&#10;Opis wygenerowany automatycznie"/>
                  <pic:cNvPicPr/>
                </pic:nvPicPr>
                <pic:blipFill>
                  <a:blip r:embed="rId1"/>
                  <a:stretch>
                    <a:fillRect/>
                  </a:stretch>
                </pic:blipFill>
                <pic:spPr>
                  <a:xfrm>
                    <a:off x="0" y="0"/>
                    <a:ext cx="5759450" cy="104838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4925" w14:textId="77777777" w:rsidR="00D96AA0" w:rsidRDefault="00D96A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C0FE7" w14:textId="77777777" w:rsidR="00C92893" w:rsidRDefault="00C92893">
      <w:r>
        <w:separator/>
      </w:r>
    </w:p>
  </w:footnote>
  <w:footnote w:type="continuationSeparator" w:id="0">
    <w:p w14:paraId="2975AB1F" w14:textId="77777777" w:rsidR="00C92893" w:rsidRDefault="00C92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929E1" w14:textId="77777777" w:rsidR="00D96AA0" w:rsidRDefault="00D96A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DB132" w14:textId="77777777" w:rsidR="00540AD5" w:rsidRDefault="00540AD5">
    <w:pPr>
      <w:pStyle w:val="Nagwek"/>
    </w:pPr>
  </w:p>
  <w:p w14:paraId="3996C840" w14:textId="71ADF5DA" w:rsidR="009E16EF" w:rsidRDefault="00540AD5">
    <w:pPr>
      <w:pStyle w:val="Nagwek"/>
    </w:pPr>
    <w:r w:rsidRPr="007C5ABB">
      <w:rPr>
        <w:noProof/>
      </w:rPr>
      <w:drawing>
        <wp:inline distT="0" distB="0" distL="0" distR="0" wp14:anchorId="20C505D4" wp14:editId="417D6AAF">
          <wp:extent cx="1800154" cy="662306"/>
          <wp:effectExtent l="0" t="0" r="0" b="4445"/>
          <wp:docPr id="1410865538" name="Obraz 1" descr="Obraz zawierający Czcionka, Grafika, projekt graficzny,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33265" name="Obraz 1" descr="Obraz zawierający Czcionka, Grafika, projekt graficzny, symbol&#10;&#10;Opis wygenerowany automatycznie"/>
                  <pic:cNvPicPr/>
                </pic:nvPicPr>
                <pic:blipFill>
                  <a:blip r:embed="rId1"/>
                  <a:stretch>
                    <a:fillRect/>
                  </a:stretch>
                </pic:blipFill>
                <pic:spPr>
                  <a:xfrm>
                    <a:off x="0" y="0"/>
                    <a:ext cx="1833224" cy="6744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6A0F" w14:textId="77777777" w:rsidR="00D96AA0" w:rsidRDefault="00D96A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D36A0434"/>
    <w:name w:val="WW8Num3"/>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eastAsia="Times New Roman" w:hAnsi="Arial" w:cs="Arial" w:hint="default"/>
      </w:rPr>
    </w:lvl>
    <w:lvl w:ilvl="2">
      <w:start w:val="251"/>
      <w:numFmt w:val="decimal"/>
      <w:lvlText w:val="%3."/>
      <w:lvlJc w:val="left"/>
      <w:pPr>
        <w:tabs>
          <w:tab w:val="num" w:pos="0"/>
        </w:tabs>
        <w:ind w:left="2460" w:hanging="480"/>
      </w:pPr>
      <w:rPr>
        <w:rFonts w:hint="default"/>
      </w:rPr>
    </w:lvl>
    <w:lvl w:ilvl="3">
      <w:start w:val="12"/>
      <w:numFmt w:val="bullet"/>
      <w:lvlText w:val=""/>
      <w:lvlJc w:val="left"/>
      <w:pPr>
        <w:tabs>
          <w:tab w:val="num" w:pos="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8"/>
    <w:multiLevelType w:val="multilevel"/>
    <w:tmpl w:val="00000008"/>
    <w:name w:val="WW8Num7"/>
    <w:lvl w:ilvl="0">
      <w:start w:val="1"/>
      <w:numFmt w:val="decimal"/>
      <w:lvlText w:val="%1."/>
      <w:lvlJc w:val="left"/>
      <w:pPr>
        <w:tabs>
          <w:tab w:val="num" w:pos="0"/>
        </w:tabs>
        <w:ind w:left="360" w:hanging="360"/>
      </w:pPr>
      <w:rPr>
        <w:rFonts w:cs="Times New Roman"/>
        <w:i w:val="0"/>
        <w:strike w:val="0"/>
        <w:dstrike w:val="0"/>
        <w:color w:val="auto"/>
      </w:rPr>
    </w:lvl>
    <w:lvl w:ilvl="1">
      <w:start w:val="1"/>
      <w:numFmt w:val="bullet"/>
      <w:lvlText w:val=""/>
      <w:lvlJc w:val="left"/>
      <w:pPr>
        <w:tabs>
          <w:tab w:val="num" w:pos="0"/>
        </w:tabs>
        <w:ind w:left="1440" w:hanging="360"/>
      </w:pPr>
      <w:rPr>
        <w:rFonts w:ascii="Symbol" w:hAnsi="Symbol" w:cs="Symbol" w:hint="default"/>
        <w:b w:val="0"/>
        <w:bCs w:val="0"/>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b w:val="0"/>
        <w:bCs w:val="0"/>
      </w:rPr>
    </w:lvl>
    <w:lvl w:ilvl="4">
      <w:start w:val="1"/>
      <w:numFmt w:val="decimal"/>
      <w:lvlText w:val="%5)"/>
      <w:lvlJc w:val="left"/>
      <w:pPr>
        <w:tabs>
          <w:tab w:val="num" w:pos="0"/>
        </w:tabs>
        <w:ind w:left="3600" w:hanging="360"/>
      </w:pPr>
      <w:rPr>
        <w:rFonts w:hint="default"/>
        <w:b w:val="0"/>
        <w:bCs w:val="0"/>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360" w:hanging="360"/>
      </w:pPr>
      <w:rPr>
        <w:rFonts w:cs="Times New Roman"/>
        <w:i w:val="0"/>
        <w:strike w:val="0"/>
        <w:dstrike w:val="0"/>
        <w:color w:val="auto"/>
      </w:rPr>
    </w:lvl>
    <w:lvl w:ilvl="1">
      <w:start w:val="1"/>
      <w:numFmt w:val="decimal"/>
      <w:lvlText w:val="%2."/>
      <w:lvlJc w:val="left"/>
      <w:pPr>
        <w:tabs>
          <w:tab w:val="num" w:pos="0"/>
        </w:tabs>
        <w:ind w:left="1440" w:hanging="360"/>
      </w:pPr>
      <w:rPr>
        <w:rFonts w:ascii="Arial Narrow" w:eastAsia="Times New Roman" w:hAnsi="Arial Narrow" w:cs="Times New Roman" w:hint="default"/>
        <w:b w:val="0"/>
        <w:bCs w:val="0"/>
        <w:szCs w:val="24"/>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F"/>
    <w:multiLevelType w:val="singleLevel"/>
    <w:tmpl w:val="5ADC0A38"/>
    <w:name w:val="WW8Num16"/>
    <w:lvl w:ilvl="0">
      <w:start w:val="1"/>
      <w:numFmt w:val="decimal"/>
      <w:lvlText w:val="%1)"/>
      <w:lvlJc w:val="left"/>
      <w:pPr>
        <w:tabs>
          <w:tab w:val="num" w:pos="0"/>
        </w:tabs>
        <w:ind w:left="720" w:hanging="360"/>
      </w:pPr>
      <w:rPr>
        <w:rFonts w:ascii="Arial" w:eastAsia="Times New Roman" w:hAnsi="Arial" w:cs="Arial" w:hint="default"/>
        <w:szCs w:val="24"/>
      </w:rPr>
    </w:lvl>
  </w:abstractNum>
  <w:abstractNum w:abstractNumId="4" w15:restartNumberingAfterBreak="0">
    <w:nsid w:val="00000010"/>
    <w:multiLevelType w:val="singleLevel"/>
    <w:tmpl w:val="00000010"/>
    <w:name w:val="WW8Num17"/>
    <w:lvl w:ilvl="0">
      <w:start w:val="1"/>
      <w:numFmt w:val="lowerLetter"/>
      <w:lvlText w:val="%1)"/>
      <w:lvlJc w:val="left"/>
      <w:pPr>
        <w:tabs>
          <w:tab w:val="num" w:pos="0"/>
        </w:tabs>
        <w:ind w:left="720" w:hanging="360"/>
      </w:pPr>
      <w:rPr>
        <w:rFonts w:hint="default"/>
        <w:b w:val="0"/>
        <w:bCs w:val="0"/>
      </w:rPr>
    </w:lvl>
  </w:abstractNum>
  <w:abstractNum w:abstractNumId="5" w15:restartNumberingAfterBreak="0">
    <w:nsid w:val="00000014"/>
    <w:multiLevelType w:val="multilevel"/>
    <w:tmpl w:val="CA1E9EE8"/>
    <w:name w:val="WW8Num22"/>
    <w:lvl w:ilvl="0">
      <w:start w:val="1"/>
      <w:numFmt w:val="decimal"/>
      <w:lvlText w:val="%1."/>
      <w:lvlJc w:val="left"/>
      <w:pPr>
        <w:tabs>
          <w:tab w:val="num" w:pos="567"/>
        </w:tabs>
        <w:ind w:left="567" w:hanging="567"/>
      </w:pPr>
      <w:rPr>
        <w:rFonts w:ascii="Times New Roman" w:hAnsi="Times New Roman" w:cs="Times New Roman" w:hint="default"/>
        <w:b w:val="0"/>
        <w:i w:val="0"/>
      </w:rPr>
    </w:lvl>
    <w:lvl w:ilvl="1">
      <w:start w:val="1"/>
      <w:numFmt w:val="decimal"/>
      <w:pStyle w:val="SIWZtekst"/>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8"/>
    <w:multiLevelType w:val="multilevel"/>
    <w:tmpl w:val="00000018"/>
    <w:name w:val="WW8Num26"/>
    <w:lvl w:ilvl="0">
      <w:start w:val="1"/>
      <w:numFmt w:val="decimal"/>
      <w:lvlText w:val="%1)"/>
      <w:lvlJc w:val="left"/>
      <w:pPr>
        <w:tabs>
          <w:tab w:val="num" w:pos="0"/>
        </w:tabs>
        <w:ind w:left="720" w:hanging="360"/>
      </w:pPr>
      <w:rPr>
        <w:rFonts w:eastAsia="Calibri" w:hint="default"/>
        <w:lang w:eastAsia="en-US"/>
      </w:rPr>
    </w:lvl>
    <w:lvl w:ilvl="1">
      <w:start w:val="1"/>
      <w:numFmt w:val="decimal"/>
      <w:lvlText w:val="%2."/>
      <w:lvlJc w:val="left"/>
      <w:pPr>
        <w:tabs>
          <w:tab w:val="num" w:pos="0"/>
        </w:tabs>
        <w:ind w:left="1440" w:hanging="360"/>
      </w:pPr>
      <w:rPr>
        <w:rFonts w:hint="default"/>
        <w:b w:val="0"/>
        <w:bCs/>
        <w:color w:val="auto"/>
        <w:spacing w:val="-1"/>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9"/>
    <w:multiLevelType w:val="singleLevel"/>
    <w:tmpl w:val="00000019"/>
    <w:name w:val="WW8Num27"/>
    <w:lvl w:ilvl="0">
      <w:start w:val="1"/>
      <w:numFmt w:val="decimal"/>
      <w:lvlText w:val="%1."/>
      <w:lvlJc w:val="left"/>
      <w:pPr>
        <w:tabs>
          <w:tab w:val="num" w:pos="0"/>
        </w:tabs>
        <w:ind w:left="1440" w:hanging="360"/>
      </w:pPr>
      <w:rPr>
        <w:rFonts w:hint="default"/>
        <w:b w:val="0"/>
        <w:color w:val="auto"/>
        <w:u w:val="none"/>
      </w:rPr>
    </w:lvl>
  </w:abstractNum>
  <w:abstractNum w:abstractNumId="8" w15:restartNumberingAfterBreak="0">
    <w:nsid w:val="0000001F"/>
    <w:multiLevelType w:val="singleLevel"/>
    <w:tmpl w:val="CC964844"/>
    <w:name w:val="WW8Num34"/>
    <w:lvl w:ilvl="0">
      <w:start w:val="1"/>
      <w:numFmt w:val="lowerLetter"/>
      <w:lvlText w:val="%1)"/>
      <w:lvlJc w:val="left"/>
      <w:pPr>
        <w:tabs>
          <w:tab w:val="num" w:pos="0"/>
        </w:tabs>
        <w:ind w:left="720" w:hanging="360"/>
      </w:pPr>
      <w:rPr>
        <w:rFonts w:hint="default"/>
        <w:b w:val="0"/>
      </w:rPr>
    </w:lvl>
  </w:abstractNum>
  <w:abstractNum w:abstractNumId="9" w15:restartNumberingAfterBreak="0">
    <w:nsid w:val="00000020"/>
    <w:multiLevelType w:val="singleLevel"/>
    <w:tmpl w:val="00000020"/>
    <w:name w:val="WW8Num35"/>
    <w:lvl w:ilvl="0">
      <w:start w:val="1"/>
      <w:numFmt w:val="bullet"/>
      <w:lvlText w:val=""/>
      <w:lvlJc w:val="left"/>
      <w:pPr>
        <w:tabs>
          <w:tab w:val="num" w:pos="0"/>
        </w:tabs>
        <w:ind w:left="1440" w:hanging="360"/>
      </w:pPr>
      <w:rPr>
        <w:rFonts w:ascii="Symbol" w:hAnsi="Symbol" w:cs="Symbol" w:hint="default"/>
      </w:rPr>
    </w:lvl>
  </w:abstractNum>
  <w:abstractNum w:abstractNumId="10" w15:restartNumberingAfterBreak="0">
    <w:nsid w:val="00000402"/>
    <w:multiLevelType w:val="multilevel"/>
    <w:tmpl w:val="D0EEC918"/>
    <w:lvl w:ilvl="0">
      <w:start w:val="2"/>
      <w:numFmt w:val="decimal"/>
      <w:lvlText w:val="%1"/>
      <w:lvlJc w:val="left"/>
      <w:pPr>
        <w:ind w:left="866" w:hanging="709"/>
      </w:pPr>
      <w:rPr>
        <w:rFonts w:cs="Times New Roman"/>
      </w:rPr>
    </w:lvl>
    <w:lvl w:ilvl="1">
      <w:start w:val="1"/>
      <w:numFmt w:val="decimal"/>
      <w:lvlText w:val="%2."/>
      <w:lvlJc w:val="left"/>
      <w:pPr>
        <w:ind w:left="866" w:hanging="709"/>
      </w:pPr>
      <w:rPr>
        <w:rFonts w:ascii="Nunito Sans" w:eastAsiaTheme="minorEastAsia" w:hAnsi="Nunito Sans" w:cs="Arial" w:hint="default"/>
        <w:b w:val="0"/>
        <w:bCs w:val="0"/>
        <w:w w:val="99"/>
        <w:sz w:val="20"/>
        <w:szCs w:val="20"/>
      </w:rPr>
    </w:lvl>
    <w:lvl w:ilvl="2">
      <w:start w:val="1"/>
      <w:numFmt w:val="decimal"/>
      <w:lvlText w:val="%3)"/>
      <w:lvlJc w:val="left"/>
      <w:pPr>
        <w:ind w:left="2566" w:hanging="709"/>
      </w:pPr>
      <w:rPr>
        <w:rFonts w:ascii="Arial Narrow" w:eastAsiaTheme="minorEastAsia" w:hAnsi="Arial Narrow" w:cs="Cambria" w:hint="default"/>
      </w:rPr>
    </w:lvl>
    <w:lvl w:ilvl="3">
      <w:numFmt w:val="bullet"/>
      <w:lvlText w:val="•"/>
      <w:lvlJc w:val="left"/>
      <w:pPr>
        <w:ind w:left="3415" w:hanging="709"/>
      </w:pPr>
    </w:lvl>
    <w:lvl w:ilvl="4">
      <w:numFmt w:val="bullet"/>
      <w:lvlText w:val="•"/>
      <w:lvlJc w:val="left"/>
      <w:pPr>
        <w:ind w:left="4265" w:hanging="709"/>
      </w:pPr>
    </w:lvl>
    <w:lvl w:ilvl="5">
      <w:numFmt w:val="bullet"/>
      <w:lvlText w:val="•"/>
      <w:lvlJc w:val="left"/>
      <w:pPr>
        <w:ind w:left="5115" w:hanging="709"/>
      </w:pPr>
    </w:lvl>
    <w:lvl w:ilvl="6">
      <w:numFmt w:val="bullet"/>
      <w:lvlText w:val="•"/>
      <w:lvlJc w:val="left"/>
      <w:pPr>
        <w:ind w:left="5965" w:hanging="709"/>
      </w:pPr>
    </w:lvl>
    <w:lvl w:ilvl="7">
      <w:numFmt w:val="bullet"/>
      <w:lvlText w:val="•"/>
      <w:lvlJc w:val="left"/>
      <w:pPr>
        <w:ind w:left="6815" w:hanging="709"/>
      </w:pPr>
    </w:lvl>
    <w:lvl w:ilvl="8">
      <w:numFmt w:val="bullet"/>
      <w:lvlText w:val="•"/>
      <w:lvlJc w:val="left"/>
      <w:pPr>
        <w:ind w:left="7664" w:hanging="709"/>
      </w:pPr>
    </w:lvl>
  </w:abstractNum>
  <w:abstractNum w:abstractNumId="11" w15:restartNumberingAfterBreak="0">
    <w:nsid w:val="021E6092"/>
    <w:multiLevelType w:val="hybridMultilevel"/>
    <w:tmpl w:val="64C2075A"/>
    <w:lvl w:ilvl="0" w:tplc="8B585284">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2" w15:restartNumberingAfterBreak="0">
    <w:nsid w:val="03DE03D9"/>
    <w:multiLevelType w:val="hybridMultilevel"/>
    <w:tmpl w:val="B0567F7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03FC0BD8"/>
    <w:multiLevelType w:val="hybridMultilevel"/>
    <w:tmpl w:val="11986CF4"/>
    <w:lvl w:ilvl="0" w:tplc="814268CA">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4" w15:restartNumberingAfterBreak="0">
    <w:nsid w:val="086C5252"/>
    <w:multiLevelType w:val="hybridMultilevel"/>
    <w:tmpl w:val="62A01E88"/>
    <w:lvl w:ilvl="0" w:tplc="934E7FFC">
      <w:start w:val="1"/>
      <w:numFmt w:val="decimal"/>
      <w:lvlText w:val="%1)"/>
      <w:lvlJc w:val="left"/>
      <w:pPr>
        <w:ind w:left="497" w:hanging="360"/>
      </w:pPr>
      <w:rPr>
        <w:rFonts w:hint="default"/>
        <w:b w:val="0"/>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5" w15:restartNumberingAfterBreak="0">
    <w:nsid w:val="08777534"/>
    <w:multiLevelType w:val="multilevel"/>
    <w:tmpl w:val="4FB2BF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A103B56"/>
    <w:multiLevelType w:val="hybridMultilevel"/>
    <w:tmpl w:val="8528CCE4"/>
    <w:lvl w:ilvl="0" w:tplc="041E3402">
      <w:start w:val="1"/>
      <w:numFmt w:val="decimal"/>
      <w:lvlText w:val="%1."/>
      <w:lvlJc w:val="left"/>
      <w:pPr>
        <w:ind w:left="857" w:hanging="360"/>
      </w:pPr>
      <w:rPr>
        <w:strike w:val="0"/>
      </w:rPr>
    </w:lvl>
    <w:lvl w:ilvl="1" w:tplc="EBD6F69A">
      <w:start w:val="1"/>
      <w:numFmt w:val="lowerLetter"/>
      <w:lvlText w:val="%2."/>
      <w:lvlJc w:val="left"/>
      <w:pPr>
        <w:ind w:left="1577" w:hanging="360"/>
      </w:pPr>
      <w:rPr>
        <w:b/>
        <w:bCs/>
      </w:r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7"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0BB8344B"/>
    <w:multiLevelType w:val="hybridMultilevel"/>
    <w:tmpl w:val="29342ADA"/>
    <w:lvl w:ilvl="0" w:tplc="774AD568">
      <w:start w:val="1"/>
      <w:numFmt w:val="lowerLetter"/>
      <w:lvlText w:val="%1)"/>
      <w:lvlJc w:val="left"/>
      <w:pPr>
        <w:ind w:left="1226" w:hanging="360"/>
      </w:pPr>
      <w:rPr>
        <w:rFonts w:hint="default"/>
      </w:rPr>
    </w:lvl>
    <w:lvl w:ilvl="1" w:tplc="329C0B3C">
      <w:start w:val="1"/>
      <w:numFmt w:val="decimal"/>
      <w:lvlText w:val="%2."/>
      <w:lvlJc w:val="left"/>
      <w:pPr>
        <w:ind w:left="1946" w:hanging="360"/>
      </w:pPr>
      <w:rPr>
        <w:rFonts w:hint="default"/>
      </w:rPr>
    </w:lvl>
    <w:lvl w:ilvl="2" w:tplc="0415001B" w:tentative="1">
      <w:start w:val="1"/>
      <w:numFmt w:val="lowerRoman"/>
      <w:lvlText w:val="%3."/>
      <w:lvlJc w:val="right"/>
      <w:pPr>
        <w:ind w:left="2666" w:hanging="180"/>
      </w:pPr>
    </w:lvl>
    <w:lvl w:ilvl="3" w:tplc="0415000F" w:tentative="1">
      <w:start w:val="1"/>
      <w:numFmt w:val="decimal"/>
      <w:lvlText w:val="%4."/>
      <w:lvlJc w:val="left"/>
      <w:pPr>
        <w:ind w:left="3386" w:hanging="360"/>
      </w:pPr>
    </w:lvl>
    <w:lvl w:ilvl="4" w:tplc="04150019" w:tentative="1">
      <w:start w:val="1"/>
      <w:numFmt w:val="lowerLetter"/>
      <w:lvlText w:val="%5."/>
      <w:lvlJc w:val="left"/>
      <w:pPr>
        <w:ind w:left="4106" w:hanging="360"/>
      </w:pPr>
    </w:lvl>
    <w:lvl w:ilvl="5" w:tplc="0415001B" w:tentative="1">
      <w:start w:val="1"/>
      <w:numFmt w:val="lowerRoman"/>
      <w:lvlText w:val="%6."/>
      <w:lvlJc w:val="right"/>
      <w:pPr>
        <w:ind w:left="4826" w:hanging="180"/>
      </w:pPr>
    </w:lvl>
    <w:lvl w:ilvl="6" w:tplc="0415000F" w:tentative="1">
      <w:start w:val="1"/>
      <w:numFmt w:val="decimal"/>
      <w:lvlText w:val="%7."/>
      <w:lvlJc w:val="left"/>
      <w:pPr>
        <w:ind w:left="5546" w:hanging="360"/>
      </w:pPr>
    </w:lvl>
    <w:lvl w:ilvl="7" w:tplc="04150019" w:tentative="1">
      <w:start w:val="1"/>
      <w:numFmt w:val="lowerLetter"/>
      <w:lvlText w:val="%8."/>
      <w:lvlJc w:val="left"/>
      <w:pPr>
        <w:ind w:left="6266" w:hanging="360"/>
      </w:pPr>
    </w:lvl>
    <w:lvl w:ilvl="8" w:tplc="0415001B" w:tentative="1">
      <w:start w:val="1"/>
      <w:numFmt w:val="lowerRoman"/>
      <w:lvlText w:val="%9."/>
      <w:lvlJc w:val="right"/>
      <w:pPr>
        <w:ind w:left="6986" w:hanging="180"/>
      </w:pPr>
    </w:lvl>
  </w:abstractNum>
  <w:abstractNum w:abstractNumId="19" w15:restartNumberingAfterBreak="0">
    <w:nsid w:val="0C02571F"/>
    <w:multiLevelType w:val="hybridMultilevel"/>
    <w:tmpl w:val="712035FE"/>
    <w:lvl w:ilvl="0" w:tplc="C60EAFA0">
      <w:start w:val="1"/>
      <w:numFmt w:val="decimal"/>
      <w:lvlText w:val="%1."/>
      <w:lvlJc w:val="left"/>
      <w:pPr>
        <w:tabs>
          <w:tab w:val="num" w:pos="360"/>
        </w:tabs>
        <w:ind w:left="360" w:hanging="360"/>
      </w:pPr>
      <w:rPr>
        <w:rFonts w:hint="default"/>
        <w:b w:val="0"/>
        <w:bCs w:val="0"/>
      </w:rPr>
    </w:lvl>
    <w:lvl w:ilvl="1" w:tplc="5470CB4A">
      <w:start w:val="1"/>
      <w:numFmt w:val="decimal"/>
      <w:lvlText w:val="%2."/>
      <w:lvlJc w:val="left"/>
      <w:pPr>
        <w:tabs>
          <w:tab w:val="num" w:pos="1440"/>
        </w:tabs>
        <w:ind w:left="1440" w:hanging="360"/>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pStyle w:val="Styl2"/>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0C1F3071"/>
    <w:multiLevelType w:val="hybridMultilevel"/>
    <w:tmpl w:val="45F2A57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0D720684"/>
    <w:multiLevelType w:val="hybridMultilevel"/>
    <w:tmpl w:val="8AC2B0F4"/>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B11C148C">
      <w:start w:val="1"/>
      <w:numFmt w:val="lowerLetter"/>
      <w:lvlText w:val="%3)"/>
      <w:lvlJc w:val="left"/>
      <w:pPr>
        <w:ind w:left="2117" w:hanging="360"/>
      </w:pPr>
      <w:rPr>
        <w:rFonts w:hint="default"/>
      </w:rPr>
    </w:lvl>
    <w:lvl w:ilvl="3" w:tplc="0415000F" w:tentative="1">
      <w:start w:val="1"/>
      <w:numFmt w:val="decimal"/>
      <w:lvlText w:val="%4."/>
      <w:lvlJc w:val="left"/>
      <w:pPr>
        <w:ind w:left="2657" w:hanging="360"/>
      </w:pPr>
    </w:lvl>
    <w:lvl w:ilvl="4" w:tplc="04150019">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2" w15:restartNumberingAfterBreak="0">
    <w:nsid w:val="144549A1"/>
    <w:multiLevelType w:val="multilevel"/>
    <w:tmpl w:val="B3FC3F42"/>
    <w:lvl w:ilvl="0">
      <w:start w:val="14"/>
      <w:numFmt w:val="decimal"/>
      <w:lvlText w:val="%1."/>
      <w:lvlJc w:val="left"/>
      <w:pPr>
        <w:ind w:left="450" w:hanging="450"/>
      </w:pPr>
      <w:rPr>
        <w:rFonts w:hint="default"/>
      </w:rPr>
    </w:lvl>
    <w:lvl w:ilvl="1">
      <w:start w:val="1"/>
      <w:numFmt w:val="decimal"/>
      <w:lvlText w:val="%2."/>
      <w:lvlJc w:val="left"/>
      <w:pPr>
        <w:ind w:left="857" w:hanging="720"/>
      </w:pPr>
      <w:rPr>
        <w:rFonts w:ascii="Times New Roman" w:eastAsiaTheme="minorEastAsia" w:hAnsi="Times New Roman" w:cs="Times New Roman" w:hint="default"/>
        <w:color w:val="auto"/>
      </w:rPr>
    </w:lvl>
    <w:lvl w:ilvl="2">
      <w:start w:val="1"/>
      <w:numFmt w:val="decimal"/>
      <w:lvlText w:val="%1.%2.%3."/>
      <w:lvlJc w:val="left"/>
      <w:pPr>
        <w:ind w:left="994" w:hanging="720"/>
      </w:pPr>
      <w:rPr>
        <w:rFonts w:hint="default"/>
      </w:rPr>
    </w:lvl>
    <w:lvl w:ilvl="3">
      <w:start w:val="1"/>
      <w:numFmt w:val="decimal"/>
      <w:lvlText w:val="%1.%2.%3.%4."/>
      <w:lvlJc w:val="left"/>
      <w:pPr>
        <w:ind w:left="1491" w:hanging="1080"/>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2125" w:hanging="144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759" w:hanging="1800"/>
      </w:pPr>
      <w:rPr>
        <w:rFonts w:hint="default"/>
      </w:rPr>
    </w:lvl>
    <w:lvl w:ilvl="8">
      <w:start w:val="1"/>
      <w:numFmt w:val="decimal"/>
      <w:lvlText w:val="%1.%2.%3.%4.%5.%6.%7.%8.%9."/>
      <w:lvlJc w:val="left"/>
      <w:pPr>
        <w:ind w:left="2896" w:hanging="1800"/>
      </w:pPr>
      <w:rPr>
        <w:rFonts w:hint="default"/>
      </w:rPr>
    </w:lvl>
  </w:abstractNum>
  <w:abstractNum w:abstractNumId="23" w15:restartNumberingAfterBreak="0">
    <w:nsid w:val="1AB25DF4"/>
    <w:multiLevelType w:val="hybridMultilevel"/>
    <w:tmpl w:val="5954502E"/>
    <w:lvl w:ilvl="0" w:tplc="564ACFCA">
      <w:start w:val="1"/>
      <w:numFmt w:val="decimal"/>
      <w:lvlText w:val="%1."/>
      <w:lvlJc w:val="left"/>
      <w:pPr>
        <w:ind w:left="720" w:hanging="360"/>
      </w:pPr>
      <w:rPr>
        <w:rFonts w:hint="default"/>
        <w:b w:val="0"/>
        <w:color w:val="000000"/>
      </w:rPr>
    </w:lvl>
    <w:lvl w:ilvl="1" w:tplc="046020C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7B7DCA"/>
    <w:multiLevelType w:val="hybridMultilevel"/>
    <w:tmpl w:val="FA8A060A"/>
    <w:lvl w:ilvl="0" w:tplc="2290596C">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5" w15:restartNumberingAfterBreak="0">
    <w:nsid w:val="294321FE"/>
    <w:multiLevelType w:val="hybridMultilevel"/>
    <w:tmpl w:val="F3FCC140"/>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13199"/>
    <w:multiLevelType w:val="hybridMultilevel"/>
    <w:tmpl w:val="E78C905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D3B2F1D"/>
    <w:multiLevelType w:val="multilevel"/>
    <w:tmpl w:val="3F54CBE4"/>
    <w:lvl w:ilvl="0">
      <w:start w:val="4"/>
      <w:numFmt w:val="decimal"/>
      <w:lvlText w:val="%1."/>
      <w:lvlJc w:val="left"/>
      <w:pPr>
        <w:ind w:left="390" w:hanging="390"/>
      </w:pPr>
      <w:rPr>
        <w:rFonts w:hint="default"/>
      </w:rPr>
    </w:lvl>
    <w:lvl w:ilvl="1">
      <w:start w:val="1"/>
      <w:numFmt w:val="decimal"/>
      <w:lvlText w:val="%2."/>
      <w:lvlJc w:val="left"/>
      <w:pPr>
        <w:ind w:left="720" w:hanging="720"/>
      </w:pPr>
      <w:rPr>
        <w:rFonts w:ascii="Nunito Sans" w:eastAsia="Calibri" w:hAnsi="Nunito Sans" w:cs="Aria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00419B7"/>
    <w:multiLevelType w:val="hybridMultilevel"/>
    <w:tmpl w:val="80248072"/>
    <w:lvl w:ilvl="0" w:tplc="1DF45BCA">
      <w:start w:val="1"/>
      <w:numFmt w:val="decimal"/>
      <w:lvlText w:val="%1."/>
      <w:lvlJc w:val="left"/>
      <w:pPr>
        <w:ind w:left="497" w:hanging="360"/>
      </w:pPr>
      <w:rPr>
        <w:rFonts w:hint="default"/>
        <w:color w:val="auto"/>
      </w:rPr>
    </w:lvl>
    <w:lvl w:ilvl="1" w:tplc="04150019">
      <w:start w:val="1"/>
      <w:numFmt w:val="lowerLetter"/>
      <w:lvlText w:val="%2."/>
      <w:lvlJc w:val="left"/>
      <w:pPr>
        <w:ind w:left="1217" w:hanging="360"/>
      </w:pPr>
    </w:lvl>
    <w:lvl w:ilvl="2" w:tplc="C39CC136">
      <w:start w:val="1"/>
      <w:numFmt w:val="decimal"/>
      <w:lvlText w:val="%3)"/>
      <w:lvlJc w:val="right"/>
      <w:pPr>
        <w:ind w:left="1937" w:hanging="180"/>
      </w:pPr>
      <w:rPr>
        <w:rFonts w:ascii="Arial Narrow" w:eastAsiaTheme="minorEastAsia" w:hAnsi="Arial Narrow" w:cs="Times New Roman"/>
      </w:rPr>
    </w:lvl>
    <w:lvl w:ilvl="3" w:tplc="62D86158">
      <w:start w:val="1"/>
      <w:numFmt w:val="lowerLetter"/>
      <w:lvlText w:val="%4)"/>
      <w:lvlJc w:val="left"/>
      <w:pPr>
        <w:ind w:left="2657" w:hanging="360"/>
      </w:pPr>
      <w:rPr>
        <w:rFonts w:ascii="Arial Narrow" w:eastAsiaTheme="minorEastAsia" w:hAnsi="Arial Narrow" w:cs="Times New Roman"/>
      </w:r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9" w15:restartNumberingAfterBreak="0">
    <w:nsid w:val="44DC7F12"/>
    <w:multiLevelType w:val="multilevel"/>
    <w:tmpl w:val="3F54CBE4"/>
    <w:lvl w:ilvl="0">
      <w:start w:val="4"/>
      <w:numFmt w:val="decimal"/>
      <w:lvlText w:val="%1."/>
      <w:lvlJc w:val="left"/>
      <w:pPr>
        <w:ind w:left="390" w:hanging="390"/>
      </w:pPr>
      <w:rPr>
        <w:rFonts w:hint="default"/>
      </w:rPr>
    </w:lvl>
    <w:lvl w:ilvl="1">
      <w:start w:val="1"/>
      <w:numFmt w:val="decimal"/>
      <w:lvlText w:val="%2."/>
      <w:lvlJc w:val="left"/>
      <w:pPr>
        <w:ind w:left="720" w:hanging="720"/>
      </w:pPr>
      <w:rPr>
        <w:rFonts w:ascii="Nunito Sans" w:eastAsia="Calibri" w:hAnsi="Nunito Sans" w:cs="Aria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6420D02"/>
    <w:multiLevelType w:val="hybridMultilevel"/>
    <w:tmpl w:val="550892F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1" w15:restartNumberingAfterBreak="0">
    <w:nsid w:val="46695FCC"/>
    <w:multiLevelType w:val="hybridMultilevel"/>
    <w:tmpl w:val="CA9C4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9C0DA8"/>
    <w:multiLevelType w:val="hybridMultilevel"/>
    <w:tmpl w:val="28D4A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BE3454"/>
    <w:multiLevelType w:val="multilevel"/>
    <w:tmpl w:val="6D8E715E"/>
    <w:lvl w:ilvl="0">
      <w:start w:val="14"/>
      <w:numFmt w:val="decimal"/>
      <w:lvlText w:val="%1."/>
      <w:lvlJc w:val="left"/>
      <w:pPr>
        <w:ind w:left="450" w:hanging="450"/>
      </w:pPr>
      <w:rPr>
        <w:rFonts w:hint="default"/>
      </w:rPr>
    </w:lvl>
    <w:lvl w:ilvl="1">
      <w:start w:val="1"/>
      <w:numFmt w:val="decimal"/>
      <w:lvlText w:val="%2."/>
      <w:lvlJc w:val="left"/>
      <w:pPr>
        <w:ind w:left="857" w:hanging="720"/>
      </w:pPr>
      <w:rPr>
        <w:rFonts w:ascii="Arial" w:eastAsiaTheme="minorEastAsia" w:hAnsi="Arial" w:cs="Arial" w:hint="default"/>
        <w:color w:val="auto"/>
      </w:rPr>
    </w:lvl>
    <w:lvl w:ilvl="2">
      <w:start w:val="1"/>
      <w:numFmt w:val="decimal"/>
      <w:lvlText w:val="%1.%2.%3."/>
      <w:lvlJc w:val="left"/>
      <w:pPr>
        <w:ind w:left="994" w:hanging="720"/>
      </w:pPr>
      <w:rPr>
        <w:rFonts w:hint="default"/>
      </w:rPr>
    </w:lvl>
    <w:lvl w:ilvl="3">
      <w:start w:val="1"/>
      <w:numFmt w:val="decimal"/>
      <w:lvlText w:val="%1.%2.%3.%4."/>
      <w:lvlJc w:val="left"/>
      <w:pPr>
        <w:ind w:left="1491" w:hanging="1080"/>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2125" w:hanging="144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759" w:hanging="1800"/>
      </w:pPr>
      <w:rPr>
        <w:rFonts w:hint="default"/>
      </w:rPr>
    </w:lvl>
    <w:lvl w:ilvl="8">
      <w:start w:val="1"/>
      <w:numFmt w:val="decimal"/>
      <w:lvlText w:val="%1.%2.%3.%4.%5.%6.%7.%8.%9."/>
      <w:lvlJc w:val="left"/>
      <w:pPr>
        <w:ind w:left="2896" w:hanging="1800"/>
      </w:pPr>
      <w:rPr>
        <w:rFonts w:hint="default"/>
      </w:rPr>
    </w:lvl>
  </w:abstractNum>
  <w:abstractNum w:abstractNumId="34" w15:restartNumberingAfterBreak="0">
    <w:nsid w:val="46F7223A"/>
    <w:multiLevelType w:val="hybridMultilevel"/>
    <w:tmpl w:val="2B1C20F2"/>
    <w:lvl w:ilvl="0" w:tplc="902EAB64">
      <w:start w:val="1"/>
      <w:numFmt w:val="lowerLetter"/>
      <w:lvlText w:val="%1)"/>
      <w:lvlJc w:val="left"/>
      <w:pPr>
        <w:ind w:left="1080" w:hanging="360"/>
      </w:pPr>
      <w:rPr>
        <w:rFonts w:hint="default"/>
        <w:b w:val="0"/>
        <w:sz w:val="20"/>
        <w:szCs w:val="20"/>
      </w:rPr>
    </w:lvl>
    <w:lvl w:ilvl="1" w:tplc="0415000F">
      <w:start w:val="1"/>
      <w:numFmt w:val="decimal"/>
      <w:lvlText w:val="%2."/>
      <w:lvlJc w:val="left"/>
      <w:pPr>
        <w:ind w:left="72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841E86"/>
    <w:multiLevelType w:val="hybridMultilevel"/>
    <w:tmpl w:val="4568F792"/>
    <w:lvl w:ilvl="0" w:tplc="C6EE1CB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6" w15:restartNumberingAfterBreak="0">
    <w:nsid w:val="507B3D78"/>
    <w:multiLevelType w:val="hybridMultilevel"/>
    <w:tmpl w:val="69E8734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880524"/>
    <w:multiLevelType w:val="hybridMultilevel"/>
    <w:tmpl w:val="D25A3EB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2BB1444"/>
    <w:multiLevelType w:val="hybridMultilevel"/>
    <w:tmpl w:val="64C2075A"/>
    <w:lvl w:ilvl="0" w:tplc="8B585284">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39" w15:restartNumberingAfterBreak="0">
    <w:nsid w:val="53743F52"/>
    <w:multiLevelType w:val="multilevel"/>
    <w:tmpl w:val="49B073B0"/>
    <w:lvl w:ilvl="0">
      <w:start w:val="5"/>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70A6230"/>
    <w:multiLevelType w:val="multilevel"/>
    <w:tmpl w:val="B2A85B0E"/>
    <w:lvl w:ilvl="0">
      <w:start w:val="1"/>
      <w:numFmt w:val="decimal"/>
      <w:lvlText w:val="%1."/>
      <w:lvlJc w:val="left"/>
      <w:pPr>
        <w:ind w:left="360" w:hanging="360"/>
      </w:p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7965DC8"/>
    <w:multiLevelType w:val="multilevel"/>
    <w:tmpl w:val="2CC4C532"/>
    <w:lvl w:ilvl="0">
      <w:start w:val="6"/>
      <w:numFmt w:val="decimal"/>
      <w:lvlText w:val="%1."/>
      <w:lvlJc w:val="left"/>
      <w:pPr>
        <w:tabs>
          <w:tab w:val="num" w:pos="0"/>
        </w:tabs>
        <w:ind w:left="360" w:hanging="360"/>
      </w:pPr>
      <w:rPr>
        <w:rFonts w:cs="Times New Roman"/>
        <w:b w:val="0"/>
        <w:i w:val="0"/>
        <w:strike w:val="0"/>
        <w:dstrike w:val="0"/>
        <w:color w:val="auto"/>
        <w:u w:val="none"/>
        <w:effect w:val="none"/>
      </w:rPr>
    </w:lvl>
    <w:lvl w:ilvl="1">
      <w:start w:val="1"/>
      <w:numFmt w:val="decimal"/>
      <w:lvlText w:val="%2)"/>
      <w:lvlJc w:val="left"/>
      <w:pPr>
        <w:tabs>
          <w:tab w:val="num" w:pos="0"/>
        </w:tabs>
        <w:ind w:left="1440" w:hanging="360"/>
      </w:pPr>
      <w:rPr>
        <w:rFonts w:ascii="Arial Narrow" w:eastAsia="Times New Roman" w:hAnsi="Arial Narrow" w:cs="Times New Roman"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b w:val="0"/>
        <w:bCs w:val="0"/>
        <w:spacing w:val="-1"/>
      </w:rPr>
    </w:lvl>
    <w:lvl w:ilvl="4">
      <w:start w:val="1"/>
      <w:numFmt w:val="decimal"/>
      <w:lvlText w:val="%5)"/>
      <w:lvlJc w:val="left"/>
      <w:pPr>
        <w:tabs>
          <w:tab w:val="num" w:pos="708"/>
        </w:tabs>
        <w:ind w:left="3600" w:hanging="360"/>
      </w:pPr>
      <w:rPr>
        <w:b w:val="0"/>
        <w:bCs w:val="0"/>
        <w:spacing w:val="-1"/>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15:restartNumberingAfterBreak="0">
    <w:nsid w:val="5C9C0D32"/>
    <w:multiLevelType w:val="hybridMultilevel"/>
    <w:tmpl w:val="64C2075A"/>
    <w:lvl w:ilvl="0" w:tplc="8B585284">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43" w15:restartNumberingAfterBreak="0">
    <w:nsid w:val="5F2F4E30"/>
    <w:multiLevelType w:val="hybridMultilevel"/>
    <w:tmpl w:val="A6C2F0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3941F1"/>
    <w:multiLevelType w:val="hybridMultilevel"/>
    <w:tmpl w:val="D5F6C072"/>
    <w:lvl w:ilvl="0" w:tplc="359272E6">
      <w:start w:val="1"/>
      <w:numFmt w:val="decimal"/>
      <w:lvlText w:val="%1."/>
      <w:lvlJc w:val="left"/>
      <w:pPr>
        <w:ind w:left="720" w:hanging="360"/>
      </w:pPr>
      <w:rPr>
        <w:rFonts w:eastAsiaTheme="minorEastAsia" w:hint="default"/>
        <w:b w:val="0"/>
      </w:rPr>
    </w:lvl>
    <w:lvl w:ilvl="1" w:tplc="C62E67C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083EDE"/>
    <w:multiLevelType w:val="multilevel"/>
    <w:tmpl w:val="6C7E7AC2"/>
    <w:name w:val="WW8Num222"/>
    <w:lvl w:ilvl="0">
      <w:start w:val="4"/>
      <w:numFmt w:val="decimal"/>
      <w:lvlText w:val="%1."/>
      <w:lvlJc w:val="left"/>
      <w:pPr>
        <w:tabs>
          <w:tab w:val="num" w:pos="567"/>
        </w:tabs>
        <w:ind w:left="567" w:hanging="56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661C0D9A"/>
    <w:multiLevelType w:val="multilevel"/>
    <w:tmpl w:val="3F6C7B92"/>
    <w:lvl w:ilvl="0">
      <w:start w:val="14"/>
      <w:numFmt w:val="decimal"/>
      <w:lvlText w:val="%1."/>
      <w:lvlJc w:val="left"/>
      <w:pPr>
        <w:ind w:left="450" w:hanging="450"/>
      </w:pPr>
      <w:rPr>
        <w:rFonts w:hint="default"/>
      </w:rPr>
    </w:lvl>
    <w:lvl w:ilvl="1">
      <w:start w:val="1"/>
      <w:numFmt w:val="decimal"/>
      <w:lvlText w:val="%2."/>
      <w:lvlJc w:val="left"/>
      <w:pPr>
        <w:ind w:left="857" w:hanging="720"/>
      </w:pPr>
      <w:rPr>
        <w:rFonts w:ascii="Times New Roman" w:eastAsiaTheme="minorEastAsia" w:hAnsi="Times New Roman" w:cs="Times New Roman" w:hint="default"/>
        <w:color w:val="auto"/>
      </w:rPr>
    </w:lvl>
    <w:lvl w:ilvl="2">
      <w:start w:val="1"/>
      <w:numFmt w:val="decimal"/>
      <w:lvlText w:val="%1.%2.%3."/>
      <w:lvlJc w:val="left"/>
      <w:pPr>
        <w:ind w:left="994" w:hanging="720"/>
      </w:pPr>
      <w:rPr>
        <w:rFonts w:hint="default"/>
      </w:rPr>
    </w:lvl>
    <w:lvl w:ilvl="3">
      <w:start w:val="1"/>
      <w:numFmt w:val="decimal"/>
      <w:lvlText w:val="%1.%2.%3.%4."/>
      <w:lvlJc w:val="left"/>
      <w:pPr>
        <w:ind w:left="1491" w:hanging="1080"/>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2125" w:hanging="144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759" w:hanging="1800"/>
      </w:pPr>
      <w:rPr>
        <w:rFonts w:hint="default"/>
      </w:rPr>
    </w:lvl>
    <w:lvl w:ilvl="8">
      <w:start w:val="1"/>
      <w:numFmt w:val="decimal"/>
      <w:lvlText w:val="%1.%2.%3.%4.%5.%6.%7.%8.%9."/>
      <w:lvlJc w:val="left"/>
      <w:pPr>
        <w:ind w:left="2896" w:hanging="1800"/>
      </w:pPr>
      <w:rPr>
        <w:rFonts w:hint="default"/>
      </w:rPr>
    </w:lvl>
  </w:abstractNum>
  <w:abstractNum w:abstractNumId="47" w15:restartNumberingAfterBreak="0">
    <w:nsid w:val="697878B0"/>
    <w:multiLevelType w:val="hybridMultilevel"/>
    <w:tmpl w:val="6F6632E2"/>
    <w:lvl w:ilvl="0" w:tplc="04150011">
      <w:start w:val="1"/>
      <w:numFmt w:val="decimal"/>
      <w:lvlText w:val="%1)"/>
      <w:lvlJc w:val="left"/>
      <w:pPr>
        <w:ind w:left="1068" w:hanging="360"/>
      </w:pPr>
      <w:rPr>
        <w:rFonts w:hint="default"/>
        <w:color w:val="auto"/>
      </w:rPr>
    </w:lvl>
    <w:lvl w:ilvl="1" w:tplc="FFFFFFFF">
      <w:start w:val="1"/>
      <w:numFmt w:val="lowerLetter"/>
      <w:lvlText w:val="%2."/>
      <w:lvlJc w:val="left"/>
      <w:pPr>
        <w:ind w:left="2011" w:hanging="360"/>
      </w:pPr>
    </w:lvl>
    <w:lvl w:ilvl="2" w:tplc="FFFFFFFF">
      <w:start w:val="1"/>
      <w:numFmt w:val="decimal"/>
      <w:lvlText w:val="%3)"/>
      <w:lvlJc w:val="left"/>
      <w:pPr>
        <w:ind w:left="2911" w:hanging="360"/>
      </w:pPr>
    </w:lvl>
    <w:lvl w:ilvl="3" w:tplc="FFFFFFFF" w:tentative="1">
      <w:start w:val="1"/>
      <w:numFmt w:val="decimal"/>
      <w:lvlText w:val="%4."/>
      <w:lvlJc w:val="left"/>
      <w:pPr>
        <w:ind w:left="3451" w:hanging="360"/>
      </w:pPr>
    </w:lvl>
    <w:lvl w:ilvl="4" w:tplc="FFFFFFFF" w:tentative="1">
      <w:start w:val="1"/>
      <w:numFmt w:val="lowerLetter"/>
      <w:lvlText w:val="%5."/>
      <w:lvlJc w:val="left"/>
      <w:pPr>
        <w:ind w:left="4171" w:hanging="360"/>
      </w:pPr>
    </w:lvl>
    <w:lvl w:ilvl="5" w:tplc="FFFFFFFF" w:tentative="1">
      <w:start w:val="1"/>
      <w:numFmt w:val="lowerRoman"/>
      <w:lvlText w:val="%6."/>
      <w:lvlJc w:val="right"/>
      <w:pPr>
        <w:ind w:left="4891" w:hanging="180"/>
      </w:pPr>
    </w:lvl>
    <w:lvl w:ilvl="6" w:tplc="FFFFFFFF" w:tentative="1">
      <w:start w:val="1"/>
      <w:numFmt w:val="decimal"/>
      <w:lvlText w:val="%7."/>
      <w:lvlJc w:val="left"/>
      <w:pPr>
        <w:ind w:left="5611" w:hanging="360"/>
      </w:pPr>
    </w:lvl>
    <w:lvl w:ilvl="7" w:tplc="FFFFFFFF" w:tentative="1">
      <w:start w:val="1"/>
      <w:numFmt w:val="lowerLetter"/>
      <w:lvlText w:val="%8."/>
      <w:lvlJc w:val="left"/>
      <w:pPr>
        <w:ind w:left="6331" w:hanging="360"/>
      </w:pPr>
    </w:lvl>
    <w:lvl w:ilvl="8" w:tplc="FFFFFFFF" w:tentative="1">
      <w:start w:val="1"/>
      <w:numFmt w:val="lowerRoman"/>
      <w:lvlText w:val="%9."/>
      <w:lvlJc w:val="right"/>
      <w:pPr>
        <w:ind w:left="7051" w:hanging="180"/>
      </w:pPr>
    </w:lvl>
  </w:abstractNum>
  <w:abstractNum w:abstractNumId="48" w15:restartNumberingAfterBreak="0">
    <w:nsid w:val="6C762686"/>
    <w:multiLevelType w:val="multilevel"/>
    <w:tmpl w:val="D15AF3E2"/>
    <w:styleLink w:val="WWNum3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70EE28BA"/>
    <w:multiLevelType w:val="multilevel"/>
    <w:tmpl w:val="C54ED306"/>
    <w:lvl w:ilvl="0">
      <w:start w:val="2"/>
      <w:numFmt w:val="decimal"/>
      <w:lvlText w:val="%1"/>
      <w:lvlJc w:val="left"/>
      <w:pPr>
        <w:ind w:left="866" w:hanging="709"/>
      </w:pPr>
      <w:rPr>
        <w:rFonts w:cs="Times New Roman" w:hint="default"/>
      </w:rPr>
    </w:lvl>
    <w:lvl w:ilvl="1">
      <w:start w:val="3"/>
      <w:numFmt w:val="decimal"/>
      <w:lvlText w:val="%2."/>
      <w:lvlJc w:val="left"/>
      <w:pPr>
        <w:ind w:left="866" w:hanging="709"/>
      </w:pPr>
      <w:rPr>
        <w:rFonts w:ascii="Nunito Sans" w:eastAsiaTheme="minorEastAsia" w:hAnsi="Nunito Sans" w:cs="Arial" w:hint="default"/>
        <w:b w:val="0"/>
        <w:bCs w:val="0"/>
        <w:w w:val="99"/>
        <w:sz w:val="20"/>
        <w:szCs w:val="20"/>
      </w:rPr>
    </w:lvl>
    <w:lvl w:ilvl="2">
      <w:start w:val="1"/>
      <w:numFmt w:val="decimal"/>
      <w:lvlText w:val="%3)"/>
      <w:lvlJc w:val="left"/>
      <w:pPr>
        <w:ind w:left="2566" w:hanging="709"/>
      </w:pPr>
      <w:rPr>
        <w:rFonts w:ascii="Arial Narrow" w:eastAsiaTheme="minorEastAsia" w:hAnsi="Arial Narrow" w:cs="Cambria" w:hint="default"/>
      </w:rPr>
    </w:lvl>
    <w:lvl w:ilvl="3">
      <w:numFmt w:val="bullet"/>
      <w:lvlText w:val="•"/>
      <w:lvlJc w:val="left"/>
      <w:pPr>
        <w:ind w:left="3415" w:hanging="709"/>
      </w:pPr>
      <w:rPr>
        <w:rFonts w:hint="default"/>
      </w:rPr>
    </w:lvl>
    <w:lvl w:ilvl="4">
      <w:numFmt w:val="bullet"/>
      <w:lvlText w:val="•"/>
      <w:lvlJc w:val="left"/>
      <w:pPr>
        <w:ind w:left="4265" w:hanging="709"/>
      </w:pPr>
      <w:rPr>
        <w:rFonts w:hint="default"/>
      </w:rPr>
    </w:lvl>
    <w:lvl w:ilvl="5">
      <w:numFmt w:val="bullet"/>
      <w:lvlText w:val="•"/>
      <w:lvlJc w:val="left"/>
      <w:pPr>
        <w:ind w:left="5115" w:hanging="709"/>
      </w:pPr>
      <w:rPr>
        <w:rFonts w:hint="default"/>
      </w:rPr>
    </w:lvl>
    <w:lvl w:ilvl="6">
      <w:numFmt w:val="bullet"/>
      <w:lvlText w:val="•"/>
      <w:lvlJc w:val="left"/>
      <w:pPr>
        <w:ind w:left="5965" w:hanging="709"/>
      </w:pPr>
      <w:rPr>
        <w:rFonts w:hint="default"/>
      </w:rPr>
    </w:lvl>
    <w:lvl w:ilvl="7">
      <w:numFmt w:val="bullet"/>
      <w:lvlText w:val="•"/>
      <w:lvlJc w:val="left"/>
      <w:pPr>
        <w:ind w:left="6815" w:hanging="709"/>
      </w:pPr>
      <w:rPr>
        <w:rFonts w:hint="default"/>
      </w:rPr>
    </w:lvl>
    <w:lvl w:ilvl="8">
      <w:numFmt w:val="bullet"/>
      <w:lvlText w:val="•"/>
      <w:lvlJc w:val="left"/>
      <w:pPr>
        <w:ind w:left="7664" w:hanging="709"/>
      </w:pPr>
      <w:rPr>
        <w:rFonts w:hint="default"/>
      </w:rPr>
    </w:lvl>
  </w:abstractNum>
  <w:abstractNum w:abstractNumId="50" w15:restartNumberingAfterBreak="0">
    <w:nsid w:val="735A0BCF"/>
    <w:multiLevelType w:val="hybridMultilevel"/>
    <w:tmpl w:val="793EB5A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73C217BA"/>
    <w:multiLevelType w:val="hybridMultilevel"/>
    <w:tmpl w:val="E0C8D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036823"/>
    <w:multiLevelType w:val="hybridMultilevel"/>
    <w:tmpl w:val="18585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3E5061"/>
    <w:multiLevelType w:val="multilevel"/>
    <w:tmpl w:val="C902D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7EC8045C"/>
    <w:multiLevelType w:val="hybridMultilevel"/>
    <w:tmpl w:val="A5485192"/>
    <w:lvl w:ilvl="0" w:tplc="CDCEDB72">
      <w:start w:val="1"/>
      <w:numFmt w:val="decimal"/>
      <w:lvlText w:val="%1."/>
      <w:lvlJc w:val="left"/>
      <w:pPr>
        <w:ind w:left="720" w:hanging="360"/>
      </w:pPr>
      <w:rPr>
        <w:rFonts w:cs="Arial"/>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14"/>
  </w:num>
  <w:num w:numId="3">
    <w:abstractNumId w:val="46"/>
  </w:num>
  <w:num w:numId="4">
    <w:abstractNumId w:val="48"/>
  </w:num>
  <w:num w:numId="5">
    <w:abstractNumId w:val="19"/>
  </w:num>
  <w:num w:numId="6">
    <w:abstractNumId w:val="18"/>
  </w:num>
  <w:num w:numId="7">
    <w:abstractNumId w:val="13"/>
  </w:num>
  <w:num w:numId="8">
    <w:abstractNumId w:val="44"/>
  </w:num>
  <w:num w:numId="9">
    <w:abstractNumId w:val="17"/>
  </w:num>
  <w:num w:numId="10">
    <w:abstractNumId w:val="21"/>
  </w:num>
  <w:num w:numId="11">
    <w:abstractNumId w:val="23"/>
  </w:num>
  <w:num w:numId="12">
    <w:abstractNumId w:val="42"/>
  </w:num>
  <w:num w:numId="13">
    <w:abstractNumId w:val="28"/>
  </w:num>
  <w:num w:numId="14">
    <w:abstractNumId w:val="25"/>
  </w:num>
  <w:num w:numId="15">
    <w:abstractNumId w:val="51"/>
  </w:num>
  <w:num w:numId="16">
    <w:abstractNumId w:val="24"/>
  </w:num>
  <w:num w:numId="17">
    <w:abstractNumId w:val="31"/>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30"/>
  </w:num>
  <w:num w:numId="23">
    <w:abstractNumId w:val="35"/>
  </w:num>
  <w:num w:numId="24">
    <w:abstractNumId w:val="39"/>
  </w:num>
  <w:num w:numId="25">
    <w:abstractNumId w:val="34"/>
  </w:num>
  <w:num w:numId="26">
    <w:abstractNumId w:val="16"/>
  </w:num>
  <w:num w:numId="27">
    <w:abstractNumId w:val="53"/>
  </w:num>
  <w:num w:numId="28">
    <w:abstractNumId w:val="15"/>
  </w:num>
  <w:num w:numId="29">
    <w:abstractNumId w:val="36"/>
  </w:num>
  <w:num w:numId="30">
    <w:abstractNumId w:val="5"/>
  </w:num>
  <w:num w:numId="31">
    <w:abstractNumId w:val="49"/>
  </w:num>
  <w:num w:numId="32">
    <w:abstractNumId w:val="47"/>
  </w:num>
  <w:num w:numId="33">
    <w:abstractNumId w:val="20"/>
  </w:num>
  <w:num w:numId="34">
    <w:abstractNumId w:val="50"/>
  </w:num>
  <w:num w:numId="35">
    <w:abstractNumId w:val="12"/>
  </w:num>
  <w:num w:numId="36">
    <w:abstractNumId w:val="26"/>
  </w:num>
  <w:num w:numId="37">
    <w:abstractNumId w:val="37"/>
  </w:num>
  <w:num w:numId="38">
    <w:abstractNumId w:val="52"/>
  </w:num>
  <w:num w:numId="39">
    <w:abstractNumId w:val="27"/>
  </w:num>
  <w:num w:numId="40">
    <w:abstractNumId w:val="33"/>
  </w:num>
  <w:num w:numId="41">
    <w:abstractNumId w:val="38"/>
  </w:num>
  <w:num w:numId="42">
    <w:abstractNumId w:val="43"/>
  </w:num>
  <w:num w:numId="43">
    <w:abstractNumId w:val="32"/>
  </w:num>
  <w:num w:numId="44">
    <w:abstractNumId w:val="22"/>
  </w:num>
  <w:num w:numId="45">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F4E"/>
    <w:rsid w:val="00002C33"/>
    <w:rsid w:val="00002C9C"/>
    <w:rsid w:val="00011B15"/>
    <w:rsid w:val="000201C8"/>
    <w:rsid w:val="00050DAC"/>
    <w:rsid w:val="00055FAF"/>
    <w:rsid w:val="00063845"/>
    <w:rsid w:val="000644C5"/>
    <w:rsid w:val="00065B2D"/>
    <w:rsid w:val="00073D28"/>
    <w:rsid w:val="00077EA7"/>
    <w:rsid w:val="00080453"/>
    <w:rsid w:val="0008278F"/>
    <w:rsid w:val="00086F36"/>
    <w:rsid w:val="0009381C"/>
    <w:rsid w:val="00095B77"/>
    <w:rsid w:val="000A29FD"/>
    <w:rsid w:val="000A5B10"/>
    <w:rsid w:val="000A6887"/>
    <w:rsid w:val="000B0A6B"/>
    <w:rsid w:val="000C1D2B"/>
    <w:rsid w:val="000C317F"/>
    <w:rsid w:val="000C37EE"/>
    <w:rsid w:val="000C7914"/>
    <w:rsid w:val="000D4B8A"/>
    <w:rsid w:val="000E4F34"/>
    <w:rsid w:val="000F0ECC"/>
    <w:rsid w:val="000F4D7D"/>
    <w:rsid w:val="000F7CE9"/>
    <w:rsid w:val="00102ED5"/>
    <w:rsid w:val="001107E0"/>
    <w:rsid w:val="0011297D"/>
    <w:rsid w:val="00113313"/>
    <w:rsid w:val="00116DB8"/>
    <w:rsid w:val="00116E64"/>
    <w:rsid w:val="00121B2C"/>
    <w:rsid w:val="00121BD2"/>
    <w:rsid w:val="0012775F"/>
    <w:rsid w:val="001352A7"/>
    <w:rsid w:val="00135F60"/>
    <w:rsid w:val="001361D6"/>
    <w:rsid w:val="001371DA"/>
    <w:rsid w:val="00142230"/>
    <w:rsid w:val="00144EA7"/>
    <w:rsid w:val="00145C77"/>
    <w:rsid w:val="00156FC7"/>
    <w:rsid w:val="00157FA8"/>
    <w:rsid w:val="001665B4"/>
    <w:rsid w:val="001776D0"/>
    <w:rsid w:val="001865DF"/>
    <w:rsid w:val="00187CFB"/>
    <w:rsid w:val="001911D5"/>
    <w:rsid w:val="00191C6D"/>
    <w:rsid w:val="00194CB6"/>
    <w:rsid w:val="00195D7A"/>
    <w:rsid w:val="001A1F38"/>
    <w:rsid w:val="001A639A"/>
    <w:rsid w:val="001B729F"/>
    <w:rsid w:val="001C3439"/>
    <w:rsid w:val="001C4A6B"/>
    <w:rsid w:val="001D5422"/>
    <w:rsid w:val="001D6429"/>
    <w:rsid w:val="001F08CD"/>
    <w:rsid w:val="001F3D8A"/>
    <w:rsid w:val="001F422C"/>
    <w:rsid w:val="001F6BA6"/>
    <w:rsid w:val="00211BC5"/>
    <w:rsid w:val="00212C7B"/>
    <w:rsid w:val="00213EDD"/>
    <w:rsid w:val="0021411A"/>
    <w:rsid w:val="002142D3"/>
    <w:rsid w:val="00221B0B"/>
    <w:rsid w:val="0022339A"/>
    <w:rsid w:val="00227BB7"/>
    <w:rsid w:val="00232FDF"/>
    <w:rsid w:val="002557A6"/>
    <w:rsid w:val="00260B9F"/>
    <w:rsid w:val="00261103"/>
    <w:rsid w:val="00262626"/>
    <w:rsid w:val="002654FF"/>
    <w:rsid w:val="002740C1"/>
    <w:rsid w:val="0028082D"/>
    <w:rsid w:val="002837BD"/>
    <w:rsid w:val="002849A6"/>
    <w:rsid w:val="00295782"/>
    <w:rsid w:val="002A3CB9"/>
    <w:rsid w:val="002A7A67"/>
    <w:rsid w:val="002B1F51"/>
    <w:rsid w:val="002B2490"/>
    <w:rsid w:val="002B7C45"/>
    <w:rsid w:val="002C09DB"/>
    <w:rsid w:val="002C1210"/>
    <w:rsid w:val="002C393B"/>
    <w:rsid w:val="002C6E17"/>
    <w:rsid w:val="002D1074"/>
    <w:rsid w:val="002D23AC"/>
    <w:rsid w:val="002D656A"/>
    <w:rsid w:val="002E0F66"/>
    <w:rsid w:val="002F00A6"/>
    <w:rsid w:val="002F0196"/>
    <w:rsid w:val="002F0356"/>
    <w:rsid w:val="002F27EF"/>
    <w:rsid w:val="003005F9"/>
    <w:rsid w:val="00312605"/>
    <w:rsid w:val="003162A4"/>
    <w:rsid w:val="00322878"/>
    <w:rsid w:val="00324F21"/>
    <w:rsid w:val="00326C3A"/>
    <w:rsid w:val="0035347C"/>
    <w:rsid w:val="0035765E"/>
    <w:rsid w:val="00357FFB"/>
    <w:rsid w:val="003611B5"/>
    <w:rsid w:val="00361CC0"/>
    <w:rsid w:val="003623F4"/>
    <w:rsid w:val="00370BDF"/>
    <w:rsid w:val="0037232E"/>
    <w:rsid w:val="003779E8"/>
    <w:rsid w:val="0038064D"/>
    <w:rsid w:val="00380F76"/>
    <w:rsid w:val="00386358"/>
    <w:rsid w:val="00394654"/>
    <w:rsid w:val="003A36F4"/>
    <w:rsid w:val="003A3DAF"/>
    <w:rsid w:val="003B1BB2"/>
    <w:rsid w:val="003B481B"/>
    <w:rsid w:val="003B618A"/>
    <w:rsid w:val="003B6794"/>
    <w:rsid w:val="003B6E36"/>
    <w:rsid w:val="003D2756"/>
    <w:rsid w:val="003D3D2F"/>
    <w:rsid w:val="003E0533"/>
    <w:rsid w:val="003E1FDC"/>
    <w:rsid w:val="003E7FA3"/>
    <w:rsid w:val="003F4586"/>
    <w:rsid w:val="003F769A"/>
    <w:rsid w:val="00405251"/>
    <w:rsid w:val="00414D04"/>
    <w:rsid w:val="00423B30"/>
    <w:rsid w:val="0042474F"/>
    <w:rsid w:val="00426955"/>
    <w:rsid w:val="00431350"/>
    <w:rsid w:val="00435988"/>
    <w:rsid w:val="0043626C"/>
    <w:rsid w:val="00441A99"/>
    <w:rsid w:val="004425FF"/>
    <w:rsid w:val="00446064"/>
    <w:rsid w:val="00446861"/>
    <w:rsid w:val="004474BD"/>
    <w:rsid w:val="00451DEE"/>
    <w:rsid w:val="00454A2E"/>
    <w:rsid w:val="00467991"/>
    <w:rsid w:val="004703CE"/>
    <w:rsid w:val="00475CA8"/>
    <w:rsid w:val="00477EC9"/>
    <w:rsid w:val="00482342"/>
    <w:rsid w:val="00483EDB"/>
    <w:rsid w:val="00493879"/>
    <w:rsid w:val="004A745B"/>
    <w:rsid w:val="004B02B8"/>
    <w:rsid w:val="004C0233"/>
    <w:rsid w:val="004D2BCC"/>
    <w:rsid w:val="004D31A1"/>
    <w:rsid w:val="004D742C"/>
    <w:rsid w:val="004E2B46"/>
    <w:rsid w:val="004E4FEC"/>
    <w:rsid w:val="004E616A"/>
    <w:rsid w:val="004E648B"/>
    <w:rsid w:val="005049EE"/>
    <w:rsid w:val="00505D27"/>
    <w:rsid w:val="00507D6D"/>
    <w:rsid w:val="00516E10"/>
    <w:rsid w:val="00522927"/>
    <w:rsid w:val="0052400A"/>
    <w:rsid w:val="0052784B"/>
    <w:rsid w:val="0053265D"/>
    <w:rsid w:val="0053318B"/>
    <w:rsid w:val="00536118"/>
    <w:rsid w:val="00540AD5"/>
    <w:rsid w:val="005515C6"/>
    <w:rsid w:val="00551BCD"/>
    <w:rsid w:val="005525F4"/>
    <w:rsid w:val="00552C48"/>
    <w:rsid w:val="0055316F"/>
    <w:rsid w:val="00556E61"/>
    <w:rsid w:val="00560ECE"/>
    <w:rsid w:val="00563F34"/>
    <w:rsid w:val="00566AC2"/>
    <w:rsid w:val="00571DB0"/>
    <w:rsid w:val="005811BB"/>
    <w:rsid w:val="005828D9"/>
    <w:rsid w:val="005875D6"/>
    <w:rsid w:val="005900FF"/>
    <w:rsid w:val="005A4506"/>
    <w:rsid w:val="005A60A8"/>
    <w:rsid w:val="005A738D"/>
    <w:rsid w:val="005B18CF"/>
    <w:rsid w:val="005E0417"/>
    <w:rsid w:val="005F3A54"/>
    <w:rsid w:val="006013EA"/>
    <w:rsid w:val="00604C81"/>
    <w:rsid w:val="00605CC6"/>
    <w:rsid w:val="00617544"/>
    <w:rsid w:val="0062301A"/>
    <w:rsid w:val="00627B41"/>
    <w:rsid w:val="00627B6C"/>
    <w:rsid w:val="0063189A"/>
    <w:rsid w:val="00635185"/>
    <w:rsid w:val="00636E12"/>
    <w:rsid w:val="00640C59"/>
    <w:rsid w:val="00645237"/>
    <w:rsid w:val="00657434"/>
    <w:rsid w:val="006608DF"/>
    <w:rsid w:val="0066188B"/>
    <w:rsid w:val="00662D1D"/>
    <w:rsid w:val="006665B3"/>
    <w:rsid w:val="00671F03"/>
    <w:rsid w:val="00673513"/>
    <w:rsid w:val="006765BD"/>
    <w:rsid w:val="00685A03"/>
    <w:rsid w:val="0068608E"/>
    <w:rsid w:val="00693165"/>
    <w:rsid w:val="00696451"/>
    <w:rsid w:val="006A0AA0"/>
    <w:rsid w:val="006B0CAB"/>
    <w:rsid w:val="006B6950"/>
    <w:rsid w:val="006D587E"/>
    <w:rsid w:val="006D5BF7"/>
    <w:rsid w:val="006D6258"/>
    <w:rsid w:val="006D7858"/>
    <w:rsid w:val="006E3178"/>
    <w:rsid w:val="006E336F"/>
    <w:rsid w:val="006E7A0A"/>
    <w:rsid w:val="006F788F"/>
    <w:rsid w:val="006F7A53"/>
    <w:rsid w:val="00700015"/>
    <w:rsid w:val="007008FC"/>
    <w:rsid w:val="00700A1B"/>
    <w:rsid w:val="00705466"/>
    <w:rsid w:val="0070653A"/>
    <w:rsid w:val="00712628"/>
    <w:rsid w:val="0072250E"/>
    <w:rsid w:val="007336E6"/>
    <w:rsid w:val="00735CAD"/>
    <w:rsid w:val="00740D50"/>
    <w:rsid w:val="00741392"/>
    <w:rsid w:val="00742902"/>
    <w:rsid w:val="00743C89"/>
    <w:rsid w:val="00760E15"/>
    <w:rsid w:val="0076406F"/>
    <w:rsid w:val="0076478D"/>
    <w:rsid w:val="007719AB"/>
    <w:rsid w:val="00774A23"/>
    <w:rsid w:val="0077602D"/>
    <w:rsid w:val="007762D2"/>
    <w:rsid w:val="007800BE"/>
    <w:rsid w:val="007A03B0"/>
    <w:rsid w:val="007A04D2"/>
    <w:rsid w:val="007B22EF"/>
    <w:rsid w:val="007B3254"/>
    <w:rsid w:val="007B76C3"/>
    <w:rsid w:val="007B794F"/>
    <w:rsid w:val="007C1C8F"/>
    <w:rsid w:val="007C533E"/>
    <w:rsid w:val="007D70C9"/>
    <w:rsid w:val="007E04B2"/>
    <w:rsid w:val="007E1816"/>
    <w:rsid w:val="007E2DF7"/>
    <w:rsid w:val="007E4E41"/>
    <w:rsid w:val="007F01A8"/>
    <w:rsid w:val="007F1B12"/>
    <w:rsid w:val="00802185"/>
    <w:rsid w:val="0080390A"/>
    <w:rsid w:val="00811B82"/>
    <w:rsid w:val="00826870"/>
    <w:rsid w:val="00833D2D"/>
    <w:rsid w:val="00837D6C"/>
    <w:rsid w:val="008432B4"/>
    <w:rsid w:val="00846B14"/>
    <w:rsid w:val="00850773"/>
    <w:rsid w:val="00851CBF"/>
    <w:rsid w:val="00853C0F"/>
    <w:rsid w:val="008550FC"/>
    <w:rsid w:val="00857507"/>
    <w:rsid w:val="0086106B"/>
    <w:rsid w:val="00872B55"/>
    <w:rsid w:val="00874545"/>
    <w:rsid w:val="00875C55"/>
    <w:rsid w:val="00881EDF"/>
    <w:rsid w:val="00884DD3"/>
    <w:rsid w:val="0088524C"/>
    <w:rsid w:val="00891D75"/>
    <w:rsid w:val="008967A5"/>
    <w:rsid w:val="008A3D08"/>
    <w:rsid w:val="008A6714"/>
    <w:rsid w:val="008B31C4"/>
    <w:rsid w:val="008B3302"/>
    <w:rsid w:val="008B3E3C"/>
    <w:rsid w:val="008B6FD4"/>
    <w:rsid w:val="008B709B"/>
    <w:rsid w:val="008B7116"/>
    <w:rsid w:val="008C1865"/>
    <w:rsid w:val="008D7E00"/>
    <w:rsid w:val="008E1C92"/>
    <w:rsid w:val="008E44EC"/>
    <w:rsid w:val="008E6D54"/>
    <w:rsid w:val="008E70D3"/>
    <w:rsid w:val="008F038F"/>
    <w:rsid w:val="008F46DE"/>
    <w:rsid w:val="008F681B"/>
    <w:rsid w:val="008F7615"/>
    <w:rsid w:val="00902AFF"/>
    <w:rsid w:val="0091344C"/>
    <w:rsid w:val="00922598"/>
    <w:rsid w:val="00924496"/>
    <w:rsid w:val="00930997"/>
    <w:rsid w:val="00934E29"/>
    <w:rsid w:val="00935AF5"/>
    <w:rsid w:val="00935E1D"/>
    <w:rsid w:val="00940B25"/>
    <w:rsid w:val="009571EB"/>
    <w:rsid w:val="00957DC4"/>
    <w:rsid w:val="00963B50"/>
    <w:rsid w:val="00964831"/>
    <w:rsid w:val="00970451"/>
    <w:rsid w:val="0098213D"/>
    <w:rsid w:val="00985E74"/>
    <w:rsid w:val="0099657F"/>
    <w:rsid w:val="009A3E2C"/>
    <w:rsid w:val="009A4F92"/>
    <w:rsid w:val="009B1652"/>
    <w:rsid w:val="009B2DD0"/>
    <w:rsid w:val="009B42D4"/>
    <w:rsid w:val="009B5985"/>
    <w:rsid w:val="009B5F1E"/>
    <w:rsid w:val="009B6C4E"/>
    <w:rsid w:val="009C1743"/>
    <w:rsid w:val="009C450E"/>
    <w:rsid w:val="009C575A"/>
    <w:rsid w:val="009C6C33"/>
    <w:rsid w:val="009D0464"/>
    <w:rsid w:val="009E0D24"/>
    <w:rsid w:val="009E16EF"/>
    <w:rsid w:val="009E44B1"/>
    <w:rsid w:val="009E761E"/>
    <w:rsid w:val="00A0698D"/>
    <w:rsid w:val="00A21707"/>
    <w:rsid w:val="00A24AA8"/>
    <w:rsid w:val="00A31826"/>
    <w:rsid w:val="00A32833"/>
    <w:rsid w:val="00A37E3B"/>
    <w:rsid w:val="00A45658"/>
    <w:rsid w:val="00A47631"/>
    <w:rsid w:val="00A53AB4"/>
    <w:rsid w:val="00A609E6"/>
    <w:rsid w:val="00A6493C"/>
    <w:rsid w:val="00A65000"/>
    <w:rsid w:val="00A654BE"/>
    <w:rsid w:val="00A700EF"/>
    <w:rsid w:val="00A73E9A"/>
    <w:rsid w:val="00A81C93"/>
    <w:rsid w:val="00A81F4E"/>
    <w:rsid w:val="00A83E05"/>
    <w:rsid w:val="00A845A3"/>
    <w:rsid w:val="00AA7795"/>
    <w:rsid w:val="00AB37BF"/>
    <w:rsid w:val="00AB4B9E"/>
    <w:rsid w:val="00AB4E7D"/>
    <w:rsid w:val="00AB71EC"/>
    <w:rsid w:val="00AC7074"/>
    <w:rsid w:val="00AC7183"/>
    <w:rsid w:val="00AD646C"/>
    <w:rsid w:val="00AE303B"/>
    <w:rsid w:val="00AE5FFB"/>
    <w:rsid w:val="00AE7FA0"/>
    <w:rsid w:val="00AF588D"/>
    <w:rsid w:val="00B00B0C"/>
    <w:rsid w:val="00B02A6B"/>
    <w:rsid w:val="00B07404"/>
    <w:rsid w:val="00B11632"/>
    <w:rsid w:val="00B15FC7"/>
    <w:rsid w:val="00B1688B"/>
    <w:rsid w:val="00B2667E"/>
    <w:rsid w:val="00B466A2"/>
    <w:rsid w:val="00B47863"/>
    <w:rsid w:val="00B53991"/>
    <w:rsid w:val="00B64BC3"/>
    <w:rsid w:val="00B655E3"/>
    <w:rsid w:val="00B65D01"/>
    <w:rsid w:val="00B803C4"/>
    <w:rsid w:val="00B81E32"/>
    <w:rsid w:val="00B87B1B"/>
    <w:rsid w:val="00B924C5"/>
    <w:rsid w:val="00B928D9"/>
    <w:rsid w:val="00B92A0E"/>
    <w:rsid w:val="00B967ED"/>
    <w:rsid w:val="00BB2862"/>
    <w:rsid w:val="00BB6882"/>
    <w:rsid w:val="00BB7384"/>
    <w:rsid w:val="00BC0DF4"/>
    <w:rsid w:val="00BC51A1"/>
    <w:rsid w:val="00BD302C"/>
    <w:rsid w:val="00BD4510"/>
    <w:rsid w:val="00BD665C"/>
    <w:rsid w:val="00BD7365"/>
    <w:rsid w:val="00C009AC"/>
    <w:rsid w:val="00C123C2"/>
    <w:rsid w:val="00C14AB4"/>
    <w:rsid w:val="00C16AF4"/>
    <w:rsid w:val="00C2062C"/>
    <w:rsid w:val="00C23B60"/>
    <w:rsid w:val="00C2412E"/>
    <w:rsid w:val="00C26D3B"/>
    <w:rsid w:val="00C26FDF"/>
    <w:rsid w:val="00C27FF4"/>
    <w:rsid w:val="00C354DB"/>
    <w:rsid w:val="00C43E00"/>
    <w:rsid w:val="00C50B09"/>
    <w:rsid w:val="00C60EA1"/>
    <w:rsid w:val="00C75122"/>
    <w:rsid w:val="00C759E1"/>
    <w:rsid w:val="00C818F8"/>
    <w:rsid w:val="00C833F5"/>
    <w:rsid w:val="00C83484"/>
    <w:rsid w:val="00C92893"/>
    <w:rsid w:val="00C95A12"/>
    <w:rsid w:val="00CB5DEE"/>
    <w:rsid w:val="00CC2AF1"/>
    <w:rsid w:val="00CC2B46"/>
    <w:rsid w:val="00CD7671"/>
    <w:rsid w:val="00CE1C48"/>
    <w:rsid w:val="00CF51C6"/>
    <w:rsid w:val="00CF5355"/>
    <w:rsid w:val="00D01581"/>
    <w:rsid w:val="00D01B06"/>
    <w:rsid w:val="00D067D7"/>
    <w:rsid w:val="00D160BF"/>
    <w:rsid w:val="00D164EC"/>
    <w:rsid w:val="00D23B7A"/>
    <w:rsid w:val="00D33E21"/>
    <w:rsid w:val="00D33F08"/>
    <w:rsid w:val="00D40981"/>
    <w:rsid w:val="00D40CFA"/>
    <w:rsid w:val="00D571F1"/>
    <w:rsid w:val="00D573F1"/>
    <w:rsid w:val="00D668B4"/>
    <w:rsid w:val="00D70011"/>
    <w:rsid w:val="00D704DA"/>
    <w:rsid w:val="00D71739"/>
    <w:rsid w:val="00D72673"/>
    <w:rsid w:val="00D72C55"/>
    <w:rsid w:val="00D77426"/>
    <w:rsid w:val="00D846A7"/>
    <w:rsid w:val="00D855FF"/>
    <w:rsid w:val="00D86150"/>
    <w:rsid w:val="00D9315A"/>
    <w:rsid w:val="00D966C2"/>
    <w:rsid w:val="00D96AA0"/>
    <w:rsid w:val="00DA3FDF"/>
    <w:rsid w:val="00DE097A"/>
    <w:rsid w:val="00DF17DC"/>
    <w:rsid w:val="00E0254E"/>
    <w:rsid w:val="00E03A8B"/>
    <w:rsid w:val="00E04979"/>
    <w:rsid w:val="00E13624"/>
    <w:rsid w:val="00E15C49"/>
    <w:rsid w:val="00E26DE2"/>
    <w:rsid w:val="00E32F8E"/>
    <w:rsid w:val="00E4114B"/>
    <w:rsid w:val="00E44642"/>
    <w:rsid w:val="00E44F5C"/>
    <w:rsid w:val="00E47BAE"/>
    <w:rsid w:val="00E519DA"/>
    <w:rsid w:val="00E53088"/>
    <w:rsid w:val="00E578BD"/>
    <w:rsid w:val="00E60773"/>
    <w:rsid w:val="00E63B5E"/>
    <w:rsid w:val="00E64024"/>
    <w:rsid w:val="00E64607"/>
    <w:rsid w:val="00E74762"/>
    <w:rsid w:val="00E911DE"/>
    <w:rsid w:val="00EA0FEB"/>
    <w:rsid w:val="00EA3E61"/>
    <w:rsid w:val="00EA6644"/>
    <w:rsid w:val="00EB17B6"/>
    <w:rsid w:val="00EC11DE"/>
    <w:rsid w:val="00EC4191"/>
    <w:rsid w:val="00ED0419"/>
    <w:rsid w:val="00ED5CCF"/>
    <w:rsid w:val="00ED7389"/>
    <w:rsid w:val="00EF57E7"/>
    <w:rsid w:val="00F05D44"/>
    <w:rsid w:val="00F11BFA"/>
    <w:rsid w:val="00F132D9"/>
    <w:rsid w:val="00F14095"/>
    <w:rsid w:val="00F2377F"/>
    <w:rsid w:val="00F30DBF"/>
    <w:rsid w:val="00F3261A"/>
    <w:rsid w:val="00F37695"/>
    <w:rsid w:val="00F43755"/>
    <w:rsid w:val="00F52088"/>
    <w:rsid w:val="00F568E2"/>
    <w:rsid w:val="00F61C8F"/>
    <w:rsid w:val="00F724A2"/>
    <w:rsid w:val="00F733EA"/>
    <w:rsid w:val="00F7516A"/>
    <w:rsid w:val="00FA79F1"/>
    <w:rsid w:val="00FB5621"/>
    <w:rsid w:val="00FC2EA7"/>
    <w:rsid w:val="00FE368B"/>
    <w:rsid w:val="00FF11C8"/>
    <w:rsid w:val="00FF7A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E4DBD"/>
  <w15:docId w15:val="{14501D2D-9B51-4AED-A7E4-C2C36CBE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81F4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1"/>
    <w:qFormat/>
    <w:rsid w:val="00A81F4E"/>
    <w:pPr>
      <w:ind w:left="2405" w:hanging="850"/>
      <w:outlineLvl w:val="0"/>
    </w:pPr>
    <w:rPr>
      <w:rFonts w:ascii="Cambria" w:hAnsi="Cambria" w:cs="Cambria"/>
      <w:b/>
      <w:bCs/>
      <w:sz w:val="22"/>
      <w:szCs w:val="22"/>
    </w:rPr>
  </w:style>
  <w:style w:type="paragraph" w:styleId="Nagwek2">
    <w:name w:val="heading 2"/>
    <w:basedOn w:val="Normalny"/>
    <w:link w:val="Nagwek2Znak"/>
    <w:uiPriority w:val="1"/>
    <w:qFormat/>
    <w:rsid w:val="00A81F4E"/>
    <w:pPr>
      <w:ind w:left="137"/>
      <w:outlineLvl w:val="1"/>
    </w:pPr>
    <w:rPr>
      <w:rFonts w:ascii="Cambria" w:hAnsi="Cambria" w:cs="Cambria"/>
      <w:b/>
      <w:bCs/>
      <w:i/>
      <w:iCs/>
      <w:sz w:val="22"/>
      <w:szCs w:val="22"/>
    </w:rPr>
  </w:style>
  <w:style w:type="paragraph" w:styleId="Nagwek3">
    <w:name w:val="heading 3"/>
    <w:basedOn w:val="Normalny"/>
    <w:next w:val="Normalny"/>
    <w:link w:val="Nagwek3Znak"/>
    <w:uiPriority w:val="9"/>
    <w:unhideWhenUsed/>
    <w:qFormat/>
    <w:rsid w:val="00A81F4E"/>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rsid w:val="00A81F4E"/>
    <w:pPr>
      <w:keepNext/>
      <w:spacing w:before="240" w:after="60"/>
      <w:outlineLvl w:val="3"/>
    </w:pPr>
    <w:rPr>
      <w:rFonts w:asciiTheme="minorHAnsi" w:hAnsiTheme="minorHAns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A81F4E"/>
    <w:rPr>
      <w:rFonts w:ascii="Cambria" w:eastAsiaTheme="minorEastAsia" w:hAnsi="Cambria" w:cs="Cambria"/>
      <w:b/>
      <w:bCs/>
      <w:lang w:eastAsia="pl-PL"/>
    </w:rPr>
  </w:style>
  <w:style w:type="character" w:customStyle="1" w:styleId="Nagwek2Znak">
    <w:name w:val="Nagłówek 2 Znak"/>
    <w:basedOn w:val="Domylnaczcionkaakapitu"/>
    <w:link w:val="Nagwek2"/>
    <w:uiPriority w:val="1"/>
    <w:rsid w:val="00A81F4E"/>
    <w:rPr>
      <w:rFonts w:ascii="Cambria" w:eastAsiaTheme="minorEastAsia" w:hAnsi="Cambria" w:cs="Cambria"/>
      <w:b/>
      <w:bCs/>
      <w:i/>
      <w:iCs/>
      <w:lang w:eastAsia="pl-PL"/>
    </w:rPr>
  </w:style>
  <w:style w:type="character" w:customStyle="1" w:styleId="Nagwek3Znak">
    <w:name w:val="Nagłówek 3 Znak"/>
    <w:basedOn w:val="Domylnaczcionkaakapitu"/>
    <w:link w:val="Nagwek3"/>
    <w:uiPriority w:val="9"/>
    <w:rsid w:val="00A81F4E"/>
    <w:rPr>
      <w:rFonts w:asciiTheme="majorHAnsi" w:eastAsiaTheme="majorEastAsia" w:hAnsiTheme="majorHAnsi" w:cs="Times New Roman"/>
      <w:b/>
      <w:bCs/>
      <w:sz w:val="26"/>
      <w:szCs w:val="26"/>
      <w:lang w:eastAsia="pl-PL"/>
    </w:rPr>
  </w:style>
  <w:style w:type="character" w:customStyle="1" w:styleId="Nagwek4Znak">
    <w:name w:val="Nagłówek 4 Znak"/>
    <w:basedOn w:val="Domylnaczcionkaakapitu"/>
    <w:link w:val="Nagwek4"/>
    <w:uiPriority w:val="9"/>
    <w:semiHidden/>
    <w:rsid w:val="00A81F4E"/>
    <w:rPr>
      <w:rFonts w:eastAsiaTheme="minorEastAsia" w:cs="Times New Roman"/>
      <w:b/>
      <w:bCs/>
      <w:sz w:val="28"/>
      <w:szCs w:val="28"/>
      <w:lang w:eastAsia="pl-PL"/>
    </w:rPr>
  </w:style>
  <w:style w:type="paragraph" w:styleId="Tekstpodstawowy">
    <w:name w:val="Body Text"/>
    <w:basedOn w:val="Normalny"/>
    <w:link w:val="TekstpodstawowyZnak"/>
    <w:uiPriority w:val="1"/>
    <w:qFormat/>
    <w:rsid w:val="00A81F4E"/>
    <w:pPr>
      <w:spacing w:before="120"/>
      <w:ind w:left="846" w:hanging="709"/>
    </w:pPr>
    <w:rPr>
      <w:rFonts w:ascii="Cambria" w:hAnsi="Cambria" w:cs="Cambria"/>
      <w:sz w:val="22"/>
      <w:szCs w:val="22"/>
    </w:rPr>
  </w:style>
  <w:style w:type="character" w:customStyle="1" w:styleId="TekstpodstawowyZnak">
    <w:name w:val="Tekst podstawowy Znak"/>
    <w:basedOn w:val="Domylnaczcionkaakapitu"/>
    <w:link w:val="Tekstpodstawowy"/>
    <w:uiPriority w:val="1"/>
    <w:rsid w:val="00A81F4E"/>
    <w:rPr>
      <w:rFonts w:ascii="Cambria" w:eastAsiaTheme="minorEastAsia" w:hAnsi="Cambria" w:cs="Cambria"/>
      <w:lang w:eastAsia="pl-PL"/>
    </w:rPr>
  </w:style>
  <w:style w:type="paragraph" w:styleId="Akapitzlist">
    <w:name w:val="List Paragraph"/>
    <w:aliases w:val="CW_Lista,sw tekst,L1,Numerowanie,List Paragraph,Akapit z listą BS,normalny tekst,Akapit z listą5,Nagł. 4 SW,Nagłowek 3,Preambuła,Kolorowa lista — akcent 11,Dot pt,F5 List Paragraph,Recommendation,List Paragraph11,lp1,maz_wyliczenie"/>
    <w:basedOn w:val="Normalny"/>
    <w:link w:val="AkapitzlistZnak"/>
    <w:uiPriority w:val="34"/>
    <w:qFormat/>
    <w:rsid w:val="00A81F4E"/>
  </w:style>
  <w:style w:type="paragraph" w:customStyle="1" w:styleId="TableParagraph">
    <w:name w:val="Table Paragraph"/>
    <w:basedOn w:val="Normalny"/>
    <w:uiPriority w:val="1"/>
    <w:qFormat/>
    <w:rsid w:val="00A81F4E"/>
  </w:style>
  <w:style w:type="character" w:styleId="Odwoaniedokomentarza">
    <w:name w:val="annotation reference"/>
    <w:basedOn w:val="Domylnaczcionkaakapitu"/>
    <w:uiPriority w:val="99"/>
    <w:semiHidden/>
    <w:unhideWhenUsed/>
    <w:rsid w:val="00A81F4E"/>
    <w:rPr>
      <w:rFonts w:cs="Times New Roman"/>
      <w:sz w:val="16"/>
      <w:szCs w:val="16"/>
    </w:rPr>
  </w:style>
  <w:style w:type="paragraph" w:styleId="Tekstkomentarza">
    <w:name w:val="annotation text"/>
    <w:basedOn w:val="Normalny"/>
    <w:link w:val="TekstkomentarzaZnak"/>
    <w:uiPriority w:val="99"/>
    <w:semiHidden/>
    <w:unhideWhenUsed/>
    <w:rsid w:val="00A81F4E"/>
    <w:rPr>
      <w:sz w:val="20"/>
      <w:szCs w:val="20"/>
    </w:rPr>
  </w:style>
  <w:style w:type="character" w:customStyle="1" w:styleId="TekstkomentarzaZnak">
    <w:name w:val="Tekst komentarza Znak"/>
    <w:basedOn w:val="Domylnaczcionkaakapitu"/>
    <w:link w:val="Tekstkomentarza"/>
    <w:uiPriority w:val="99"/>
    <w:rsid w:val="00A81F4E"/>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1F4E"/>
    <w:rPr>
      <w:b/>
      <w:bCs/>
    </w:rPr>
  </w:style>
  <w:style w:type="character" w:customStyle="1" w:styleId="TematkomentarzaZnak">
    <w:name w:val="Temat komentarza Znak"/>
    <w:basedOn w:val="TekstkomentarzaZnak"/>
    <w:link w:val="Tematkomentarza"/>
    <w:uiPriority w:val="99"/>
    <w:semiHidden/>
    <w:rsid w:val="00A81F4E"/>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A81F4E"/>
    <w:rPr>
      <w:rFonts w:ascii="Tahoma" w:hAnsi="Tahoma" w:cs="Tahoma"/>
      <w:sz w:val="16"/>
      <w:szCs w:val="16"/>
    </w:rPr>
  </w:style>
  <w:style w:type="character" w:customStyle="1" w:styleId="TekstdymkaZnak">
    <w:name w:val="Tekst dymka Znak"/>
    <w:basedOn w:val="Domylnaczcionkaakapitu"/>
    <w:link w:val="Tekstdymka"/>
    <w:uiPriority w:val="99"/>
    <w:semiHidden/>
    <w:rsid w:val="00A81F4E"/>
    <w:rPr>
      <w:rFonts w:ascii="Tahoma" w:eastAsiaTheme="minorEastAsia" w:hAnsi="Tahoma" w:cs="Tahoma"/>
      <w:sz w:val="16"/>
      <w:szCs w:val="16"/>
      <w:lang w:eastAsia="pl-PL"/>
    </w:rPr>
  </w:style>
  <w:style w:type="character" w:styleId="Hipercze">
    <w:name w:val="Hyperlink"/>
    <w:basedOn w:val="Domylnaczcionkaakapitu"/>
    <w:uiPriority w:val="99"/>
    <w:rsid w:val="00A81F4E"/>
    <w:rPr>
      <w:rFonts w:cs="Times New Roman"/>
      <w:color w:val="0000FF"/>
      <w:u w:val="single"/>
    </w:rPr>
  </w:style>
  <w:style w:type="paragraph" w:styleId="Tekstprzypisukocowego">
    <w:name w:val="endnote text"/>
    <w:basedOn w:val="Normalny"/>
    <w:link w:val="TekstprzypisukocowegoZnak"/>
    <w:uiPriority w:val="99"/>
    <w:semiHidden/>
    <w:unhideWhenUsed/>
    <w:rsid w:val="00A81F4E"/>
    <w:rPr>
      <w:sz w:val="20"/>
      <w:szCs w:val="20"/>
    </w:rPr>
  </w:style>
  <w:style w:type="character" w:customStyle="1" w:styleId="TekstprzypisukocowegoZnak">
    <w:name w:val="Tekst przypisu końcowego Znak"/>
    <w:basedOn w:val="Domylnaczcionkaakapitu"/>
    <w:link w:val="Tekstprzypisukocowego"/>
    <w:uiPriority w:val="99"/>
    <w:semiHidden/>
    <w:rsid w:val="00A81F4E"/>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A81F4E"/>
    <w:rPr>
      <w:rFonts w:cs="Times New Roman"/>
      <w:vertAlign w:val="superscript"/>
    </w:rPr>
  </w:style>
  <w:style w:type="table" w:styleId="Tabela-Siatka">
    <w:name w:val="Table Grid"/>
    <w:basedOn w:val="Standardowy"/>
    <w:uiPriority w:val="39"/>
    <w:rsid w:val="00A8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Znak"/>
    <w:rsid w:val="00A81F4E"/>
    <w:pPr>
      <w:autoSpaceDE w:val="0"/>
      <w:autoSpaceDN w:val="0"/>
      <w:adjustRightInd w:val="0"/>
      <w:spacing w:after="0" w:line="240" w:lineRule="auto"/>
    </w:pPr>
    <w:rPr>
      <w:rFonts w:ascii="Cambria" w:hAnsi="Cambria" w:cs="Cambria"/>
      <w:color w:val="000000"/>
      <w:sz w:val="24"/>
      <w:szCs w:val="24"/>
    </w:rPr>
  </w:style>
  <w:style w:type="character" w:customStyle="1" w:styleId="WW-Absatz-Standardschriftart">
    <w:name w:val="WW-Absatz-Standardschriftart"/>
    <w:rsid w:val="00A81F4E"/>
  </w:style>
  <w:style w:type="character" w:customStyle="1" w:styleId="AkapitzlistZnak">
    <w:name w:val="Akapit z listą Znak"/>
    <w:aliases w:val="CW_Lista Znak,sw tekst Znak,L1 Znak,Numerowanie Znak,List Paragraph Znak,Akapit z listą BS Znak,normalny tekst Znak,Akapit z listą5 Znak,Nagł. 4 SW Znak,Nagłowek 3 Znak,Preambuła Znak,Kolorowa lista — akcent 11 Znak,Dot pt Znak"/>
    <w:link w:val="Akapitzlist"/>
    <w:uiPriority w:val="34"/>
    <w:qFormat/>
    <w:rsid w:val="00A81F4E"/>
    <w:rPr>
      <w:rFonts w:ascii="Times New Roman" w:eastAsiaTheme="minorEastAsia"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A81F4E"/>
    <w:rPr>
      <w:color w:val="605E5C"/>
      <w:shd w:val="clear" w:color="auto" w:fill="E1DFDD"/>
    </w:rPr>
  </w:style>
  <w:style w:type="character" w:customStyle="1" w:styleId="normaltextrun">
    <w:name w:val="normaltextrun"/>
    <w:rsid w:val="00A81F4E"/>
  </w:style>
  <w:style w:type="character" w:customStyle="1" w:styleId="spellingerror">
    <w:name w:val="spellingerror"/>
    <w:rsid w:val="00A81F4E"/>
  </w:style>
  <w:style w:type="character" w:styleId="UyteHipercze">
    <w:name w:val="FollowedHyperlink"/>
    <w:basedOn w:val="Domylnaczcionkaakapitu"/>
    <w:uiPriority w:val="99"/>
    <w:semiHidden/>
    <w:unhideWhenUsed/>
    <w:rsid w:val="00A81F4E"/>
    <w:rPr>
      <w:color w:val="954F72" w:themeColor="followedHyperlink"/>
      <w:u w:val="single"/>
    </w:rPr>
  </w:style>
  <w:style w:type="paragraph" w:styleId="NormalnyWeb">
    <w:name w:val="Normal (Web)"/>
    <w:basedOn w:val="Normalny"/>
    <w:uiPriority w:val="99"/>
    <w:unhideWhenUsed/>
    <w:rsid w:val="00A81F4E"/>
    <w:pPr>
      <w:widowControl/>
      <w:autoSpaceDE/>
      <w:autoSpaceDN/>
      <w:adjustRightInd/>
    </w:pPr>
    <w:rPr>
      <w:rFonts w:eastAsiaTheme="minorHAnsi"/>
    </w:rPr>
  </w:style>
  <w:style w:type="paragraph" w:customStyle="1" w:styleId="Tekstpodstawowy22">
    <w:name w:val="Tekst podstawowy 22"/>
    <w:basedOn w:val="Normalny"/>
    <w:rsid w:val="00A81F4E"/>
    <w:pPr>
      <w:widowControl/>
      <w:suppressAutoHyphens/>
      <w:autoSpaceDN/>
      <w:adjustRightInd/>
      <w:jc w:val="both"/>
    </w:pPr>
    <w:rPr>
      <w:rFonts w:eastAsia="Times New Roman"/>
      <w:sz w:val="22"/>
      <w:szCs w:val="22"/>
      <w:lang w:eastAsia="ar-SA"/>
    </w:rPr>
  </w:style>
  <w:style w:type="character" w:customStyle="1" w:styleId="phextdt-cell-span">
    <w:name w:val="ph_extdt-cell-span"/>
    <w:basedOn w:val="Domylnaczcionkaakapitu"/>
    <w:rsid w:val="00A81F4E"/>
  </w:style>
  <w:style w:type="character" w:styleId="Pogrubienie">
    <w:name w:val="Strong"/>
    <w:uiPriority w:val="22"/>
    <w:qFormat/>
    <w:rsid w:val="00A81F4E"/>
    <w:rPr>
      <w:b/>
      <w:bCs/>
    </w:rPr>
  </w:style>
  <w:style w:type="character" w:customStyle="1" w:styleId="highlight">
    <w:name w:val="highlight"/>
    <w:basedOn w:val="Domylnaczcionkaakapitu"/>
    <w:rsid w:val="00A81F4E"/>
  </w:style>
  <w:style w:type="paragraph" w:customStyle="1" w:styleId="redniasiatka1akcent21">
    <w:name w:val="Średnia siatka 1 — akcent 21"/>
    <w:basedOn w:val="Normalny"/>
    <w:qFormat/>
    <w:rsid w:val="00A81F4E"/>
    <w:pPr>
      <w:widowControl/>
      <w:suppressAutoHyphens/>
      <w:autoSpaceDE/>
      <w:autoSpaceDN/>
      <w:adjustRightInd/>
      <w:ind w:left="708"/>
    </w:pPr>
    <w:rPr>
      <w:rFonts w:eastAsia="Times New Roman"/>
      <w:sz w:val="20"/>
      <w:szCs w:val="20"/>
      <w:lang w:eastAsia="ar-SA"/>
    </w:rPr>
  </w:style>
  <w:style w:type="paragraph" w:styleId="Tekstpodstawowy2">
    <w:name w:val="Body Text 2"/>
    <w:basedOn w:val="Normalny"/>
    <w:link w:val="Tekstpodstawowy2Znak"/>
    <w:uiPriority w:val="99"/>
    <w:unhideWhenUsed/>
    <w:rsid w:val="00A81F4E"/>
    <w:pPr>
      <w:spacing w:after="120" w:line="480" w:lineRule="auto"/>
    </w:pPr>
  </w:style>
  <w:style w:type="character" w:customStyle="1" w:styleId="Tekstpodstawowy2Znak">
    <w:name w:val="Tekst podstawowy 2 Znak"/>
    <w:basedOn w:val="Domylnaczcionkaakapitu"/>
    <w:link w:val="Tekstpodstawowy2"/>
    <w:uiPriority w:val="99"/>
    <w:rsid w:val="00A81F4E"/>
    <w:rPr>
      <w:rFonts w:ascii="Times New Roman" w:eastAsiaTheme="minorEastAsia" w:hAnsi="Times New Roman" w:cs="Times New Roman"/>
      <w:sz w:val="24"/>
      <w:szCs w:val="24"/>
      <w:lang w:eastAsia="pl-PL"/>
    </w:rPr>
  </w:style>
  <w:style w:type="character" w:customStyle="1" w:styleId="SIWZtekstZnak">
    <w:name w:val="SIWZ_tekst Znak"/>
    <w:link w:val="SIWZtekst"/>
    <w:locked/>
    <w:rsid w:val="00213EDD"/>
    <w:rPr>
      <w:rFonts w:ascii="Arial" w:hAnsi="Arial" w:cs="Arial"/>
      <w:lang w:eastAsia="pl-PL"/>
    </w:rPr>
  </w:style>
  <w:style w:type="paragraph" w:customStyle="1" w:styleId="SIWZtekst">
    <w:name w:val="SIWZ_tekst"/>
    <w:basedOn w:val="Normalny"/>
    <w:link w:val="SIWZtekstZnak"/>
    <w:autoRedefine/>
    <w:rsid w:val="00213EDD"/>
    <w:pPr>
      <w:widowControl/>
      <w:numPr>
        <w:ilvl w:val="1"/>
        <w:numId w:val="30"/>
      </w:numPr>
      <w:tabs>
        <w:tab w:val="clear" w:pos="1440"/>
        <w:tab w:val="num" w:pos="426"/>
      </w:tabs>
      <w:suppressAutoHyphens/>
      <w:autoSpaceDE/>
      <w:autoSpaceDN/>
      <w:adjustRightInd/>
      <w:spacing w:line="360" w:lineRule="auto"/>
      <w:ind w:left="426" w:hanging="426"/>
      <w:jc w:val="both"/>
    </w:pPr>
    <w:rPr>
      <w:rFonts w:ascii="Arial" w:eastAsiaTheme="minorHAnsi" w:hAnsi="Arial" w:cs="Arial"/>
      <w:sz w:val="22"/>
      <w:szCs w:val="22"/>
    </w:rPr>
  </w:style>
  <w:style w:type="numbering" w:customStyle="1" w:styleId="WWNum39">
    <w:name w:val="WWNum39"/>
    <w:basedOn w:val="Bezlisty"/>
    <w:rsid w:val="00116DB8"/>
    <w:pPr>
      <w:numPr>
        <w:numId w:val="4"/>
      </w:numPr>
    </w:pPr>
  </w:style>
  <w:style w:type="character" w:customStyle="1" w:styleId="FontStyle50">
    <w:name w:val="Font Style50"/>
    <w:uiPriority w:val="99"/>
    <w:rsid w:val="00116DB8"/>
    <w:rPr>
      <w:rFonts w:ascii="Arial" w:hAnsi="Arial" w:cs="Arial"/>
      <w:sz w:val="20"/>
      <w:szCs w:val="20"/>
    </w:rPr>
  </w:style>
  <w:style w:type="character" w:customStyle="1" w:styleId="Nierozpoznanawzmianka2">
    <w:name w:val="Nierozpoznana wzmianka2"/>
    <w:basedOn w:val="Domylnaczcionkaakapitu"/>
    <w:uiPriority w:val="99"/>
    <w:semiHidden/>
    <w:unhideWhenUsed/>
    <w:rsid w:val="0021411A"/>
    <w:rPr>
      <w:color w:val="605E5C"/>
      <w:shd w:val="clear" w:color="auto" w:fill="E1DFDD"/>
    </w:rPr>
  </w:style>
  <w:style w:type="paragraph" w:customStyle="1" w:styleId="CM17">
    <w:name w:val="CM17"/>
    <w:basedOn w:val="Default"/>
    <w:next w:val="Default"/>
    <w:rsid w:val="00735CAD"/>
    <w:pPr>
      <w:widowControl w:val="0"/>
      <w:spacing w:line="276" w:lineRule="atLeast"/>
    </w:pPr>
    <w:rPr>
      <w:rFonts w:ascii="Times New Roman" w:eastAsia="Times New Roman" w:hAnsi="Times New Roman" w:cs="Times New Roman"/>
      <w:color w:val="auto"/>
      <w:lang w:eastAsia="pl-PL"/>
    </w:rPr>
  </w:style>
  <w:style w:type="paragraph" w:customStyle="1" w:styleId="CM19">
    <w:name w:val="CM19"/>
    <w:basedOn w:val="Default"/>
    <w:next w:val="Default"/>
    <w:rsid w:val="00735CAD"/>
    <w:pPr>
      <w:widowControl w:val="0"/>
      <w:spacing w:line="276" w:lineRule="atLeast"/>
    </w:pPr>
    <w:rPr>
      <w:rFonts w:ascii="Times New Roman" w:eastAsia="Times New Roman" w:hAnsi="Times New Roman" w:cs="Times New Roman"/>
      <w:color w:val="auto"/>
      <w:lang w:eastAsia="pl-PL"/>
    </w:rPr>
  </w:style>
  <w:style w:type="paragraph" w:customStyle="1" w:styleId="Tekstpodstawowy32">
    <w:name w:val="Tekst podstawowy 32"/>
    <w:basedOn w:val="Normalny"/>
    <w:uiPriority w:val="99"/>
    <w:rsid w:val="00735CAD"/>
    <w:pPr>
      <w:widowControl/>
      <w:overflowPunct w:val="0"/>
      <w:jc w:val="both"/>
      <w:textAlignment w:val="baseline"/>
    </w:pPr>
    <w:rPr>
      <w:rFonts w:eastAsia="Times New Roman"/>
      <w:b/>
      <w:bCs/>
      <w:sz w:val="22"/>
      <w:szCs w:val="22"/>
    </w:rPr>
  </w:style>
  <w:style w:type="paragraph" w:styleId="Tekstpodstawowywcity">
    <w:name w:val="Body Text Indent"/>
    <w:basedOn w:val="Normalny"/>
    <w:link w:val="TekstpodstawowywcityZnak"/>
    <w:uiPriority w:val="99"/>
    <w:rsid w:val="00735CAD"/>
    <w:pPr>
      <w:widowControl/>
      <w:autoSpaceDE/>
      <w:autoSpaceDN/>
      <w:adjustRightInd/>
      <w:spacing w:after="120"/>
      <w:ind w:left="283"/>
    </w:pPr>
    <w:rPr>
      <w:rFonts w:eastAsia="Times New Roman"/>
    </w:rPr>
  </w:style>
  <w:style w:type="character" w:customStyle="1" w:styleId="TekstpodstawowywcityZnak">
    <w:name w:val="Tekst podstawowy wcięty Znak"/>
    <w:basedOn w:val="Domylnaczcionkaakapitu"/>
    <w:link w:val="Tekstpodstawowywcity"/>
    <w:uiPriority w:val="99"/>
    <w:rsid w:val="00735CAD"/>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50E"/>
    <w:pPr>
      <w:tabs>
        <w:tab w:val="center" w:pos="4536"/>
        <w:tab w:val="right" w:pos="9072"/>
      </w:tabs>
    </w:pPr>
  </w:style>
  <w:style w:type="character" w:customStyle="1" w:styleId="NagwekZnak">
    <w:name w:val="Nagłówek Znak"/>
    <w:basedOn w:val="Domylnaczcionkaakapitu"/>
    <w:link w:val="Nagwek"/>
    <w:uiPriority w:val="99"/>
    <w:rsid w:val="0072250E"/>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72250E"/>
    <w:pPr>
      <w:tabs>
        <w:tab w:val="center" w:pos="4536"/>
        <w:tab w:val="right" w:pos="9072"/>
      </w:tabs>
    </w:pPr>
  </w:style>
  <w:style w:type="character" w:customStyle="1" w:styleId="StopkaZnak">
    <w:name w:val="Stopka Znak"/>
    <w:basedOn w:val="Domylnaczcionkaakapitu"/>
    <w:link w:val="Stopka"/>
    <w:uiPriority w:val="99"/>
    <w:rsid w:val="0072250E"/>
    <w:rPr>
      <w:rFonts w:ascii="Times New Roman" w:eastAsiaTheme="minorEastAsia" w:hAnsi="Times New Roman" w:cs="Times New Roman"/>
      <w:sz w:val="24"/>
      <w:szCs w:val="24"/>
      <w:lang w:eastAsia="pl-PL"/>
    </w:rPr>
  </w:style>
  <w:style w:type="paragraph" w:styleId="Bezodstpw">
    <w:name w:val="No Spacing"/>
    <w:link w:val="BezodstpwZnak"/>
    <w:uiPriority w:val="1"/>
    <w:qFormat/>
    <w:rsid w:val="008432B4"/>
    <w:pPr>
      <w:spacing w:after="0" w:line="240" w:lineRule="auto"/>
    </w:pPr>
    <w:rPr>
      <w:rFonts w:eastAsiaTheme="minorEastAsia"/>
      <w:lang w:eastAsia="pl-PL"/>
    </w:rPr>
  </w:style>
  <w:style w:type="character" w:customStyle="1" w:styleId="BezodstpwZnak">
    <w:name w:val="Bez odstępów Znak"/>
    <w:basedOn w:val="Domylnaczcionkaakapitu"/>
    <w:link w:val="Bezodstpw"/>
    <w:rsid w:val="008432B4"/>
    <w:rPr>
      <w:rFonts w:eastAsiaTheme="minorEastAsia"/>
      <w:lang w:eastAsia="pl-PL"/>
    </w:rPr>
  </w:style>
  <w:style w:type="character" w:customStyle="1" w:styleId="Nierozpoznanawzmianka3">
    <w:name w:val="Nierozpoznana wzmianka3"/>
    <w:basedOn w:val="Domylnaczcionkaakapitu"/>
    <w:uiPriority w:val="99"/>
    <w:semiHidden/>
    <w:unhideWhenUsed/>
    <w:rsid w:val="008B3302"/>
    <w:rPr>
      <w:color w:val="605E5C"/>
      <w:shd w:val="clear" w:color="auto" w:fill="E1DFDD"/>
    </w:rPr>
  </w:style>
  <w:style w:type="paragraph" w:styleId="Zwykytekst">
    <w:name w:val="Plain Text"/>
    <w:basedOn w:val="Normalny"/>
    <w:link w:val="ZwykytekstZnak"/>
    <w:uiPriority w:val="99"/>
    <w:unhideWhenUsed/>
    <w:rsid w:val="008B3302"/>
    <w:pPr>
      <w:widowControl/>
      <w:autoSpaceDE/>
      <w:autoSpaceDN/>
      <w:adjustRightInd/>
    </w:pPr>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8B3302"/>
    <w:rPr>
      <w:rFonts w:ascii="Calibri" w:eastAsia="Calibri" w:hAnsi="Calibri" w:cs="Times New Roman"/>
      <w:szCs w:val="21"/>
    </w:rPr>
  </w:style>
  <w:style w:type="paragraph" w:customStyle="1" w:styleId="Styl2">
    <w:name w:val="Styl2"/>
    <w:basedOn w:val="Nagwek4"/>
    <w:rsid w:val="00857507"/>
    <w:pPr>
      <w:keepNext w:val="0"/>
      <w:widowControl/>
      <w:numPr>
        <w:ilvl w:val="3"/>
        <w:numId w:val="5"/>
      </w:numPr>
      <w:tabs>
        <w:tab w:val="left" w:pos="1276"/>
      </w:tabs>
      <w:suppressAutoHyphens/>
      <w:autoSpaceDE/>
      <w:autoSpaceDN/>
      <w:adjustRightInd/>
      <w:spacing w:before="0" w:after="120"/>
      <w:ind w:left="1276" w:hanging="1135"/>
    </w:pPr>
    <w:rPr>
      <w:rFonts w:ascii="Arial" w:eastAsia="Times New Roman" w:hAnsi="Arial" w:cs="Arial"/>
      <w:sz w:val="24"/>
      <w:szCs w:val="24"/>
      <w:lang w:eastAsia="ar-SA"/>
    </w:rPr>
  </w:style>
  <w:style w:type="paragraph" w:customStyle="1" w:styleId="p">
    <w:name w:val="p"/>
    <w:rsid w:val="00F11BFA"/>
    <w:pPr>
      <w:spacing w:after="0" w:line="276" w:lineRule="auto"/>
    </w:pPr>
    <w:rPr>
      <w:rFonts w:ascii="Arial Narrow" w:eastAsia="Arial Narrow" w:hAnsi="Arial Narrow" w:cs="Arial Narrow"/>
      <w:lang w:eastAsia="pl-PL"/>
    </w:rPr>
  </w:style>
  <w:style w:type="paragraph" w:customStyle="1" w:styleId="right">
    <w:name w:val="right"/>
    <w:rsid w:val="00F11BFA"/>
    <w:pPr>
      <w:spacing w:after="0" w:line="276" w:lineRule="auto"/>
      <w:jc w:val="right"/>
    </w:pPr>
    <w:rPr>
      <w:rFonts w:ascii="Arial Narrow" w:eastAsia="Arial Narrow" w:hAnsi="Arial Narrow" w:cs="Arial Narrow"/>
      <w:lang w:eastAsia="pl-PL"/>
    </w:rPr>
  </w:style>
  <w:style w:type="character" w:customStyle="1" w:styleId="bold">
    <w:name w:val="bold"/>
    <w:rsid w:val="00F11BFA"/>
    <w:rPr>
      <w:b/>
      <w:bCs w:val="0"/>
    </w:rPr>
  </w:style>
  <w:style w:type="paragraph" w:customStyle="1" w:styleId="tableCenter">
    <w:name w:val="tableCenter"/>
    <w:rsid w:val="00F132D9"/>
    <w:pPr>
      <w:spacing w:after="0" w:line="276" w:lineRule="auto"/>
      <w:jc w:val="center"/>
    </w:pPr>
    <w:rPr>
      <w:rFonts w:ascii="Arial Narrow" w:eastAsia="Arial Narrow" w:hAnsi="Arial Narrow" w:cs="Arial Narrow"/>
      <w:lang w:eastAsia="pl-PL"/>
    </w:rPr>
  </w:style>
  <w:style w:type="paragraph" w:customStyle="1" w:styleId="center">
    <w:name w:val="center"/>
    <w:rsid w:val="00705466"/>
    <w:pPr>
      <w:spacing w:after="0" w:line="276" w:lineRule="auto"/>
      <w:jc w:val="center"/>
    </w:pPr>
    <w:rPr>
      <w:rFonts w:ascii="Arial Narrow" w:eastAsia="Arial Narrow" w:hAnsi="Arial Narrow" w:cs="Arial Narrow"/>
      <w:lang w:eastAsia="pl-PL"/>
    </w:rPr>
  </w:style>
  <w:style w:type="paragraph" w:customStyle="1" w:styleId="justify">
    <w:name w:val="justify"/>
    <w:rsid w:val="00705466"/>
    <w:pPr>
      <w:spacing w:after="0" w:line="276" w:lineRule="auto"/>
      <w:jc w:val="both"/>
    </w:pPr>
    <w:rPr>
      <w:rFonts w:ascii="Arial Narrow" w:eastAsia="Arial Narrow" w:hAnsi="Arial Narrow" w:cs="Arial Narrow"/>
      <w:lang w:eastAsia="pl-PL"/>
    </w:rPr>
  </w:style>
  <w:style w:type="paragraph" w:customStyle="1" w:styleId="Normalny1">
    <w:name w:val="Normalny1"/>
    <w:rsid w:val="00D846A7"/>
    <w:pPr>
      <w:suppressAutoHyphens/>
      <w:spacing w:after="200" w:line="276" w:lineRule="auto"/>
    </w:pPr>
    <w:rPr>
      <w:rFonts w:ascii="Calibri" w:eastAsia="Calibri" w:hAnsi="Calibri" w:cs="Calibri"/>
      <w:color w:val="000000"/>
      <w:u w:color="000000"/>
      <w:lang w:eastAsia="pl-PL"/>
    </w:rPr>
  </w:style>
  <w:style w:type="paragraph" w:customStyle="1" w:styleId="Tekstpodstawowy21">
    <w:name w:val="Tekst podstawowy 21"/>
    <w:basedOn w:val="Normalny"/>
    <w:rsid w:val="00640C59"/>
    <w:pPr>
      <w:widowControl/>
      <w:suppressAutoHyphens/>
      <w:autoSpaceDE/>
      <w:autoSpaceDN/>
      <w:adjustRightInd/>
      <w:jc w:val="center"/>
    </w:pPr>
    <w:rPr>
      <w:rFonts w:ascii="Arial" w:eastAsia="Times New Roman" w:hAnsi="Arial"/>
      <w:b/>
      <w:sz w:val="36"/>
      <w:szCs w:val="20"/>
      <w:lang w:eastAsia="ar-SA"/>
    </w:rPr>
  </w:style>
  <w:style w:type="character" w:customStyle="1" w:styleId="UnresolvedMention">
    <w:name w:val="Unresolved Mention"/>
    <w:basedOn w:val="Domylnaczcionkaakapitu"/>
    <w:uiPriority w:val="99"/>
    <w:semiHidden/>
    <w:unhideWhenUsed/>
    <w:rsid w:val="00E47BAE"/>
    <w:rPr>
      <w:color w:val="605E5C"/>
      <w:shd w:val="clear" w:color="auto" w:fill="E1DFDD"/>
    </w:rPr>
  </w:style>
  <w:style w:type="character" w:customStyle="1" w:styleId="DefaultZnak">
    <w:name w:val="Default Znak"/>
    <w:basedOn w:val="Domylnaczcionkaakapitu"/>
    <w:link w:val="Default"/>
    <w:locked/>
    <w:rsid w:val="00BD302C"/>
    <w:rPr>
      <w:rFonts w:ascii="Cambria" w:hAnsi="Cambria" w:cs="Cambria"/>
      <w:color w:val="000000"/>
      <w:sz w:val="24"/>
      <w:szCs w:val="24"/>
    </w:rPr>
  </w:style>
  <w:style w:type="paragraph" w:customStyle="1" w:styleId="Tekstpodstawowywcity31">
    <w:name w:val="Tekst podstawowy wcięty 31"/>
    <w:basedOn w:val="Normalny"/>
    <w:rsid w:val="007F01A8"/>
    <w:pPr>
      <w:widowControl/>
      <w:suppressAutoHyphens/>
      <w:autoSpaceDE/>
      <w:autoSpaceDN/>
      <w:adjustRightInd/>
      <w:spacing w:after="120"/>
      <w:ind w:left="283"/>
    </w:pPr>
    <w:rPr>
      <w:rFonts w:eastAsia="Times New Roman"/>
      <w:sz w:val="16"/>
      <w:szCs w:val="16"/>
      <w:lang w:eastAsia="zh-CN"/>
    </w:rPr>
  </w:style>
  <w:style w:type="paragraph" w:customStyle="1" w:styleId="Tekstpodstawowy23">
    <w:name w:val="Tekst podstawowy 23"/>
    <w:basedOn w:val="Normalny"/>
    <w:rsid w:val="007F1B12"/>
    <w:pPr>
      <w:widowControl/>
      <w:suppressAutoHyphens/>
      <w:overflowPunct w:val="0"/>
      <w:autoSpaceDN/>
      <w:adjustRightInd/>
      <w:ind w:left="1080"/>
      <w:jc w:val="both"/>
    </w:pPr>
    <w:rPr>
      <w:rFonts w:eastAsia="Times New Roman"/>
      <w:sz w:val="22"/>
      <w:szCs w:val="20"/>
      <w:lang w:eastAsia="zh-CN"/>
    </w:rPr>
  </w:style>
  <w:style w:type="character" w:customStyle="1" w:styleId="Normalny2">
    <w:name w:val="Normalny2"/>
    <w:basedOn w:val="Domylnaczcionkaakapitu"/>
    <w:rsid w:val="001C4A6B"/>
  </w:style>
  <w:style w:type="paragraph" w:styleId="Tekstpodstawowy3">
    <w:name w:val="Body Text 3"/>
    <w:basedOn w:val="Normalny"/>
    <w:link w:val="Tekstpodstawowy3Znak"/>
    <w:uiPriority w:val="99"/>
    <w:semiHidden/>
    <w:unhideWhenUsed/>
    <w:rsid w:val="00077EA7"/>
    <w:pPr>
      <w:spacing w:after="120"/>
    </w:pPr>
    <w:rPr>
      <w:sz w:val="16"/>
      <w:szCs w:val="16"/>
    </w:rPr>
  </w:style>
  <w:style w:type="character" w:customStyle="1" w:styleId="Tekstpodstawowy3Znak">
    <w:name w:val="Tekst podstawowy 3 Znak"/>
    <w:basedOn w:val="Domylnaczcionkaakapitu"/>
    <w:link w:val="Tekstpodstawowy3"/>
    <w:uiPriority w:val="99"/>
    <w:semiHidden/>
    <w:rsid w:val="00077EA7"/>
    <w:rPr>
      <w:rFonts w:ascii="Times New Roman" w:eastAsiaTheme="minorEastAsia" w:hAnsi="Times New Roman" w:cs="Times New Roman"/>
      <w:sz w:val="16"/>
      <w:szCs w:val="16"/>
      <w:lang w:eastAsia="pl-PL"/>
    </w:rPr>
  </w:style>
  <w:style w:type="paragraph" w:customStyle="1" w:styleId="v1msonormal">
    <w:name w:val="v1msonormal"/>
    <w:basedOn w:val="Normalny"/>
    <w:rsid w:val="00884DD3"/>
    <w:pPr>
      <w:widowControl/>
      <w:autoSpaceDE/>
      <w:autoSpaceDN/>
      <w:adjustRightInd/>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724">
      <w:bodyDiv w:val="1"/>
      <w:marLeft w:val="0"/>
      <w:marRight w:val="0"/>
      <w:marTop w:val="0"/>
      <w:marBottom w:val="0"/>
      <w:divBdr>
        <w:top w:val="none" w:sz="0" w:space="0" w:color="auto"/>
        <w:left w:val="none" w:sz="0" w:space="0" w:color="auto"/>
        <w:bottom w:val="none" w:sz="0" w:space="0" w:color="auto"/>
        <w:right w:val="none" w:sz="0" w:space="0" w:color="auto"/>
      </w:divBdr>
    </w:div>
    <w:div w:id="186336185">
      <w:bodyDiv w:val="1"/>
      <w:marLeft w:val="0"/>
      <w:marRight w:val="0"/>
      <w:marTop w:val="0"/>
      <w:marBottom w:val="0"/>
      <w:divBdr>
        <w:top w:val="none" w:sz="0" w:space="0" w:color="auto"/>
        <w:left w:val="none" w:sz="0" w:space="0" w:color="auto"/>
        <w:bottom w:val="none" w:sz="0" w:space="0" w:color="auto"/>
        <w:right w:val="none" w:sz="0" w:space="0" w:color="auto"/>
      </w:divBdr>
    </w:div>
    <w:div w:id="271859606">
      <w:bodyDiv w:val="1"/>
      <w:marLeft w:val="0"/>
      <w:marRight w:val="0"/>
      <w:marTop w:val="0"/>
      <w:marBottom w:val="0"/>
      <w:divBdr>
        <w:top w:val="none" w:sz="0" w:space="0" w:color="auto"/>
        <w:left w:val="none" w:sz="0" w:space="0" w:color="auto"/>
        <w:bottom w:val="none" w:sz="0" w:space="0" w:color="auto"/>
        <w:right w:val="none" w:sz="0" w:space="0" w:color="auto"/>
      </w:divBdr>
    </w:div>
    <w:div w:id="339894071">
      <w:bodyDiv w:val="1"/>
      <w:marLeft w:val="0"/>
      <w:marRight w:val="0"/>
      <w:marTop w:val="0"/>
      <w:marBottom w:val="0"/>
      <w:divBdr>
        <w:top w:val="none" w:sz="0" w:space="0" w:color="auto"/>
        <w:left w:val="none" w:sz="0" w:space="0" w:color="auto"/>
        <w:bottom w:val="none" w:sz="0" w:space="0" w:color="auto"/>
        <w:right w:val="none" w:sz="0" w:space="0" w:color="auto"/>
      </w:divBdr>
      <w:divsChild>
        <w:div w:id="2053723">
          <w:marLeft w:val="0"/>
          <w:marRight w:val="0"/>
          <w:marTop w:val="0"/>
          <w:marBottom w:val="0"/>
          <w:divBdr>
            <w:top w:val="none" w:sz="0" w:space="0" w:color="auto"/>
            <w:left w:val="none" w:sz="0" w:space="0" w:color="auto"/>
            <w:bottom w:val="none" w:sz="0" w:space="0" w:color="auto"/>
            <w:right w:val="none" w:sz="0" w:space="0" w:color="auto"/>
          </w:divBdr>
        </w:div>
        <w:div w:id="19093577">
          <w:marLeft w:val="0"/>
          <w:marRight w:val="0"/>
          <w:marTop w:val="0"/>
          <w:marBottom w:val="0"/>
          <w:divBdr>
            <w:top w:val="none" w:sz="0" w:space="0" w:color="auto"/>
            <w:left w:val="none" w:sz="0" w:space="0" w:color="auto"/>
            <w:bottom w:val="none" w:sz="0" w:space="0" w:color="auto"/>
            <w:right w:val="none" w:sz="0" w:space="0" w:color="auto"/>
          </w:divBdr>
        </w:div>
        <w:div w:id="21706244">
          <w:marLeft w:val="0"/>
          <w:marRight w:val="0"/>
          <w:marTop w:val="0"/>
          <w:marBottom w:val="0"/>
          <w:divBdr>
            <w:top w:val="none" w:sz="0" w:space="0" w:color="auto"/>
            <w:left w:val="none" w:sz="0" w:space="0" w:color="auto"/>
            <w:bottom w:val="none" w:sz="0" w:space="0" w:color="auto"/>
            <w:right w:val="none" w:sz="0" w:space="0" w:color="auto"/>
          </w:divBdr>
        </w:div>
        <w:div w:id="132412289">
          <w:marLeft w:val="0"/>
          <w:marRight w:val="0"/>
          <w:marTop w:val="0"/>
          <w:marBottom w:val="0"/>
          <w:divBdr>
            <w:top w:val="none" w:sz="0" w:space="0" w:color="auto"/>
            <w:left w:val="none" w:sz="0" w:space="0" w:color="auto"/>
            <w:bottom w:val="none" w:sz="0" w:space="0" w:color="auto"/>
            <w:right w:val="none" w:sz="0" w:space="0" w:color="auto"/>
          </w:divBdr>
        </w:div>
        <w:div w:id="158466840">
          <w:marLeft w:val="0"/>
          <w:marRight w:val="0"/>
          <w:marTop w:val="0"/>
          <w:marBottom w:val="0"/>
          <w:divBdr>
            <w:top w:val="none" w:sz="0" w:space="0" w:color="auto"/>
            <w:left w:val="none" w:sz="0" w:space="0" w:color="auto"/>
            <w:bottom w:val="none" w:sz="0" w:space="0" w:color="auto"/>
            <w:right w:val="none" w:sz="0" w:space="0" w:color="auto"/>
          </w:divBdr>
        </w:div>
        <w:div w:id="228854636">
          <w:marLeft w:val="0"/>
          <w:marRight w:val="0"/>
          <w:marTop w:val="0"/>
          <w:marBottom w:val="0"/>
          <w:divBdr>
            <w:top w:val="none" w:sz="0" w:space="0" w:color="auto"/>
            <w:left w:val="none" w:sz="0" w:space="0" w:color="auto"/>
            <w:bottom w:val="none" w:sz="0" w:space="0" w:color="auto"/>
            <w:right w:val="none" w:sz="0" w:space="0" w:color="auto"/>
          </w:divBdr>
        </w:div>
        <w:div w:id="247155691">
          <w:marLeft w:val="0"/>
          <w:marRight w:val="0"/>
          <w:marTop w:val="0"/>
          <w:marBottom w:val="0"/>
          <w:divBdr>
            <w:top w:val="none" w:sz="0" w:space="0" w:color="auto"/>
            <w:left w:val="none" w:sz="0" w:space="0" w:color="auto"/>
            <w:bottom w:val="none" w:sz="0" w:space="0" w:color="auto"/>
            <w:right w:val="none" w:sz="0" w:space="0" w:color="auto"/>
          </w:divBdr>
        </w:div>
        <w:div w:id="248542465">
          <w:marLeft w:val="0"/>
          <w:marRight w:val="0"/>
          <w:marTop w:val="0"/>
          <w:marBottom w:val="0"/>
          <w:divBdr>
            <w:top w:val="none" w:sz="0" w:space="0" w:color="auto"/>
            <w:left w:val="none" w:sz="0" w:space="0" w:color="auto"/>
            <w:bottom w:val="none" w:sz="0" w:space="0" w:color="auto"/>
            <w:right w:val="none" w:sz="0" w:space="0" w:color="auto"/>
          </w:divBdr>
        </w:div>
        <w:div w:id="259798735">
          <w:marLeft w:val="0"/>
          <w:marRight w:val="0"/>
          <w:marTop w:val="0"/>
          <w:marBottom w:val="0"/>
          <w:divBdr>
            <w:top w:val="none" w:sz="0" w:space="0" w:color="auto"/>
            <w:left w:val="none" w:sz="0" w:space="0" w:color="auto"/>
            <w:bottom w:val="none" w:sz="0" w:space="0" w:color="auto"/>
            <w:right w:val="none" w:sz="0" w:space="0" w:color="auto"/>
          </w:divBdr>
        </w:div>
        <w:div w:id="317460647">
          <w:marLeft w:val="0"/>
          <w:marRight w:val="0"/>
          <w:marTop w:val="0"/>
          <w:marBottom w:val="0"/>
          <w:divBdr>
            <w:top w:val="none" w:sz="0" w:space="0" w:color="auto"/>
            <w:left w:val="none" w:sz="0" w:space="0" w:color="auto"/>
            <w:bottom w:val="none" w:sz="0" w:space="0" w:color="auto"/>
            <w:right w:val="none" w:sz="0" w:space="0" w:color="auto"/>
          </w:divBdr>
        </w:div>
        <w:div w:id="359360375">
          <w:marLeft w:val="0"/>
          <w:marRight w:val="0"/>
          <w:marTop w:val="0"/>
          <w:marBottom w:val="0"/>
          <w:divBdr>
            <w:top w:val="none" w:sz="0" w:space="0" w:color="auto"/>
            <w:left w:val="none" w:sz="0" w:space="0" w:color="auto"/>
            <w:bottom w:val="none" w:sz="0" w:space="0" w:color="auto"/>
            <w:right w:val="none" w:sz="0" w:space="0" w:color="auto"/>
          </w:divBdr>
        </w:div>
        <w:div w:id="375013200">
          <w:marLeft w:val="0"/>
          <w:marRight w:val="0"/>
          <w:marTop w:val="0"/>
          <w:marBottom w:val="0"/>
          <w:divBdr>
            <w:top w:val="none" w:sz="0" w:space="0" w:color="auto"/>
            <w:left w:val="none" w:sz="0" w:space="0" w:color="auto"/>
            <w:bottom w:val="none" w:sz="0" w:space="0" w:color="auto"/>
            <w:right w:val="none" w:sz="0" w:space="0" w:color="auto"/>
          </w:divBdr>
        </w:div>
        <w:div w:id="402146546">
          <w:marLeft w:val="0"/>
          <w:marRight w:val="0"/>
          <w:marTop w:val="0"/>
          <w:marBottom w:val="0"/>
          <w:divBdr>
            <w:top w:val="none" w:sz="0" w:space="0" w:color="auto"/>
            <w:left w:val="none" w:sz="0" w:space="0" w:color="auto"/>
            <w:bottom w:val="none" w:sz="0" w:space="0" w:color="auto"/>
            <w:right w:val="none" w:sz="0" w:space="0" w:color="auto"/>
          </w:divBdr>
        </w:div>
        <w:div w:id="492257897">
          <w:marLeft w:val="0"/>
          <w:marRight w:val="0"/>
          <w:marTop w:val="0"/>
          <w:marBottom w:val="0"/>
          <w:divBdr>
            <w:top w:val="none" w:sz="0" w:space="0" w:color="auto"/>
            <w:left w:val="none" w:sz="0" w:space="0" w:color="auto"/>
            <w:bottom w:val="none" w:sz="0" w:space="0" w:color="auto"/>
            <w:right w:val="none" w:sz="0" w:space="0" w:color="auto"/>
          </w:divBdr>
        </w:div>
        <w:div w:id="558058562">
          <w:marLeft w:val="0"/>
          <w:marRight w:val="0"/>
          <w:marTop w:val="0"/>
          <w:marBottom w:val="0"/>
          <w:divBdr>
            <w:top w:val="none" w:sz="0" w:space="0" w:color="auto"/>
            <w:left w:val="none" w:sz="0" w:space="0" w:color="auto"/>
            <w:bottom w:val="none" w:sz="0" w:space="0" w:color="auto"/>
            <w:right w:val="none" w:sz="0" w:space="0" w:color="auto"/>
          </w:divBdr>
        </w:div>
        <w:div w:id="624384794">
          <w:marLeft w:val="0"/>
          <w:marRight w:val="0"/>
          <w:marTop w:val="0"/>
          <w:marBottom w:val="0"/>
          <w:divBdr>
            <w:top w:val="none" w:sz="0" w:space="0" w:color="auto"/>
            <w:left w:val="none" w:sz="0" w:space="0" w:color="auto"/>
            <w:bottom w:val="none" w:sz="0" w:space="0" w:color="auto"/>
            <w:right w:val="none" w:sz="0" w:space="0" w:color="auto"/>
          </w:divBdr>
        </w:div>
        <w:div w:id="738670822">
          <w:marLeft w:val="0"/>
          <w:marRight w:val="0"/>
          <w:marTop w:val="0"/>
          <w:marBottom w:val="0"/>
          <w:divBdr>
            <w:top w:val="none" w:sz="0" w:space="0" w:color="auto"/>
            <w:left w:val="none" w:sz="0" w:space="0" w:color="auto"/>
            <w:bottom w:val="none" w:sz="0" w:space="0" w:color="auto"/>
            <w:right w:val="none" w:sz="0" w:space="0" w:color="auto"/>
          </w:divBdr>
        </w:div>
        <w:div w:id="765923283">
          <w:marLeft w:val="0"/>
          <w:marRight w:val="0"/>
          <w:marTop w:val="0"/>
          <w:marBottom w:val="0"/>
          <w:divBdr>
            <w:top w:val="none" w:sz="0" w:space="0" w:color="auto"/>
            <w:left w:val="none" w:sz="0" w:space="0" w:color="auto"/>
            <w:bottom w:val="none" w:sz="0" w:space="0" w:color="auto"/>
            <w:right w:val="none" w:sz="0" w:space="0" w:color="auto"/>
          </w:divBdr>
        </w:div>
        <w:div w:id="783234990">
          <w:marLeft w:val="0"/>
          <w:marRight w:val="0"/>
          <w:marTop w:val="0"/>
          <w:marBottom w:val="0"/>
          <w:divBdr>
            <w:top w:val="none" w:sz="0" w:space="0" w:color="auto"/>
            <w:left w:val="none" w:sz="0" w:space="0" w:color="auto"/>
            <w:bottom w:val="none" w:sz="0" w:space="0" w:color="auto"/>
            <w:right w:val="none" w:sz="0" w:space="0" w:color="auto"/>
          </w:divBdr>
        </w:div>
        <w:div w:id="914360222">
          <w:marLeft w:val="0"/>
          <w:marRight w:val="0"/>
          <w:marTop w:val="0"/>
          <w:marBottom w:val="0"/>
          <w:divBdr>
            <w:top w:val="none" w:sz="0" w:space="0" w:color="auto"/>
            <w:left w:val="none" w:sz="0" w:space="0" w:color="auto"/>
            <w:bottom w:val="none" w:sz="0" w:space="0" w:color="auto"/>
            <w:right w:val="none" w:sz="0" w:space="0" w:color="auto"/>
          </w:divBdr>
        </w:div>
        <w:div w:id="936718434">
          <w:marLeft w:val="0"/>
          <w:marRight w:val="0"/>
          <w:marTop w:val="0"/>
          <w:marBottom w:val="0"/>
          <w:divBdr>
            <w:top w:val="none" w:sz="0" w:space="0" w:color="auto"/>
            <w:left w:val="none" w:sz="0" w:space="0" w:color="auto"/>
            <w:bottom w:val="none" w:sz="0" w:space="0" w:color="auto"/>
            <w:right w:val="none" w:sz="0" w:space="0" w:color="auto"/>
          </w:divBdr>
        </w:div>
        <w:div w:id="973825996">
          <w:marLeft w:val="0"/>
          <w:marRight w:val="0"/>
          <w:marTop w:val="0"/>
          <w:marBottom w:val="0"/>
          <w:divBdr>
            <w:top w:val="none" w:sz="0" w:space="0" w:color="auto"/>
            <w:left w:val="none" w:sz="0" w:space="0" w:color="auto"/>
            <w:bottom w:val="none" w:sz="0" w:space="0" w:color="auto"/>
            <w:right w:val="none" w:sz="0" w:space="0" w:color="auto"/>
          </w:divBdr>
        </w:div>
        <w:div w:id="1048724845">
          <w:marLeft w:val="0"/>
          <w:marRight w:val="0"/>
          <w:marTop w:val="0"/>
          <w:marBottom w:val="0"/>
          <w:divBdr>
            <w:top w:val="none" w:sz="0" w:space="0" w:color="auto"/>
            <w:left w:val="none" w:sz="0" w:space="0" w:color="auto"/>
            <w:bottom w:val="none" w:sz="0" w:space="0" w:color="auto"/>
            <w:right w:val="none" w:sz="0" w:space="0" w:color="auto"/>
          </w:divBdr>
        </w:div>
        <w:div w:id="1063026362">
          <w:marLeft w:val="0"/>
          <w:marRight w:val="0"/>
          <w:marTop w:val="0"/>
          <w:marBottom w:val="0"/>
          <w:divBdr>
            <w:top w:val="none" w:sz="0" w:space="0" w:color="auto"/>
            <w:left w:val="none" w:sz="0" w:space="0" w:color="auto"/>
            <w:bottom w:val="none" w:sz="0" w:space="0" w:color="auto"/>
            <w:right w:val="none" w:sz="0" w:space="0" w:color="auto"/>
          </w:divBdr>
        </w:div>
        <w:div w:id="1064136046">
          <w:marLeft w:val="0"/>
          <w:marRight w:val="0"/>
          <w:marTop w:val="0"/>
          <w:marBottom w:val="0"/>
          <w:divBdr>
            <w:top w:val="none" w:sz="0" w:space="0" w:color="auto"/>
            <w:left w:val="none" w:sz="0" w:space="0" w:color="auto"/>
            <w:bottom w:val="none" w:sz="0" w:space="0" w:color="auto"/>
            <w:right w:val="none" w:sz="0" w:space="0" w:color="auto"/>
          </w:divBdr>
        </w:div>
        <w:div w:id="1066806642">
          <w:marLeft w:val="0"/>
          <w:marRight w:val="0"/>
          <w:marTop w:val="0"/>
          <w:marBottom w:val="0"/>
          <w:divBdr>
            <w:top w:val="none" w:sz="0" w:space="0" w:color="auto"/>
            <w:left w:val="none" w:sz="0" w:space="0" w:color="auto"/>
            <w:bottom w:val="none" w:sz="0" w:space="0" w:color="auto"/>
            <w:right w:val="none" w:sz="0" w:space="0" w:color="auto"/>
          </w:divBdr>
        </w:div>
        <w:div w:id="1069956526">
          <w:marLeft w:val="0"/>
          <w:marRight w:val="0"/>
          <w:marTop w:val="0"/>
          <w:marBottom w:val="0"/>
          <w:divBdr>
            <w:top w:val="none" w:sz="0" w:space="0" w:color="auto"/>
            <w:left w:val="none" w:sz="0" w:space="0" w:color="auto"/>
            <w:bottom w:val="none" w:sz="0" w:space="0" w:color="auto"/>
            <w:right w:val="none" w:sz="0" w:space="0" w:color="auto"/>
          </w:divBdr>
        </w:div>
        <w:div w:id="1178814061">
          <w:marLeft w:val="0"/>
          <w:marRight w:val="0"/>
          <w:marTop w:val="0"/>
          <w:marBottom w:val="0"/>
          <w:divBdr>
            <w:top w:val="none" w:sz="0" w:space="0" w:color="auto"/>
            <w:left w:val="none" w:sz="0" w:space="0" w:color="auto"/>
            <w:bottom w:val="none" w:sz="0" w:space="0" w:color="auto"/>
            <w:right w:val="none" w:sz="0" w:space="0" w:color="auto"/>
          </w:divBdr>
        </w:div>
        <w:div w:id="1210916940">
          <w:marLeft w:val="0"/>
          <w:marRight w:val="0"/>
          <w:marTop w:val="0"/>
          <w:marBottom w:val="0"/>
          <w:divBdr>
            <w:top w:val="none" w:sz="0" w:space="0" w:color="auto"/>
            <w:left w:val="none" w:sz="0" w:space="0" w:color="auto"/>
            <w:bottom w:val="none" w:sz="0" w:space="0" w:color="auto"/>
            <w:right w:val="none" w:sz="0" w:space="0" w:color="auto"/>
          </w:divBdr>
        </w:div>
        <w:div w:id="1376083615">
          <w:marLeft w:val="0"/>
          <w:marRight w:val="0"/>
          <w:marTop w:val="0"/>
          <w:marBottom w:val="0"/>
          <w:divBdr>
            <w:top w:val="none" w:sz="0" w:space="0" w:color="auto"/>
            <w:left w:val="none" w:sz="0" w:space="0" w:color="auto"/>
            <w:bottom w:val="none" w:sz="0" w:space="0" w:color="auto"/>
            <w:right w:val="none" w:sz="0" w:space="0" w:color="auto"/>
          </w:divBdr>
        </w:div>
        <w:div w:id="1418134787">
          <w:marLeft w:val="0"/>
          <w:marRight w:val="0"/>
          <w:marTop w:val="0"/>
          <w:marBottom w:val="0"/>
          <w:divBdr>
            <w:top w:val="none" w:sz="0" w:space="0" w:color="auto"/>
            <w:left w:val="none" w:sz="0" w:space="0" w:color="auto"/>
            <w:bottom w:val="none" w:sz="0" w:space="0" w:color="auto"/>
            <w:right w:val="none" w:sz="0" w:space="0" w:color="auto"/>
          </w:divBdr>
        </w:div>
        <w:div w:id="1524437489">
          <w:marLeft w:val="0"/>
          <w:marRight w:val="0"/>
          <w:marTop w:val="0"/>
          <w:marBottom w:val="0"/>
          <w:divBdr>
            <w:top w:val="none" w:sz="0" w:space="0" w:color="auto"/>
            <w:left w:val="none" w:sz="0" w:space="0" w:color="auto"/>
            <w:bottom w:val="none" w:sz="0" w:space="0" w:color="auto"/>
            <w:right w:val="none" w:sz="0" w:space="0" w:color="auto"/>
          </w:divBdr>
        </w:div>
        <w:div w:id="1591692449">
          <w:marLeft w:val="0"/>
          <w:marRight w:val="0"/>
          <w:marTop w:val="0"/>
          <w:marBottom w:val="0"/>
          <w:divBdr>
            <w:top w:val="none" w:sz="0" w:space="0" w:color="auto"/>
            <w:left w:val="none" w:sz="0" w:space="0" w:color="auto"/>
            <w:bottom w:val="none" w:sz="0" w:space="0" w:color="auto"/>
            <w:right w:val="none" w:sz="0" w:space="0" w:color="auto"/>
          </w:divBdr>
        </w:div>
        <w:div w:id="1611351867">
          <w:marLeft w:val="0"/>
          <w:marRight w:val="0"/>
          <w:marTop w:val="0"/>
          <w:marBottom w:val="0"/>
          <w:divBdr>
            <w:top w:val="none" w:sz="0" w:space="0" w:color="auto"/>
            <w:left w:val="none" w:sz="0" w:space="0" w:color="auto"/>
            <w:bottom w:val="none" w:sz="0" w:space="0" w:color="auto"/>
            <w:right w:val="none" w:sz="0" w:space="0" w:color="auto"/>
          </w:divBdr>
        </w:div>
        <w:div w:id="1620183007">
          <w:marLeft w:val="0"/>
          <w:marRight w:val="0"/>
          <w:marTop w:val="0"/>
          <w:marBottom w:val="0"/>
          <w:divBdr>
            <w:top w:val="none" w:sz="0" w:space="0" w:color="auto"/>
            <w:left w:val="none" w:sz="0" w:space="0" w:color="auto"/>
            <w:bottom w:val="none" w:sz="0" w:space="0" w:color="auto"/>
            <w:right w:val="none" w:sz="0" w:space="0" w:color="auto"/>
          </w:divBdr>
        </w:div>
        <w:div w:id="1629433672">
          <w:marLeft w:val="0"/>
          <w:marRight w:val="0"/>
          <w:marTop w:val="0"/>
          <w:marBottom w:val="0"/>
          <w:divBdr>
            <w:top w:val="none" w:sz="0" w:space="0" w:color="auto"/>
            <w:left w:val="none" w:sz="0" w:space="0" w:color="auto"/>
            <w:bottom w:val="none" w:sz="0" w:space="0" w:color="auto"/>
            <w:right w:val="none" w:sz="0" w:space="0" w:color="auto"/>
          </w:divBdr>
        </w:div>
        <w:div w:id="1639728096">
          <w:marLeft w:val="0"/>
          <w:marRight w:val="0"/>
          <w:marTop w:val="0"/>
          <w:marBottom w:val="0"/>
          <w:divBdr>
            <w:top w:val="none" w:sz="0" w:space="0" w:color="auto"/>
            <w:left w:val="none" w:sz="0" w:space="0" w:color="auto"/>
            <w:bottom w:val="none" w:sz="0" w:space="0" w:color="auto"/>
            <w:right w:val="none" w:sz="0" w:space="0" w:color="auto"/>
          </w:divBdr>
        </w:div>
        <w:div w:id="2019648923">
          <w:marLeft w:val="0"/>
          <w:marRight w:val="0"/>
          <w:marTop w:val="0"/>
          <w:marBottom w:val="0"/>
          <w:divBdr>
            <w:top w:val="none" w:sz="0" w:space="0" w:color="auto"/>
            <w:left w:val="none" w:sz="0" w:space="0" w:color="auto"/>
            <w:bottom w:val="none" w:sz="0" w:space="0" w:color="auto"/>
            <w:right w:val="none" w:sz="0" w:space="0" w:color="auto"/>
          </w:divBdr>
        </w:div>
        <w:div w:id="2030793921">
          <w:marLeft w:val="0"/>
          <w:marRight w:val="0"/>
          <w:marTop w:val="0"/>
          <w:marBottom w:val="0"/>
          <w:divBdr>
            <w:top w:val="none" w:sz="0" w:space="0" w:color="auto"/>
            <w:left w:val="none" w:sz="0" w:space="0" w:color="auto"/>
            <w:bottom w:val="none" w:sz="0" w:space="0" w:color="auto"/>
            <w:right w:val="none" w:sz="0" w:space="0" w:color="auto"/>
          </w:divBdr>
        </w:div>
        <w:div w:id="2067529823">
          <w:marLeft w:val="0"/>
          <w:marRight w:val="0"/>
          <w:marTop w:val="0"/>
          <w:marBottom w:val="0"/>
          <w:divBdr>
            <w:top w:val="none" w:sz="0" w:space="0" w:color="auto"/>
            <w:left w:val="none" w:sz="0" w:space="0" w:color="auto"/>
            <w:bottom w:val="none" w:sz="0" w:space="0" w:color="auto"/>
            <w:right w:val="none" w:sz="0" w:space="0" w:color="auto"/>
          </w:divBdr>
        </w:div>
      </w:divsChild>
    </w:div>
    <w:div w:id="346761994">
      <w:bodyDiv w:val="1"/>
      <w:marLeft w:val="0"/>
      <w:marRight w:val="0"/>
      <w:marTop w:val="0"/>
      <w:marBottom w:val="0"/>
      <w:divBdr>
        <w:top w:val="none" w:sz="0" w:space="0" w:color="auto"/>
        <w:left w:val="none" w:sz="0" w:space="0" w:color="auto"/>
        <w:bottom w:val="none" w:sz="0" w:space="0" w:color="auto"/>
        <w:right w:val="none" w:sz="0" w:space="0" w:color="auto"/>
      </w:divBdr>
      <w:divsChild>
        <w:div w:id="59252919">
          <w:marLeft w:val="0"/>
          <w:marRight w:val="0"/>
          <w:marTop w:val="0"/>
          <w:marBottom w:val="0"/>
          <w:divBdr>
            <w:top w:val="none" w:sz="0" w:space="0" w:color="auto"/>
            <w:left w:val="none" w:sz="0" w:space="0" w:color="auto"/>
            <w:bottom w:val="none" w:sz="0" w:space="0" w:color="auto"/>
            <w:right w:val="none" w:sz="0" w:space="0" w:color="auto"/>
          </w:divBdr>
        </w:div>
        <w:div w:id="62684717">
          <w:marLeft w:val="0"/>
          <w:marRight w:val="0"/>
          <w:marTop w:val="0"/>
          <w:marBottom w:val="0"/>
          <w:divBdr>
            <w:top w:val="none" w:sz="0" w:space="0" w:color="auto"/>
            <w:left w:val="none" w:sz="0" w:space="0" w:color="auto"/>
            <w:bottom w:val="none" w:sz="0" w:space="0" w:color="auto"/>
            <w:right w:val="none" w:sz="0" w:space="0" w:color="auto"/>
          </w:divBdr>
        </w:div>
        <w:div w:id="166871997">
          <w:marLeft w:val="0"/>
          <w:marRight w:val="0"/>
          <w:marTop w:val="0"/>
          <w:marBottom w:val="0"/>
          <w:divBdr>
            <w:top w:val="none" w:sz="0" w:space="0" w:color="auto"/>
            <w:left w:val="none" w:sz="0" w:space="0" w:color="auto"/>
            <w:bottom w:val="none" w:sz="0" w:space="0" w:color="auto"/>
            <w:right w:val="none" w:sz="0" w:space="0" w:color="auto"/>
          </w:divBdr>
        </w:div>
        <w:div w:id="167260711">
          <w:marLeft w:val="0"/>
          <w:marRight w:val="0"/>
          <w:marTop w:val="0"/>
          <w:marBottom w:val="0"/>
          <w:divBdr>
            <w:top w:val="none" w:sz="0" w:space="0" w:color="auto"/>
            <w:left w:val="none" w:sz="0" w:space="0" w:color="auto"/>
            <w:bottom w:val="none" w:sz="0" w:space="0" w:color="auto"/>
            <w:right w:val="none" w:sz="0" w:space="0" w:color="auto"/>
          </w:divBdr>
        </w:div>
        <w:div w:id="169372309">
          <w:marLeft w:val="0"/>
          <w:marRight w:val="0"/>
          <w:marTop w:val="0"/>
          <w:marBottom w:val="0"/>
          <w:divBdr>
            <w:top w:val="none" w:sz="0" w:space="0" w:color="auto"/>
            <w:left w:val="none" w:sz="0" w:space="0" w:color="auto"/>
            <w:bottom w:val="none" w:sz="0" w:space="0" w:color="auto"/>
            <w:right w:val="none" w:sz="0" w:space="0" w:color="auto"/>
          </w:divBdr>
        </w:div>
        <w:div w:id="191457615">
          <w:marLeft w:val="0"/>
          <w:marRight w:val="0"/>
          <w:marTop w:val="0"/>
          <w:marBottom w:val="0"/>
          <w:divBdr>
            <w:top w:val="none" w:sz="0" w:space="0" w:color="auto"/>
            <w:left w:val="none" w:sz="0" w:space="0" w:color="auto"/>
            <w:bottom w:val="none" w:sz="0" w:space="0" w:color="auto"/>
            <w:right w:val="none" w:sz="0" w:space="0" w:color="auto"/>
          </w:divBdr>
        </w:div>
        <w:div w:id="205263749">
          <w:marLeft w:val="0"/>
          <w:marRight w:val="0"/>
          <w:marTop w:val="0"/>
          <w:marBottom w:val="0"/>
          <w:divBdr>
            <w:top w:val="none" w:sz="0" w:space="0" w:color="auto"/>
            <w:left w:val="none" w:sz="0" w:space="0" w:color="auto"/>
            <w:bottom w:val="none" w:sz="0" w:space="0" w:color="auto"/>
            <w:right w:val="none" w:sz="0" w:space="0" w:color="auto"/>
          </w:divBdr>
        </w:div>
        <w:div w:id="211815542">
          <w:marLeft w:val="0"/>
          <w:marRight w:val="0"/>
          <w:marTop w:val="0"/>
          <w:marBottom w:val="0"/>
          <w:divBdr>
            <w:top w:val="none" w:sz="0" w:space="0" w:color="auto"/>
            <w:left w:val="none" w:sz="0" w:space="0" w:color="auto"/>
            <w:bottom w:val="none" w:sz="0" w:space="0" w:color="auto"/>
            <w:right w:val="none" w:sz="0" w:space="0" w:color="auto"/>
          </w:divBdr>
        </w:div>
        <w:div w:id="234166298">
          <w:marLeft w:val="0"/>
          <w:marRight w:val="0"/>
          <w:marTop w:val="0"/>
          <w:marBottom w:val="0"/>
          <w:divBdr>
            <w:top w:val="none" w:sz="0" w:space="0" w:color="auto"/>
            <w:left w:val="none" w:sz="0" w:space="0" w:color="auto"/>
            <w:bottom w:val="none" w:sz="0" w:space="0" w:color="auto"/>
            <w:right w:val="none" w:sz="0" w:space="0" w:color="auto"/>
          </w:divBdr>
        </w:div>
        <w:div w:id="274410504">
          <w:marLeft w:val="0"/>
          <w:marRight w:val="0"/>
          <w:marTop w:val="0"/>
          <w:marBottom w:val="0"/>
          <w:divBdr>
            <w:top w:val="none" w:sz="0" w:space="0" w:color="auto"/>
            <w:left w:val="none" w:sz="0" w:space="0" w:color="auto"/>
            <w:bottom w:val="none" w:sz="0" w:space="0" w:color="auto"/>
            <w:right w:val="none" w:sz="0" w:space="0" w:color="auto"/>
          </w:divBdr>
        </w:div>
        <w:div w:id="294875706">
          <w:marLeft w:val="0"/>
          <w:marRight w:val="0"/>
          <w:marTop w:val="0"/>
          <w:marBottom w:val="0"/>
          <w:divBdr>
            <w:top w:val="none" w:sz="0" w:space="0" w:color="auto"/>
            <w:left w:val="none" w:sz="0" w:space="0" w:color="auto"/>
            <w:bottom w:val="none" w:sz="0" w:space="0" w:color="auto"/>
            <w:right w:val="none" w:sz="0" w:space="0" w:color="auto"/>
          </w:divBdr>
        </w:div>
        <w:div w:id="314578428">
          <w:marLeft w:val="0"/>
          <w:marRight w:val="0"/>
          <w:marTop w:val="0"/>
          <w:marBottom w:val="0"/>
          <w:divBdr>
            <w:top w:val="none" w:sz="0" w:space="0" w:color="auto"/>
            <w:left w:val="none" w:sz="0" w:space="0" w:color="auto"/>
            <w:bottom w:val="none" w:sz="0" w:space="0" w:color="auto"/>
            <w:right w:val="none" w:sz="0" w:space="0" w:color="auto"/>
          </w:divBdr>
        </w:div>
        <w:div w:id="319116975">
          <w:marLeft w:val="0"/>
          <w:marRight w:val="0"/>
          <w:marTop w:val="0"/>
          <w:marBottom w:val="0"/>
          <w:divBdr>
            <w:top w:val="none" w:sz="0" w:space="0" w:color="auto"/>
            <w:left w:val="none" w:sz="0" w:space="0" w:color="auto"/>
            <w:bottom w:val="none" w:sz="0" w:space="0" w:color="auto"/>
            <w:right w:val="none" w:sz="0" w:space="0" w:color="auto"/>
          </w:divBdr>
        </w:div>
        <w:div w:id="360858702">
          <w:marLeft w:val="0"/>
          <w:marRight w:val="0"/>
          <w:marTop w:val="0"/>
          <w:marBottom w:val="0"/>
          <w:divBdr>
            <w:top w:val="none" w:sz="0" w:space="0" w:color="auto"/>
            <w:left w:val="none" w:sz="0" w:space="0" w:color="auto"/>
            <w:bottom w:val="none" w:sz="0" w:space="0" w:color="auto"/>
            <w:right w:val="none" w:sz="0" w:space="0" w:color="auto"/>
          </w:divBdr>
        </w:div>
        <w:div w:id="380398556">
          <w:marLeft w:val="0"/>
          <w:marRight w:val="0"/>
          <w:marTop w:val="0"/>
          <w:marBottom w:val="0"/>
          <w:divBdr>
            <w:top w:val="none" w:sz="0" w:space="0" w:color="auto"/>
            <w:left w:val="none" w:sz="0" w:space="0" w:color="auto"/>
            <w:bottom w:val="none" w:sz="0" w:space="0" w:color="auto"/>
            <w:right w:val="none" w:sz="0" w:space="0" w:color="auto"/>
          </w:divBdr>
        </w:div>
        <w:div w:id="433943235">
          <w:marLeft w:val="0"/>
          <w:marRight w:val="0"/>
          <w:marTop w:val="0"/>
          <w:marBottom w:val="0"/>
          <w:divBdr>
            <w:top w:val="none" w:sz="0" w:space="0" w:color="auto"/>
            <w:left w:val="none" w:sz="0" w:space="0" w:color="auto"/>
            <w:bottom w:val="none" w:sz="0" w:space="0" w:color="auto"/>
            <w:right w:val="none" w:sz="0" w:space="0" w:color="auto"/>
          </w:divBdr>
        </w:div>
        <w:div w:id="465896892">
          <w:marLeft w:val="0"/>
          <w:marRight w:val="0"/>
          <w:marTop w:val="0"/>
          <w:marBottom w:val="0"/>
          <w:divBdr>
            <w:top w:val="none" w:sz="0" w:space="0" w:color="auto"/>
            <w:left w:val="none" w:sz="0" w:space="0" w:color="auto"/>
            <w:bottom w:val="none" w:sz="0" w:space="0" w:color="auto"/>
            <w:right w:val="none" w:sz="0" w:space="0" w:color="auto"/>
          </w:divBdr>
        </w:div>
        <w:div w:id="558714889">
          <w:marLeft w:val="0"/>
          <w:marRight w:val="0"/>
          <w:marTop w:val="0"/>
          <w:marBottom w:val="0"/>
          <w:divBdr>
            <w:top w:val="none" w:sz="0" w:space="0" w:color="auto"/>
            <w:left w:val="none" w:sz="0" w:space="0" w:color="auto"/>
            <w:bottom w:val="none" w:sz="0" w:space="0" w:color="auto"/>
            <w:right w:val="none" w:sz="0" w:space="0" w:color="auto"/>
          </w:divBdr>
        </w:div>
        <w:div w:id="608853733">
          <w:marLeft w:val="0"/>
          <w:marRight w:val="0"/>
          <w:marTop w:val="0"/>
          <w:marBottom w:val="0"/>
          <w:divBdr>
            <w:top w:val="none" w:sz="0" w:space="0" w:color="auto"/>
            <w:left w:val="none" w:sz="0" w:space="0" w:color="auto"/>
            <w:bottom w:val="none" w:sz="0" w:space="0" w:color="auto"/>
            <w:right w:val="none" w:sz="0" w:space="0" w:color="auto"/>
          </w:divBdr>
        </w:div>
        <w:div w:id="692918451">
          <w:marLeft w:val="0"/>
          <w:marRight w:val="0"/>
          <w:marTop w:val="0"/>
          <w:marBottom w:val="0"/>
          <w:divBdr>
            <w:top w:val="none" w:sz="0" w:space="0" w:color="auto"/>
            <w:left w:val="none" w:sz="0" w:space="0" w:color="auto"/>
            <w:bottom w:val="none" w:sz="0" w:space="0" w:color="auto"/>
            <w:right w:val="none" w:sz="0" w:space="0" w:color="auto"/>
          </w:divBdr>
        </w:div>
        <w:div w:id="773551503">
          <w:marLeft w:val="0"/>
          <w:marRight w:val="0"/>
          <w:marTop w:val="0"/>
          <w:marBottom w:val="0"/>
          <w:divBdr>
            <w:top w:val="none" w:sz="0" w:space="0" w:color="auto"/>
            <w:left w:val="none" w:sz="0" w:space="0" w:color="auto"/>
            <w:bottom w:val="none" w:sz="0" w:space="0" w:color="auto"/>
            <w:right w:val="none" w:sz="0" w:space="0" w:color="auto"/>
          </w:divBdr>
        </w:div>
        <w:div w:id="784353682">
          <w:marLeft w:val="0"/>
          <w:marRight w:val="0"/>
          <w:marTop w:val="0"/>
          <w:marBottom w:val="0"/>
          <w:divBdr>
            <w:top w:val="none" w:sz="0" w:space="0" w:color="auto"/>
            <w:left w:val="none" w:sz="0" w:space="0" w:color="auto"/>
            <w:bottom w:val="none" w:sz="0" w:space="0" w:color="auto"/>
            <w:right w:val="none" w:sz="0" w:space="0" w:color="auto"/>
          </w:divBdr>
        </w:div>
        <w:div w:id="845553363">
          <w:marLeft w:val="0"/>
          <w:marRight w:val="0"/>
          <w:marTop w:val="0"/>
          <w:marBottom w:val="0"/>
          <w:divBdr>
            <w:top w:val="none" w:sz="0" w:space="0" w:color="auto"/>
            <w:left w:val="none" w:sz="0" w:space="0" w:color="auto"/>
            <w:bottom w:val="none" w:sz="0" w:space="0" w:color="auto"/>
            <w:right w:val="none" w:sz="0" w:space="0" w:color="auto"/>
          </w:divBdr>
        </w:div>
        <w:div w:id="863132066">
          <w:marLeft w:val="0"/>
          <w:marRight w:val="0"/>
          <w:marTop w:val="0"/>
          <w:marBottom w:val="0"/>
          <w:divBdr>
            <w:top w:val="none" w:sz="0" w:space="0" w:color="auto"/>
            <w:left w:val="none" w:sz="0" w:space="0" w:color="auto"/>
            <w:bottom w:val="none" w:sz="0" w:space="0" w:color="auto"/>
            <w:right w:val="none" w:sz="0" w:space="0" w:color="auto"/>
          </w:divBdr>
        </w:div>
        <w:div w:id="943225831">
          <w:marLeft w:val="0"/>
          <w:marRight w:val="0"/>
          <w:marTop w:val="0"/>
          <w:marBottom w:val="0"/>
          <w:divBdr>
            <w:top w:val="none" w:sz="0" w:space="0" w:color="auto"/>
            <w:left w:val="none" w:sz="0" w:space="0" w:color="auto"/>
            <w:bottom w:val="none" w:sz="0" w:space="0" w:color="auto"/>
            <w:right w:val="none" w:sz="0" w:space="0" w:color="auto"/>
          </w:divBdr>
        </w:div>
        <w:div w:id="990871238">
          <w:marLeft w:val="0"/>
          <w:marRight w:val="0"/>
          <w:marTop w:val="0"/>
          <w:marBottom w:val="0"/>
          <w:divBdr>
            <w:top w:val="none" w:sz="0" w:space="0" w:color="auto"/>
            <w:left w:val="none" w:sz="0" w:space="0" w:color="auto"/>
            <w:bottom w:val="none" w:sz="0" w:space="0" w:color="auto"/>
            <w:right w:val="none" w:sz="0" w:space="0" w:color="auto"/>
          </w:divBdr>
        </w:div>
        <w:div w:id="999842790">
          <w:marLeft w:val="0"/>
          <w:marRight w:val="0"/>
          <w:marTop w:val="0"/>
          <w:marBottom w:val="0"/>
          <w:divBdr>
            <w:top w:val="none" w:sz="0" w:space="0" w:color="auto"/>
            <w:left w:val="none" w:sz="0" w:space="0" w:color="auto"/>
            <w:bottom w:val="none" w:sz="0" w:space="0" w:color="auto"/>
            <w:right w:val="none" w:sz="0" w:space="0" w:color="auto"/>
          </w:divBdr>
        </w:div>
        <w:div w:id="1057508769">
          <w:marLeft w:val="0"/>
          <w:marRight w:val="0"/>
          <w:marTop w:val="0"/>
          <w:marBottom w:val="0"/>
          <w:divBdr>
            <w:top w:val="none" w:sz="0" w:space="0" w:color="auto"/>
            <w:left w:val="none" w:sz="0" w:space="0" w:color="auto"/>
            <w:bottom w:val="none" w:sz="0" w:space="0" w:color="auto"/>
            <w:right w:val="none" w:sz="0" w:space="0" w:color="auto"/>
          </w:divBdr>
        </w:div>
        <w:div w:id="1107577385">
          <w:marLeft w:val="0"/>
          <w:marRight w:val="0"/>
          <w:marTop w:val="0"/>
          <w:marBottom w:val="0"/>
          <w:divBdr>
            <w:top w:val="none" w:sz="0" w:space="0" w:color="auto"/>
            <w:left w:val="none" w:sz="0" w:space="0" w:color="auto"/>
            <w:bottom w:val="none" w:sz="0" w:space="0" w:color="auto"/>
            <w:right w:val="none" w:sz="0" w:space="0" w:color="auto"/>
          </w:divBdr>
        </w:div>
        <w:div w:id="1291746552">
          <w:marLeft w:val="0"/>
          <w:marRight w:val="0"/>
          <w:marTop w:val="0"/>
          <w:marBottom w:val="0"/>
          <w:divBdr>
            <w:top w:val="none" w:sz="0" w:space="0" w:color="auto"/>
            <w:left w:val="none" w:sz="0" w:space="0" w:color="auto"/>
            <w:bottom w:val="none" w:sz="0" w:space="0" w:color="auto"/>
            <w:right w:val="none" w:sz="0" w:space="0" w:color="auto"/>
          </w:divBdr>
        </w:div>
        <w:div w:id="1428694802">
          <w:marLeft w:val="0"/>
          <w:marRight w:val="0"/>
          <w:marTop w:val="0"/>
          <w:marBottom w:val="0"/>
          <w:divBdr>
            <w:top w:val="none" w:sz="0" w:space="0" w:color="auto"/>
            <w:left w:val="none" w:sz="0" w:space="0" w:color="auto"/>
            <w:bottom w:val="none" w:sz="0" w:space="0" w:color="auto"/>
            <w:right w:val="none" w:sz="0" w:space="0" w:color="auto"/>
          </w:divBdr>
        </w:div>
        <w:div w:id="1520315895">
          <w:marLeft w:val="0"/>
          <w:marRight w:val="0"/>
          <w:marTop w:val="0"/>
          <w:marBottom w:val="0"/>
          <w:divBdr>
            <w:top w:val="none" w:sz="0" w:space="0" w:color="auto"/>
            <w:left w:val="none" w:sz="0" w:space="0" w:color="auto"/>
            <w:bottom w:val="none" w:sz="0" w:space="0" w:color="auto"/>
            <w:right w:val="none" w:sz="0" w:space="0" w:color="auto"/>
          </w:divBdr>
        </w:div>
        <w:div w:id="1662392902">
          <w:marLeft w:val="0"/>
          <w:marRight w:val="0"/>
          <w:marTop w:val="0"/>
          <w:marBottom w:val="0"/>
          <w:divBdr>
            <w:top w:val="none" w:sz="0" w:space="0" w:color="auto"/>
            <w:left w:val="none" w:sz="0" w:space="0" w:color="auto"/>
            <w:bottom w:val="none" w:sz="0" w:space="0" w:color="auto"/>
            <w:right w:val="none" w:sz="0" w:space="0" w:color="auto"/>
          </w:divBdr>
        </w:div>
        <w:div w:id="1772362124">
          <w:marLeft w:val="0"/>
          <w:marRight w:val="0"/>
          <w:marTop w:val="0"/>
          <w:marBottom w:val="0"/>
          <w:divBdr>
            <w:top w:val="none" w:sz="0" w:space="0" w:color="auto"/>
            <w:left w:val="none" w:sz="0" w:space="0" w:color="auto"/>
            <w:bottom w:val="none" w:sz="0" w:space="0" w:color="auto"/>
            <w:right w:val="none" w:sz="0" w:space="0" w:color="auto"/>
          </w:divBdr>
        </w:div>
        <w:div w:id="1835686368">
          <w:marLeft w:val="0"/>
          <w:marRight w:val="0"/>
          <w:marTop w:val="0"/>
          <w:marBottom w:val="0"/>
          <w:divBdr>
            <w:top w:val="none" w:sz="0" w:space="0" w:color="auto"/>
            <w:left w:val="none" w:sz="0" w:space="0" w:color="auto"/>
            <w:bottom w:val="none" w:sz="0" w:space="0" w:color="auto"/>
            <w:right w:val="none" w:sz="0" w:space="0" w:color="auto"/>
          </w:divBdr>
        </w:div>
        <w:div w:id="1864514061">
          <w:marLeft w:val="0"/>
          <w:marRight w:val="0"/>
          <w:marTop w:val="0"/>
          <w:marBottom w:val="0"/>
          <w:divBdr>
            <w:top w:val="none" w:sz="0" w:space="0" w:color="auto"/>
            <w:left w:val="none" w:sz="0" w:space="0" w:color="auto"/>
            <w:bottom w:val="none" w:sz="0" w:space="0" w:color="auto"/>
            <w:right w:val="none" w:sz="0" w:space="0" w:color="auto"/>
          </w:divBdr>
        </w:div>
        <w:div w:id="2004619063">
          <w:marLeft w:val="0"/>
          <w:marRight w:val="0"/>
          <w:marTop w:val="0"/>
          <w:marBottom w:val="0"/>
          <w:divBdr>
            <w:top w:val="none" w:sz="0" w:space="0" w:color="auto"/>
            <w:left w:val="none" w:sz="0" w:space="0" w:color="auto"/>
            <w:bottom w:val="none" w:sz="0" w:space="0" w:color="auto"/>
            <w:right w:val="none" w:sz="0" w:space="0" w:color="auto"/>
          </w:divBdr>
        </w:div>
        <w:div w:id="2042898605">
          <w:marLeft w:val="0"/>
          <w:marRight w:val="0"/>
          <w:marTop w:val="0"/>
          <w:marBottom w:val="0"/>
          <w:divBdr>
            <w:top w:val="none" w:sz="0" w:space="0" w:color="auto"/>
            <w:left w:val="none" w:sz="0" w:space="0" w:color="auto"/>
            <w:bottom w:val="none" w:sz="0" w:space="0" w:color="auto"/>
            <w:right w:val="none" w:sz="0" w:space="0" w:color="auto"/>
          </w:divBdr>
        </w:div>
        <w:div w:id="2102531151">
          <w:marLeft w:val="0"/>
          <w:marRight w:val="0"/>
          <w:marTop w:val="0"/>
          <w:marBottom w:val="0"/>
          <w:divBdr>
            <w:top w:val="none" w:sz="0" w:space="0" w:color="auto"/>
            <w:left w:val="none" w:sz="0" w:space="0" w:color="auto"/>
            <w:bottom w:val="none" w:sz="0" w:space="0" w:color="auto"/>
            <w:right w:val="none" w:sz="0" w:space="0" w:color="auto"/>
          </w:divBdr>
        </w:div>
        <w:div w:id="2127575839">
          <w:marLeft w:val="0"/>
          <w:marRight w:val="0"/>
          <w:marTop w:val="0"/>
          <w:marBottom w:val="0"/>
          <w:divBdr>
            <w:top w:val="none" w:sz="0" w:space="0" w:color="auto"/>
            <w:left w:val="none" w:sz="0" w:space="0" w:color="auto"/>
            <w:bottom w:val="none" w:sz="0" w:space="0" w:color="auto"/>
            <w:right w:val="none" w:sz="0" w:space="0" w:color="auto"/>
          </w:divBdr>
        </w:div>
      </w:divsChild>
    </w:div>
    <w:div w:id="350033248">
      <w:bodyDiv w:val="1"/>
      <w:marLeft w:val="0"/>
      <w:marRight w:val="0"/>
      <w:marTop w:val="0"/>
      <w:marBottom w:val="0"/>
      <w:divBdr>
        <w:top w:val="none" w:sz="0" w:space="0" w:color="auto"/>
        <w:left w:val="none" w:sz="0" w:space="0" w:color="auto"/>
        <w:bottom w:val="none" w:sz="0" w:space="0" w:color="auto"/>
        <w:right w:val="none" w:sz="0" w:space="0" w:color="auto"/>
      </w:divBdr>
    </w:div>
    <w:div w:id="391925129">
      <w:bodyDiv w:val="1"/>
      <w:marLeft w:val="0"/>
      <w:marRight w:val="0"/>
      <w:marTop w:val="0"/>
      <w:marBottom w:val="0"/>
      <w:divBdr>
        <w:top w:val="none" w:sz="0" w:space="0" w:color="auto"/>
        <w:left w:val="none" w:sz="0" w:space="0" w:color="auto"/>
        <w:bottom w:val="none" w:sz="0" w:space="0" w:color="auto"/>
        <w:right w:val="none" w:sz="0" w:space="0" w:color="auto"/>
      </w:divBdr>
      <w:divsChild>
        <w:div w:id="666594967">
          <w:marLeft w:val="0"/>
          <w:marRight w:val="0"/>
          <w:marTop w:val="0"/>
          <w:marBottom w:val="0"/>
          <w:divBdr>
            <w:top w:val="none" w:sz="0" w:space="0" w:color="auto"/>
            <w:left w:val="none" w:sz="0" w:space="0" w:color="auto"/>
            <w:bottom w:val="none" w:sz="0" w:space="0" w:color="auto"/>
            <w:right w:val="none" w:sz="0" w:space="0" w:color="auto"/>
          </w:divBdr>
          <w:divsChild>
            <w:div w:id="997004300">
              <w:marLeft w:val="0"/>
              <w:marRight w:val="0"/>
              <w:marTop w:val="0"/>
              <w:marBottom w:val="0"/>
              <w:divBdr>
                <w:top w:val="none" w:sz="0" w:space="0" w:color="auto"/>
                <w:left w:val="none" w:sz="0" w:space="0" w:color="auto"/>
                <w:bottom w:val="none" w:sz="0" w:space="0" w:color="auto"/>
                <w:right w:val="none" w:sz="0" w:space="0" w:color="auto"/>
              </w:divBdr>
              <w:divsChild>
                <w:div w:id="153568969">
                  <w:marLeft w:val="300"/>
                  <w:marRight w:val="0"/>
                  <w:marTop w:val="0"/>
                  <w:marBottom w:val="0"/>
                  <w:divBdr>
                    <w:top w:val="none" w:sz="0" w:space="0" w:color="auto"/>
                    <w:left w:val="none" w:sz="0" w:space="0" w:color="auto"/>
                    <w:bottom w:val="none" w:sz="0" w:space="0" w:color="auto"/>
                    <w:right w:val="none" w:sz="0" w:space="0" w:color="auto"/>
                  </w:divBdr>
                </w:div>
                <w:div w:id="552618032">
                  <w:marLeft w:val="300"/>
                  <w:marRight w:val="0"/>
                  <w:marTop w:val="0"/>
                  <w:marBottom w:val="0"/>
                  <w:divBdr>
                    <w:top w:val="none" w:sz="0" w:space="0" w:color="auto"/>
                    <w:left w:val="none" w:sz="0" w:space="0" w:color="auto"/>
                    <w:bottom w:val="none" w:sz="0" w:space="0" w:color="auto"/>
                    <w:right w:val="none" w:sz="0" w:space="0" w:color="auto"/>
                  </w:divBdr>
                </w:div>
                <w:div w:id="952902655">
                  <w:marLeft w:val="300"/>
                  <w:marRight w:val="0"/>
                  <w:marTop w:val="0"/>
                  <w:marBottom w:val="0"/>
                  <w:divBdr>
                    <w:top w:val="none" w:sz="0" w:space="0" w:color="auto"/>
                    <w:left w:val="none" w:sz="0" w:space="0" w:color="auto"/>
                    <w:bottom w:val="none" w:sz="0" w:space="0" w:color="auto"/>
                    <w:right w:val="none" w:sz="0" w:space="0" w:color="auto"/>
                  </w:divBdr>
                </w:div>
                <w:div w:id="2129397575">
                  <w:marLeft w:val="300"/>
                  <w:marRight w:val="0"/>
                  <w:marTop w:val="0"/>
                  <w:marBottom w:val="0"/>
                  <w:divBdr>
                    <w:top w:val="none" w:sz="0" w:space="0" w:color="auto"/>
                    <w:left w:val="none" w:sz="0" w:space="0" w:color="auto"/>
                    <w:bottom w:val="none" w:sz="0" w:space="0" w:color="auto"/>
                    <w:right w:val="none" w:sz="0" w:space="0" w:color="auto"/>
                  </w:divBdr>
                </w:div>
                <w:div w:id="2142723812">
                  <w:marLeft w:val="300"/>
                  <w:marRight w:val="0"/>
                  <w:marTop w:val="0"/>
                  <w:marBottom w:val="0"/>
                  <w:divBdr>
                    <w:top w:val="none" w:sz="0" w:space="0" w:color="auto"/>
                    <w:left w:val="none" w:sz="0" w:space="0" w:color="auto"/>
                    <w:bottom w:val="none" w:sz="0" w:space="0" w:color="auto"/>
                    <w:right w:val="none" w:sz="0" w:space="0" w:color="auto"/>
                  </w:divBdr>
                </w:div>
              </w:divsChild>
            </w:div>
            <w:div w:id="1159033479">
              <w:marLeft w:val="0"/>
              <w:marRight w:val="0"/>
              <w:marTop w:val="0"/>
              <w:marBottom w:val="0"/>
              <w:divBdr>
                <w:top w:val="none" w:sz="0" w:space="0" w:color="auto"/>
                <w:left w:val="none" w:sz="0" w:space="0" w:color="auto"/>
                <w:bottom w:val="none" w:sz="0" w:space="0" w:color="auto"/>
                <w:right w:val="none" w:sz="0" w:space="0" w:color="auto"/>
              </w:divBdr>
            </w:div>
            <w:div w:id="1331298485">
              <w:marLeft w:val="0"/>
              <w:marRight w:val="0"/>
              <w:marTop w:val="0"/>
              <w:marBottom w:val="0"/>
              <w:divBdr>
                <w:top w:val="none" w:sz="0" w:space="0" w:color="auto"/>
                <w:left w:val="none" w:sz="0" w:space="0" w:color="auto"/>
                <w:bottom w:val="none" w:sz="0" w:space="0" w:color="auto"/>
                <w:right w:val="none" w:sz="0" w:space="0" w:color="auto"/>
              </w:divBdr>
            </w:div>
          </w:divsChild>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 w:id="587928832">
      <w:bodyDiv w:val="1"/>
      <w:marLeft w:val="0"/>
      <w:marRight w:val="0"/>
      <w:marTop w:val="0"/>
      <w:marBottom w:val="0"/>
      <w:divBdr>
        <w:top w:val="none" w:sz="0" w:space="0" w:color="auto"/>
        <w:left w:val="none" w:sz="0" w:space="0" w:color="auto"/>
        <w:bottom w:val="none" w:sz="0" w:space="0" w:color="auto"/>
        <w:right w:val="none" w:sz="0" w:space="0" w:color="auto"/>
      </w:divBdr>
    </w:div>
    <w:div w:id="648942588">
      <w:bodyDiv w:val="1"/>
      <w:marLeft w:val="0"/>
      <w:marRight w:val="0"/>
      <w:marTop w:val="0"/>
      <w:marBottom w:val="0"/>
      <w:divBdr>
        <w:top w:val="none" w:sz="0" w:space="0" w:color="auto"/>
        <w:left w:val="none" w:sz="0" w:space="0" w:color="auto"/>
        <w:bottom w:val="none" w:sz="0" w:space="0" w:color="auto"/>
        <w:right w:val="none" w:sz="0" w:space="0" w:color="auto"/>
      </w:divBdr>
    </w:div>
    <w:div w:id="675227005">
      <w:bodyDiv w:val="1"/>
      <w:marLeft w:val="0"/>
      <w:marRight w:val="0"/>
      <w:marTop w:val="0"/>
      <w:marBottom w:val="0"/>
      <w:divBdr>
        <w:top w:val="none" w:sz="0" w:space="0" w:color="auto"/>
        <w:left w:val="none" w:sz="0" w:space="0" w:color="auto"/>
        <w:bottom w:val="none" w:sz="0" w:space="0" w:color="auto"/>
        <w:right w:val="none" w:sz="0" w:space="0" w:color="auto"/>
      </w:divBdr>
    </w:div>
    <w:div w:id="747732326">
      <w:bodyDiv w:val="1"/>
      <w:marLeft w:val="0"/>
      <w:marRight w:val="0"/>
      <w:marTop w:val="0"/>
      <w:marBottom w:val="0"/>
      <w:divBdr>
        <w:top w:val="none" w:sz="0" w:space="0" w:color="auto"/>
        <w:left w:val="none" w:sz="0" w:space="0" w:color="auto"/>
        <w:bottom w:val="none" w:sz="0" w:space="0" w:color="auto"/>
        <w:right w:val="none" w:sz="0" w:space="0" w:color="auto"/>
      </w:divBdr>
    </w:div>
    <w:div w:id="755787317">
      <w:bodyDiv w:val="1"/>
      <w:marLeft w:val="0"/>
      <w:marRight w:val="0"/>
      <w:marTop w:val="0"/>
      <w:marBottom w:val="0"/>
      <w:divBdr>
        <w:top w:val="none" w:sz="0" w:space="0" w:color="auto"/>
        <w:left w:val="none" w:sz="0" w:space="0" w:color="auto"/>
        <w:bottom w:val="none" w:sz="0" w:space="0" w:color="auto"/>
        <w:right w:val="none" w:sz="0" w:space="0" w:color="auto"/>
      </w:divBdr>
    </w:div>
    <w:div w:id="786703796">
      <w:bodyDiv w:val="1"/>
      <w:marLeft w:val="0"/>
      <w:marRight w:val="0"/>
      <w:marTop w:val="0"/>
      <w:marBottom w:val="0"/>
      <w:divBdr>
        <w:top w:val="none" w:sz="0" w:space="0" w:color="auto"/>
        <w:left w:val="none" w:sz="0" w:space="0" w:color="auto"/>
        <w:bottom w:val="none" w:sz="0" w:space="0" w:color="auto"/>
        <w:right w:val="none" w:sz="0" w:space="0" w:color="auto"/>
      </w:divBdr>
    </w:div>
    <w:div w:id="899289890">
      <w:bodyDiv w:val="1"/>
      <w:marLeft w:val="0"/>
      <w:marRight w:val="0"/>
      <w:marTop w:val="0"/>
      <w:marBottom w:val="0"/>
      <w:divBdr>
        <w:top w:val="none" w:sz="0" w:space="0" w:color="auto"/>
        <w:left w:val="none" w:sz="0" w:space="0" w:color="auto"/>
        <w:bottom w:val="none" w:sz="0" w:space="0" w:color="auto"/>
        <w:right w:val="none" w:sz="0" w:space="0" w:color="auto"/>
      </w:divBdr>
    </w:div>
    <w:div w:id="964583305">
      <w:bodyDiv w:val="1"/>
      <w:marLeft w:val="0"/>
      <w:marRight w:val="0"/>
      <w:marTop w:val="0"/>
      <w:marBottom w:val="0"/>
      <w:divBdr>
        <w:top w:val="none" w:sz="0" w:space="0" w:color="auto"/>
        <w:left w:val="none" w:sz="0" w:space="0" w:color="auto"/>
        <w:bottom w:val="none" w:sz="0" w:space="0" w:color="auto"/>
        <w:right w:val="none" w:sz="0" w:space="0" w:color="auto"/>
      </w:divBdr>
      <w:divsChild>
        <w:div w:id="91248829">
          <w:marLeft w:val="0"/>
          <w:marRight w:val="0"/>
          <w:marTop w:val="0"/>
          <w:marBottom w:val="0"/>
          <w:divBdr>
            <w:top w:val="none" w:sz="0" w:space="0" w:color="auto"/>
            <w:left w:val="none" w:sz="0" w:space="0" w:color="auto"/>
            <w:bottom w:val="none" w:sz="0" w:space="0" w:color="auto"/>
            <w:right w:val="none" w:sz="0" w:space="0" w:color="auto"/>
          </w:divBdr>
        </w:div>
        <w:div w:id="274990823">
          <w:marLeft w:val="0"/>
          <w:marRight w:val="0"/>
          <w:marTop w:val="0"/>
          <w:marBottom w:val="0"/>
          <w:divBdr>
            <w:top w:val="none" w:sz="0" w:space="0" w:color="auto"/>
            <w:left w:val="none" w:sz="0" w:space="0" w:color="auto"/>
            <w:bottom w:val="none" w:sz="0" w:space="0" w:color="auto"/>
            <w:right w:val="none" w:sz="0" w:space="0" w:color="auto"/>
          </w:divBdr>
        </w:div>
        <w:div w:id="285426010">
          <w:marLeft w:val="0"/>
          <w:marRight w:val="0"/>
          <w:marTop w:val="0"/>
          <w:marBottom w:val="0"/>
          <w:divBdr>
            <w:top w:val="none" w:sz="0" w:space="0" w:color="auto"/>
            <w:left w:val="none" w:sz="0" w:space="0" w:color="auto"/>
            <w:bottom w:val="none" w:sz="0" w:space="0" w:color="auto"/>
            <w:right w:val="none" w:sz="0" w:space="0" w:color="auto"/>
          </w:divBdr>
        </w:div>
        <w:div w:id="300230017">
          <w:marLeft w:val="0"/>
          <w:marRight w:val="0"/>
          <w:marTop w:val="0"/>
          <w:marBottom w:val="0"/>
          <w:divBdr>
            <w:top w:val="none" w:sz="0" w:space="0" w:color="auto"/>
            <w:left w:val="none" w:sz="0" w:space="0" w:color="auto"/>
            <w:bottom w:val="none" w:sz="0" w:space="0" w:color="auto"/>
            <w:right w:val="none" w:sz="0" w:space="0" w:color="auto"/>
          </w:divBdr>
        </w:div>
        <w:div w:id="322196976">
          <w:marLeft w:val="0"/>
          <w:marRight w:val="0"/>
          <w:marTop w:val="0"/>
          <w:marBottom w:val="0"/>
          <w:divBdr>
            <w:top w:val="none" w:sz="0" w:space="0" w:color="auto"/>
            <w:left w:val="none" w:sz="0" w:space="0" w:color="auto"/>
            <w:bottom w:val="none" w:sz="0" w:space="0" w:color="auto"/>
            <w:right w:val="none" w:sz="0" w:space="0" w:color="auto"/>
          </w:divBdr>
        </w:div>
        <w:div w:id="335958087">
          <w:marLeft w:val="0"/>
          <w:marRight w:val="0"/>
          <w:marTop w:val="0"/>
          <w:marBottom w:val="0"/>
          <w:divBdr>
            <w:top w:val="none" w:sz="0" w:space="0" w:color="auto"/>
            <w:left w:val="none" w:sz="0" w:space="0" w:color="auto"/>
            <w:bottom w:val="none" w:sz="0" w:space="0" w:color="auto"/>
            <w:right w:val="none" w:sz="0" w:space="0" w:color="auto"/>
          </w:divBdr>
        </w:div>
        <w:div w:id="439381018">
          <w:marLeft w:val="0"/>
          <w:marRight w:val="0"/>
          <w:marTop w:val="0"/>
          <w:marBottom w:val="0"/>
          <w:divBdr>
            <w:top w:val="none" w:sz="0" w:space="0" w:color="auto"/>
            <w:left w:val="none" w:sz="0" w:space="0" w:color="auto"/>
            <w:bottom w:val="none" w:sz="0" w:space="0" w:color="auto"/>
            <w:right w:val="none" w:sz="0" w:space="0" w:color="auto"/>
          </w:divBdr>
        </w:div>
        <w:div w:id="460198078">
          <w:marLeft w:val="0"/>
          <w:marRight w:val="0"/>
          <w:marTop w:val="0"/>
          <w:marBottom w:val="0"/>
          <w:divBdr>
            <w:top w:val="none" w:sz="0" w:space="0" w:color="auto"/>
            <w:left w:val="none" w:sz="0" w:space="0" w:color="auto"/>
            <w:bottom w:val="none" w:sz="0" w:space="0" w:color="auto"/>
            <w:right w:val="none" w:sz="0" w:space="0" w:color="auto"/>
          </w:divBdr>
        </w:div>
        <w:div w:id="589973137">
          <w:marLeft w:val="0"/>
          <w:marRight w:val="0"/>
          <w:marTop w:val="0"/>
          <w:marBottom w:val="0"/>
          <w:divBdr>
            <w:top w:val="none" w:sz="0" w:space="0" w:color="auto"/>
            <w:left w:val="none" w:sz="0" w:space="0" w:color="auto"/>
            <w:bottom w:val="none" w:sz="0" w:space="0" w:color="auto"/>
            <w:right w:val="none" w:sz="0" w:space="0" w:color="auto"/>
          </w:divBdr>
        </w:div>
        <w:div w:id="643244425">
          <w:marLeft w:val="0"/>
          <w:marRight w:val="0"/>
          <w:marTop w:val="0"/>
          <w:marBottom w:val="0"/>
          <w:divBdr>
            <w:top w:val="none" w:sz="0" w:space="0" w:color="auto"/>
            <w:left w:val="none" w:sz="0" w:space="0" w:color="auto"/>
            <w:bottom w:val="none" w:sz="0" w:space="0" w:color="auto"/>
            <w:right w:val="none" w:sz="0" w:space="0" w:color="auto"/>
          </w:divBdr>
        </w:div>
        <w:div w:id="699936476">
          <w:marLeft w:val="0"/>
          <w:marRight w:val="0"/>
          <w:marTop w:val="0"/>
          <w:marBottom w:val="0"/>
          <w:divBdr>
            <w:top w:val="none" w:sz="0" w:space="0" w:color="auto"/>
            <w:left w:val="none" w:sz="0" w:space="0" w:color="auto"/>
            <w:bottom w:val="none" w:sz="0" w:space="0" w:color="auto"/>
            <w:right w:val="none" w:sz="0" w:space="0" w:color="auto"/>
          </w:divBdr>
        </w:div>
        <w:div w:id="867334636">
          <w:marLeft w:val="0"/>
          <w:marRight w:val="0"/>
          <w:marTop w:val="0"/>
          <w:marBottom w:val="0"/>
          <w:divBdr>
            <w:top w:val="none" w:sz="0" w:space="0" w:color="auto"/>
            <w:left w:val="none" w:sz="0" w:space="0" w:color="auto"/>
            <w:bottom w:val="none" w:sz="0" w:space="0" w:color="auto"/>
            <w:right w:val="none" w:sz="0" w:space="0" w:color="auto"/>
          </w:divBdr>
        </w:div>
        <w:div w:id="911618774">
          <w:marLeft w:val="0"/>
          <w:marRight w:val="0"/>
          <w:marTop w:val="0"/>
          <w:marBottom w:val="0"/>
          <w:divBdr>
            <w:top w:val="none" w:sz="0" w:space="0" w:color="auto"/>
            <w:left w:val="none" w:sz="0" w:space="0" w:color="auto"/>
            <w:bottom w:val="none" w:sz="0" w:space="0" w:color="auto"/>
            <w:right w:val="none" w:sz="0" w:space="0" w:color="auto"/>
          </w:divBdr>
        </w:div>
        <w:div w:id="931667040">
          <w:marLeft w:val="0"/>
          <w:marRight w:val="0"/>
          <w:marTop w:val="0"/>
          <w:marBottom w:val="0"/>
          <w:divBdr>
            <w:top w:val="none" w:sz="0" w:space="0" w:color="auto"/>
            <w:left w:val="none" w:sz="0" w:space="0" w:color="auto"/>
            <w:bottom w:val="none" w:sz="0" w:space="0" w:color="auto"/>
            <w:right w:val="none" w:sz="0" w:space="0" w:color="auto"/>
          </w:divBdr>
        </w:div>
        <w:div w:id="982613598">
          <w:marLeft w:val="0"/>
          <w:marRight w:val="0"/>
          <w:marTop w:val="0"/>
          <w:marBottom w:val="0"/>
          <w:divBdr>
            <w:top w:val="none" w:sz="0" w:space="0" w:color="auto"/>
            <w:left w:val="none" w:sz="0" w:space="0" w:color="auto"/>
            <w:bottom w:val="none" w:sz="0" w:space="0" w:color="auto"/>
            <w:right w:val="none" w:sz="0" w:space="0" w:color="auto"/>
          </w:divBdr>
        </w:div>
        <w:div w:id="1141113702">
          <w:marLeft w:val="0"/>
          <w:marRight w:val="0"/>
          <w:marTop w:val="0"/>
          <w:marBottom w:val="0"/>
          <w:divBdr>
            <w:top w:val="none" w:sz="0" w:space="0" w:color="auto"/>
            <w:left w:val="none" w:sz="0" w:space="0" w:color="auto"/>
            <w:bottom w:val="none" w:sz="0" w:space="0" w:color="auto"/>
            <w:right w:val="none" w:sz="0" w:space="0" w:color="auto"/>
          </w:divBdr>
        </w:div>
        <w:div w:id="1148668270">
          <w:marLeft w:val="0"/>
          <w:marRight w:val="0"/>
          <w:marTop w:val="0"/>
          <w:marBottom w:val="0"/>
          <w:divBdr>
            <w:top w:val="none" w:sz="0" w:space="0" w:color="auto"/>
            <w:left w:val="none" w:sz="0" w:space="0" w:color="auto"/>
            <w:bottom w:val="none" w:sz="0" w:space="0" w:color="auto"/>
            <w:right w:val="none" w:sz="0" w:space="0" w:color="auto"/>
          </w:divBdr>
        </w:div>
        <w:div w:id="1190414806">
          <w:marLeft w:val="0"/>
          <w:marRight w:val="0"/>
          <w:marTop w:val="0"/>
          <w:marBottom w:val="0"/>
          <w:divBdr>
            <w:top w:val="none" w:sz="0" w:space="0" w:color="auto"/>
            <w:left w:val="none" w:sz="0" w:space="0" w:color="auto"/>
            <w:bottom w:val="none" w:sz="0" w:space="0" w:color="auto"/>
            <w:right w:val="none" w:sz="0" w:space="0" w:color="auto"/>
          </w:divBdr>
        </w:div>
        <w:div w:id="1193300506">
          <w:marLeft w:val="0"/>
          <w:marRight w:val="0"/>
          <w:marTop w:val="0"/>
          <w:marBottom w:val="0"/>
          <w:divBdr>
            <w:top w:val="none" w:sz="0" w:space="0" w:color="auto"/>
            <w:left w:val="none" w:sz="0" w:space="0" w:color="auto"/>
            <w:bottom w:val="none" w:sz="0" w:space="0" w:color="auto"/>
            <w:right w:val="none" w:sz="0" w:space="0" w:color="auto"/>
          </w:divBdr>
        </w:div>
        <w:div w:id="1197767020">
          <w:marLeft w:val="0"/>
          <w:marRight w:val="0"/>
          <w:marTop w:val="0"/>
          <w:marBottom w:val="0"/>
          <w:divBdr>
            <w:top w:val="none" w:sz="0" w:space="0" w:color="auto"/>
            <w:left w:val="none" w:sz="0" w:space="0" w:color="auto"/>
            <w:bottom w:val="none" w:sz="0" w:space="0" w:color="auto"/>
            <w:right w:val="none" w:sz="0" w:space="0" w:color="auto"/>
          </w:divBdr>
        </w:div>
        <w:div w:id="1230530936">
          <w:marLeft w:val="0"/>
          <w:marRight w:val="0"/>
          <w:marTop w:val="0"/>
          <w:marBottom w:val="0"/>
          <w:divBdr>
            <w:top w:val="none" w:sz="0" w:space="0" w:color="auto"/>
            <w:left w:val="none" w:sz="0" w:space="0" w:color="auto"/>
            <w:bottom w:val="none" w:sz="0" w:space="0" w:color="auto"/>
            <w:right w:val="none" w:sz="0" w:space="0" w:color="auto"/>
          </w:divBdr>
        </w:div>
        <w:div w:id="1317881390">
          <w:marLeft w:val="0"/>
          <w:marRight w:val="0"/>
          <w:marTop w:val="0"/>
          <w:marBottom w:val="0"/>
          <w:divBdr>
            <w:top w:val="none" w:sz="0" w:space="0" w:color="auto"/>
            <w:left w:val="none" w:sz="0" w:space="0" w:color="auto"/>
            <w:bottom w:val="none" w:sz="0" w:space="0" w:color="auto"/>
            <w:right w:val="none" w:sz="0" w:space="0" w:color="auto"/>
          </w:divBdr>
        </w:div>
        <w:div w:id="1349020121">
          <w:marLeft w:val="0"/>
          <w:marRight w:val="0"/>
          <w:marTop w:val="0"/>
          <w:marBottom w:val="0"/>
          <w:divBdr>
            <w:top w:val="none" w:sz="0" w:space="0" w:color="auto"/>
            <w:left w:val="none" w:sz="0" w:space="0" w:color="auto"/>
            <w:bottom w:val="none" w:sz="0" w:space="0" w:color="auto"/>
            <w:right w:val="none" w:sz="0" w:space="0" w:color="auto"/>
          </w:divBdr>
        </w:div>
        <w:div w:id="1374649067">
          <w:marLeft w:val="0"/>
          <w:marRight w:val="0"/>
          <w:marTop w:val="0"/>
          <w:marBottom w:val="0"/>
          <w:divBdr>
            <w:top w:val="none" w:sz="0" w:space="0" w:color="auto"/>
            <w:left w:val="none" w:sz="0" w:space="0" w:color="auto"/>
            <w:bottom w:val="none" w:sz="0" w:space="0" w:color="auto"/>
            <w:right w:val="none" w:sz="0" w:space="0" w:color="auto"/>
          </w:divBdr>
        </w:div>
        <w:div w:id="1382821296">
          <w:marLeft w:val="0"/>
          <w:marRight w:val="0"/>
          <w:marTop w:val="0"/>
          <w:marBottom w:val="0"/>
          <w:divBdr>
            <w:top w:val="none" w:sz="0" w:space="0" w:color="auto"/>
            <w:left w:val="none" w:sz="0" w:space="0" w:color="auto"/>
            <w:bottom w:val="none" w:sz="0" w:space="0" w:color="auto"/>
            <w:right w:val="none" w:sz="0" w:space="0" w:color="auto"/>
          </w:divBdr>
        </w:div>
        <w:div w:id="1390298356">
          <w:marLeft w:val="0"/>
          <w:marRight w:val="0"/>
          <w:marTop w:val="0"/>
          <w:marBottom w:val="0"/>
          <w:divBdr>
            <w:top w:val="none" w:sz="0" w:space="0" w:color="auto"/>
            <w:left w:val="none" w:sz="0" w:space="0" w:color="auto"/>
            <w:bottom w:val="none" w:sz="0" w:space="0" w:color="auto"/>
            <w:right w:val="none" w:sz="0" w:space="0" w:color="auto"/>
          </w:divBdr>
        </w:div>
        <w:div w:id="1417092361">
          <w:marLeft w:val="0"/>
          <w:marRight w:val="0"/>
          <w:marTop w:val="0"/>
          <w:marBottom w:val="0"/>
          <w:divBdr>
            <w:top w:val="none" w:sz="0" w:space="0" w:color="auto"/>
            <w:left w:val="none" w:sz="0" w:space="0" w:color="auto"/>
            <w:bottom w:val="none" w:sz="0" w:space="0" w:color="auto"/>
            <w:right w:val="none" w:sz="0" w:space="0" w:color="auto"/>
          </w:divBdr>
        </w:div>
        <w:div w:id="1426803505">
          <w:marLeft w:val="0"/>
          <w:marRight w:val="0"/>
          <w:marTop w:val="0"/>
          <w:marBottom w:val="0"/>
          <w:divBdr>
            <w:top w:val="none" w:sz="0" w:space="0" w:color="auto"/>
            <w:left w:val="none" w:sz="0" w:space="0" w:color="auto"/>
            <w:bottom w:val="none" w:sz="0" w:space="0" w:color="auto"/>
            <w:right w:val="none" w:sz="0" w:space="0" w:color="auto"/>
          </w:divBdr>
        </w:div>
        <w:div w:id="1472287548">
          <w:marLeft w:val="0"/>
          <w:marRight w:val="0"/>
          <w:marTop w:val="0"/>
          <w:marBottom w:val="0"/>
          <w:divBdr>
            <w:top w:val="none" w:sz="0" w:space="0" w:color="auto"/>
            <w:left w:val="none" w:sz="0" w:space="0" w:color="auto"/>
            <w:bottom w:val="none" w:sz="0" w:space="0" w:color="auto"/>
            <w:right w:val="none" w:sz="0" w:space="0" w:color="auto"/>
          </w:divBdr>
        </w:div>
        <w:div w:id="1473714291">
          <w:marLeft w:val="0"/>
          <w:marRight w:val="0"/>
          <w:marTop w:val="0"/>
          <w:marBottom w:val="0"/>
          <w:divBdr>
            <w:top w:val="none" w:sz="0" w:space="0" w:color="auto"/>
            <w:left w:val="none" w:sz="0" w:space="0" w:color="auto"/>
            <w:bottom w:val="none" w:sz="0" w:space="0" w:color="auto"/>
            <w:right w:val="none" w:sz="0" w:space="0" w:color="auto"/>
          </w:divBdr>
        </w:div>
        <w:div w:id="1491942311">
          <w:marLeft w:val="0"/>
          <w:marRight w:val="0"/>
          <w:marTop w:val="0"/>
          <w:marBottom w:val="0"/>
          <w:divBdr>
            <w:top w:val="none" w:sz="0" w:space="0" w:color="auto"/>
            <w:left w:val="none" w:sz="0" w:space="0" w:color="auto"/>
            <w:bottom w:val="none" w:sz="0" w:space="0" w:color="auto"/>
            <w:right w:val="none" w:sz="0" w:space="0" w:color="auto"/>
          </w:divBdr>
        </w:div>
        <w:div w:id="1530071721">
          <w:marLeft w:val="0"/>
          <w:marRight w:val="0"/>
          <w:marTop w:val="0"/>
          <w:marBottom w:val="0"/>
          <w:divBdr>
            <w:top w:val="none" w:sz="0" w:space="0" w:color="auto"/>
            <w:left w:val="none" w:sz="0" w:space="0" w:color="auto"/>
            <w:bottom w:val="none" w:sz="0" w:space="0" w:color="auto"/>
            <w:right w:val="none" w:sz="0" w:space="0" w:color="auto"/>
          </w:divBdr>
        </w:div>
        <w:div w:id="1549759538">
          <w:marLeft w:val="0"/>
          <w:marRight w:val="0"/>
          <w:marTop w:val="0"/>
          <w:marBottom w:val="0"/>
          <w:divBdr>
            <w:top w:val="none" w:sz="0" w:space="0" w:color="auto"/>
            <w:left w:val="none" w:sz="0" w:space="0" w:color="auto"/>
            <w:bottom w:val="none" w:sz="0" w:space="0" w:color="auto"/>
            <w:right w:val="none" w:sz="0" w:space="0" w:color="auto"/>
          </w:divBdr>
        </w:div>
        <w:div w:id="1590037125">
          <w:marLeft w:val="0"/>
          <w:marRight w:val="0"/>
          <w:marTop w:val="0"/>
          <w:marBottom w:val="0"/>
          <w:divBdr>
            <w:top w:val="none" w:sz="0" w:space="0" w:color="auto"/>
            <w:left w:val="none" w:sz="0" w:space="0" w:color="auto"/>
            <w:bottom w:val="none" w:sz="0" w:space="0" w:color="auto"/>
            <w:right w:val="none" w:sz="0" w:space="0" w:color="auto"/>
          </w:divBdr>
        </w:div>
        <w:div w:id="1593901462">
          <w:marLeft w:val="0"/>
          <w:marRight w:val="0"/>
          <w:marTop w:val="0"/>
          <w:marBottom w:val="0"/>
          <w:divBdr>
            <w:top w:val="none" w:sz="0" w:space="0" w:color="auto"/>
            <w:left w:val="none" w:sz="0" w:space="0" w:color="auto"/>
            <w:bottom w:val="none" w:sz="0" w:space="0" w:color="auto"/>
            <w:right w:val="none" w:sz="0" w:space="0" w:color="auto"/>
          </w:divBdr>
        </w:div>
        <w:div w:id="1706295922">
          <w:marLeft w:val="0"/>
          <w:marRight w:val="0"/>
          <w:marTop w:val="0"/>
          <w:marBottom w:val="0"/>
          <w:divBdr>
            <w:top w:val="none" w:sz="0" w:space="0" w:color="auto"/>
            <w:left w:val="none" w:sz="0" w:space="0" w:color="auto"/>
            <w:bottom w:val="none" w:sz="0" w:space="0" w:color="auto"/>
            <w:right w:val="none" w:sz="0" w:space="0" w:color="auto"/>
          </w:divBdr>
        </w:div>
        <w:div w:id="1819766650">
          <w:marLeft w:val="0"/>
          <w:marRight w:val="0"/>
          <w:marTop w:val="0"/>
          <w:marBottom w:val="0"/>
          <w:divBdr>
            <w:top w:val="none" w:sz="0" w:space="0" w:color="auto"/>
            <w:left w:val="none" w:sz="0" w:space="0" w:color="auto"/>
            <w:bottom w:val="none" w:sz="0" w:space="0" w:color="auto"/>
            <w:right w:val="none" w:sz="0" w:space="0" w:color="auto"/>
          </w:divBdr>
        </w:div>
        <w:div w:id="2046516179">
          <w:marLeft w:val="0"/>
          <w:marRight w:val="0"/>
          <w:marTop w:val="0"/>
          <w:marBottom w:val="0"/>
          <w:divBdr>
            <w:top w:val="none" w:sz="0" w:space="0" w:color="auto"/>
            <w:left w:val="none" w:sz="0" w:space="0" w:color="auto"/>
            <w:bottom w:val="none" w:sz="0" w:space="0" w:color="auto"/>
            <w:right w:val="none" w:sz="0" w:space="0" w:color="auto"/>
          </w:divBdr>
        </w:div>
        <w:div w:id="2068453797">
          <w:marLeft w:val="0"/>
          <w:marRight w:val="0"/>
          <w:marTop w:val="0"/>
          <w:marBottom w:val="0"/>
          <w:divBdr>
            <w:top w:val="none" w:sz="0" w:space="0" w:color="auto"/>
            <w:left w:val="none" w:sz="0" w:space="0" w:color="auto"/>
            <w:bottom w:val="none" w:sz="0" w:space="0" w:color="auto"/>
            <w:right w:val="none" w:sz="0" w:space="0" w:color="auto"/>
          </w:divBdr>
        </w:div>
        <w:div w:id="2073847037">
          <w:marLeft w:val="0"/>
          <w:marRight w:val="0"/>
          <w:marTop w:val="0"/>
          <w:marBottom w:val="0"/>
          <w:divBdr>
            <w:top w:val="none" w:sz="0" w:space="0" w:color="auto"/>
            <w:left w:val="none" w:sz="0" w:space="0" w:color="auto"/>
            <w:bottom w:val="none" w:sz="0" w:space="0" w:color="auto"/>
            <w:right w:val="none" w:sz="0" w:space="0" w:color="auto"/>
          </w:divBdr>
        </w:div>
      </w:divsChild>
    </w:div>
    <w:div w:id="1306593069">
      <w:bodyDiv w:val="1"/>
      <w:marLeft w:val="0"/>
      <w:marRight w:val="0"/>
      <w:marTop w:val="0"/>
      <w:marBottom w:val="0"/>
      <w:divBdr>
        <w:top w:val="none" w:sz="0" w:space="0" w:color="auto"/>
        <w:left w:val="none" w:sz="0" w:space="0" w:color="auto"/>
        <w:bottom w:val="none" w:sz="0" w:space="0" w:color="auto"/>
        <w:right w:val="none" w:sz="0" w:space="0" w:color="auto"/>
      </w:divBdr>
    </w:div>
    <w:div w:id="1314259821">
      <w:bodyDiv w:val="1"/>
      <w:marLeft w:val="0"/>
      <w:marRight w:val="0"/>
      <w:marTop w:val="0"/>
      <w:marBottom w:val="0"/>
      <w:divBdr>
        <w:top w:val="none" w:sz="0" w:space="0" w:color="auto"/>
        <w:left w:val="none" w:sz="0" w:space="0" w:color="auto"/>
        <w:bottom w:val="none" w:sz="0" w:space="0" w:color="auto"/>
        <w:right w:val="none" w:sz="0" w:space="0" w:color="auto"/>
      </w:divBdr>
    </w:div>
    <w:div w:id="1356881879">
      <w:bodyDiv w:val="1"/>
      <w:marLeft w:val="0"/>
      <w:marRight w:val="0"/>
      <w:marTop w:val="0"/>
      <w:marBottom w:val="0"/>
      <w:divBdr>
        <w:top w:val="none" w:sz="0" w:space="0" w:color="auto"/>
        <w:left w:val="none" w:sz="0" w:space="0" w:color="auto"/>
        <w:bottom w:val="none" w:sz="0" w:space="0" w:color="auto"/>
        <w:right w:val="none" w:sz="0" w:space="0" w:color="auto"/>
      </w:divBdr>
    </w:div>
    <w:div w:id="1591549891">
      <w:bodyDiv w:val="1"/>
      <w:marLeft w:val="0"/>
      <w:marRight w:val="0"/>
      <w:marTop w:val="0"/>
      <w:marBottom w:val="0"/>
      <w:divBdr>
        <w:top w:val="none" w:sz="0" w:space="0" w:color="auto"/>
        <w:left w:val="none" w:sz="0" w:space="0" w:color="auto"/>
        <w:bottom w:val="none" w:sz="0" w:space="0" w:color="auto"/>
        <w:right w:val="none" w:sz="0" w:space="0" w:color="auto"/>
      </w:divBdr>
      <w:divsChild>
        <w:div w:id="777719808">
          <w:marLeft w:val="0"/>
          <w:marRight w:val="0"/>
          <w:marTop w:val="0"/>
          <w:marBottom w:val="0"/>
          <w:divBdr>
            <w:top w:val="none" w:sz="0" w:space="0" w:color="auto"/>
            <w:left w:val="none" w:sz="0" w:space="0" w:color="auto"/>
            <w:bottom w:val="none" w:sz="0" w:space="0" w:color="auto"/>
            <w:right w:val="none" w:sz="0" w:space="0" w:color="auto"/>
          </w:divBdr>
          <w:divsChild>
            <w:div w:id="613681569">
              <w:marLeft w:val="0"/>
              <w:marRight w:val="0"/>
              <w:marTop w:val="0"/>
              <w:marBottom w:val="0"/>
              <w:divBdr>
                <w:top w:val="none" w:sz="0" w:space="0" w:color="auto"/>
                <w:left w:val="none" w:sz="0" w:space="0" w:color="auto"/>
                <w:bottom w:val="none" w:sz="0" w:space="0" w:color="auto"/>
                <w:right w:val="none" w:sz="0" w:space="0" w:color="auto"/>
              </w:divBdr>
            </w:div>
            <w:div w:id="1803814753">
              <w:marLeft w:val="0"/>
              <w:marRight w:val="0"/>
              <w:marTop w:val="0"/>
              <w:marBottom w:val="0"/>
              <w:divBdr>
                <w:top w:val="none" w:sz="0" w:space="0" w:color="auto"/>
                <w:left w:val="none" w:sz="0" w:space="0" w:color="auto"/>
                <w:bottom w:val="none" w:sz="0" w:space="0" w:color="auto"/>
                <w:right w:val="none" w:sz="0" w:space="0" w:color="auto"/>
              </w:divBdr>
            </w:div>
            <w:div w:id="1851336738">
              <w:marLeft w:val="0"/>
              <w:marRight w:val="0"/>
              <w:marTop w:val="0"/>
              <w:marBottom w:val="0"/>
              <w:divBdr>
                <w:top w:val="none" w:sz="0" w:space="0" w:color="auto"/>
                <w:left w:val="none" w:sz="0" w:space="0" w:color="auto"/>
                <w:bottom w:val="none" w:sz="0" w:space="0" w:color="auto"/>
                <w:right w:val="none" w:sz="0" w:space="0" w:color="auto"/>
              </w:divBdr>
            </w:div>
          </w:divsChild>
        </w:div>
        <w:div w:id="1177579354">
          <w:marLeft w:val="0"/>
          <w:marRight w:val="0"/>
          <w:marTop w:val="0"/>
          <w:marBottom w:val="0"/>
          <w:divBdr>
            <w:top w:val="none" w:sz="0" w:space="0" w:color="auto"/>
            <w:left w:val="none" w:sz="0" w:space="0" w:color="auto"/>
            <w:bottom w:val="none" w:sz="0" w:space="0" w:color="auto"/>
            <w:right w:val="none" w:sz="0" w:space="0" w:color="auto"/>
          </w:divBdr>
        </w:div>
      </w:divsChild>
    </w:div>
    <w:div w:id="1725911991">
      <w:bodyDiv w:val="1"/>
      <w:marLeft w:val="0"/>
      <w:marRight w:val="0"/>
      <w:marTop w:val="0"/>
      <w:marBottom w:val="0"/>
      <w:divBdr>
        <w:top w:val="none" w:sz="0" w:space="0" w:color="auto"/>
        <w:left w:val="none" w:sz="0" w:space="0" w:color="auto"/>
        <w:bottom w:val="none" w:sz="0" w:space="0" w:color="auto"/>
        <w:right w:val="none" w:sz="0" w:space="0" w:color="auto"/>
      </w:divBdr>
    </w:div>
    <w:div w:id="1746027565">
      <w:bodyDiv w:val="1"/>
      <w:marLeft w:val="0"/>
      <w:marRight w:val="0"/>
      <w:marTop w:val="0"/>
      <w:marBottom w:val="0"/>
      <w:divBdr>
        <w:top w:val="none" w:sz="0" w:space="0" w:color="auto"/>
        <w:left w:val="none" w:sz="0" w:space="0" w:color="auto"/>
        <w:bottom w:val="none" w:sz="0" w:space="0" w:color="auto"/>
        <w:right w:val="none" w:sz="0" w:space="0" w:color="auto"/>
      </w:divBdr>
    </w:div>
    <w:div w:id="1820685257">
      <w:bodyDiv w:val="1"/>
      <w:marLeft w:val="0"/>
      <w:marRight w:val="0"/>
      <w:marTop w:val="0"/>
      <w:marBottom w:val="0"/>
      <w:divBdr>
        <w:top w:val="none" w:sz="0" w:space="0" w:color="auto"/>
        <w:left w:val="none" w:sz="0" w:space="0" w:color="auto"/>
        <w:bottom w:val="none" w:sz="0" w:space="0" w:color="auto"/>
        <w:right w:val="none" w:sz="0" w:space="0" w:color="auto"/>
      </w:divBdr>
    </w:div>
    <w:div w:id="1979720365">
      <w:bodyDiv w:val="1"/>
      <w:marLeft w:val="0"/>
      <w:marRight w:val="0"/>
      <w:marTop w:val="0"/>
      <w:marBottom w:val="0"/>
      <w:divBdr>
        <w:top w:val="none" w:sz="0" w:space="0" w:color="auto"/>
        <w:left w:val="none" w:sz="0" w:space="0" w:color="auto"/>
        <w:bottom w:val="none" w:sz="0" w:space="0" w:color="auto"/>
        <w:right w:val="none" w:sz="0" w:space="0" w:color="auto"/>
      </w:divBdr>
    </w:div>
    <w:div w:id="1999730386">
      <w:bodyDiv w:val="1"/>
      <w:marLeft w:val="0"/>
      <w:marRight w:val="0"/>
      <w:marTop w:val="0"/>
      <w:marBottom w:val="0"/>
      <w:divBdr>
        <w:top w:val="none" w:sz="0" w:space="0" w:color="auto"/>
        <w:left w:val="none" w:sz="0" w:space="0" w:color="auto"/>
        <w:bottom w:val="none" w:sz="0" w:space="0" w:color="auto"/>
        <w:right w:val="none" w:sz="0" w:space="0" w:color="auto"/>
      </w:divBdr>
    </w:div>
    <w:div w:id="2075394345">
      <w:bodyDiv w:val="1"/>
      <w:marLeft w:val="0"/>
      <w:marRight w:val="0"/>
      <w:marTop w:val="0"/>
      <w:marBottom w:val="0"/>
      <w:divBdr>
        <w:top w:val="none" w:sz="0" w:space="0" w:color="auto"/>
        <w:left w:val="none" w:sz="0" w:space="0" w:color="auto"/>
        <w:bottom w:val="none" w:sz="0" w:space="0" w:color="auto"/>
        <w:right w:val="none" w:sz="0" w:space="0" w:color="auto"/>
      </w:divBdr>
    </w:div>
    <w:div w:id="2137601099">
      <w:bodyDiv w:val="1"/>
      <w:marLeft w:val="0"/>
      <w:marRight w:val="0"/>
      <w:marTop w:val="0"/>
      <w:marBottom w:val="0"/>
      <w:divBdr>
        <w:top w:val="none" w:sz="0" w:space="0" w:color="auto"/>
        <w:left w:val="none" w:sz="0" w:space="0" w:color="auto"/>
        <w:bottom w:val="none" w:sz="0" w:space="0" w:color="auto"/>
        <w:right w:val="none" w:sz="0" w:space="0" w:color="auto"/>
      </w:divBdr>
      <w:divsChild>
        <w:div w:id="1489397660">
          <w:marLeft w:val="0"/>
          <w:marRight w:val="0"/>
          <w:marTop w:val="0"/>
          <w:marBottom w:val="0"/>
          <w:divBdr>
            <w:top w:val="none" w:sz="0" w:space="0" w:color="auto"/>
            <w:left w:val="none" w:sz="0" w:space="0" w:color="auto"/>
            <w:bottom w:val="none" w:sz="0" w:space="0" w:color="auto"/>
            <w:right w:val="none" w:sz="0" w:space="0" w:color="auto"/>
          </w:divBdr>
        </w:div>
        <w:div w:id="1681392700">
          <w:marLeft w:val="0"/>
          <w:marRight w:val="0"/>
          <w:marTop w:val="0"/>
          <w:marBottom w:val="0"/>
          <w:divBdr>
            <w:top w:val="none" w:sz="0" w:space="0" w:color="auto"/>
            <w:left w:val="none" w:sz="0" w:space="0" w:color="auto"/>
            <w:bottom w:val="none" w:sz="0" w:space="0" w:color="auto"/>
            <w:right w:val="none" w:sz="0" w:space="0" w:color="auto"/>
          </w:divBdr>
        </w:div>
        <w:div w:id="1710908232">
          <w:marLeft w:val="0"/>
          <w:marRight w:val="0"/>
          <w:marTop w:val="0"/>
          <w:marBottom w:val="0"/>
          <w:divBdr>
            <w:top w:val="none" w:sz="0" w:space="0" w:color="auto"/>
            <w:left w:val="none" w:sz="0" w:space="0" w:color="auto"/>
            <w:bottom w:val="none" w:sz="0" w:space="0" w:color="auto"/>
            <w:right w:val="none" w:sz="0" w:space="0" w:color="auto"/>
          </w:divBdr>
        </w:div>
        <w:div w:id="2059550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87321-2997-4144-BF78-F3C02BCB7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3344</Words>
  <Characters>20064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Gumny Maciej</dc:creator>
  <cp:keywords/>
  <dc:description/>
  <cp:lastModifiedBy>Gumny Maciej</cp:lastModifiedBy>
  <cp:revision>3</cp:revision>
  <cp:lastPrinted>2021-02-19T12:56:00Z</cp:lastPrinted>
  <dcterms:created xsi:type="dcterms:W3CDTF">2024-12-27T12:45:00Z</dcterms:created>
  <dcterms:modified xsi:type="dcterms:W3CDTF">2024-12-27T12:56:00Z</dcterms:modified>
</cp:coreProperties>
</file>