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BA534" w14:textId="77777777" w:rsidR="00C052CE" w:rsidRDefault="009D515A" w:rsidP="00C052CE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="0090420C" w:rsidRPr="00EC0ED8">
        <w:rPr>
          <w:rFonts w:ascii="Cambria" w:hAnsi="Cambria" w:cs="Arial"/>
          <w:sz w:val="20"/>
          <w:szCs w:val="20"/>
        </w:rPr>
        <w:t xml:space="preserve">                 </w:t>
      </w:r>
      <w:r w:rsidR="00E23EF5" w:rsidRPr="00EC0ED8">
        <w:rPr>
          <w:rFonts w:ascii="Cambria" w:hAnsi="Cambria" w:cs="Arial"/>
          <w:sz w:val="20"/>
          <w:szCs w:val="20"/>
        </w:rPr>
        <w:t xml:space="preserve">                              </w:t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D37E9A" w:rsidRPr="00EC0ED8">
        <w:rPr>
          <w:rFonts w:ascii="Cambria" w:hAnsi="Cambria" w:cs="Arial"/>
          <w:sz w:val="20"/>
          <w:szCs w:val="20"/>
        </w:rPr>
        <w:t>Z</w:t>
      </w:r>
      <w:r w:rsidR="00983423" w:rsidRPr="00EC0ED8">
        <w:rPr>
          <w:rFonts w:ascii="Cambria" w:hAnsi="Cambria" w:cs="Arial"/>
          <w:sz w:val="20"/>
          <w:szCs w:val="20"/>
        </w:rPr>
        <w:t>ałącznik</w:t>
      </w:r>
      <w:r w:rsidRPr="00EC0ED8">
        <w:rPr>
          <w:rFonts w:ascii="Cambria" w:hAnsi="Cambria" w:cs="Arial"/>
          <w:sz w:val="20"/>
          <w:szCs w:val="20"/>
        </w:rPr>
        <w:t xml:space="preserve"> nr </w:t>
      </w:r>
      <w:r w:rsidR="00983423" w:rsidRPr="00EC0ED8">
        <w:rPr>
          <w:rFonts w:ascii="Cambria" w:hAnsi="Cambria" w:cs="Arial"/>
          <w:sz w:val="20"/>
          <w:szCs w:val="20"/>
        </w:rPr>
        <w:t xml:space="preserve"> </w:t>
      </w:r>
      <w:r w:rsidR="00EE1CDF" w:rsidRPr="00EC0ED8">
        <w:rPr>
          <w:rFonts w:ascii="Cambria" w:hAnsi="Cambria" w:cs="Arial"/>
          <w:sz w:val="20"/>
          <w:szCs w:val="20"/>
        </w:rPr>
        <w:t>1</w:t>
      </w:r>
      <w:r w:rsidR="00D62E51" w:rsidRPr="00EC0ED8">
        <w:rPr>
          <w:rFonts w:ascii="Cambria" w:hAnsi="Cambria" w:cs="Arial"/>
          <w:sz w:val="20"/>
          <w:szCs w:val="20"/>
        </w:rPr>
        <w:t xml:space="preserve"> do SW</w:t>
      </w:r>
      <w:r w:rsidR="00C052CE">
        <w:rPr>
          <w:rFonts w:ascii="Cambria" w:hAnsi="Cambria" w:cs="Arial"/>
          <w:sz w:val="20"/>
          <w:szCs w:val="20"/>
        </w:rPr>
        <w:t>Z</w:t>
      </w:r>
    </w:p>
    <w:p w14:paraId="0380E61A" w14:textId="4015E9EB" w:rsidR="00DA509A" w:rsidRPr="00EC0ED8" w:rsidRDefault="00DA509A" w:rsidP="00C052CE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                                  </w:t>
      </w:r>
    </w:p>
    <w:p w14:paraId="03082C65" w14:textId="007D602B" w:rsidR="00DA509A" w:rsidRPr="00EC0ED8" w:rsidRDefault="00F30C2A" w:rsidP="00EF0FD7">
      <w:pPr>
        <w:spacing w:line="276" w:lineRule="auto"/>
        <w:ind w:left="4248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………………  </w:t>
      </w:r>
      <w:r w:rsidR="00AB0AE0" w:rsidRPr="00EC0ED8">
        <w:rPr>
          <w:rFonts w:ascii="Cambria" w:hAnsi="Cambria" w:cs="Arial"/>
          <w:sz w:val="20"/>
          <w:szCs w:val="20"/>
        </w:rPr>
        <w:t>dn.</w:t>
      </w:r>
      <w:r w:rsidR="00DA509A" w:rsidRPr="00EC0ED8">
        <w:rPr>
          <w:rFonts w:ascii="Cambria" w:hAnsi="Cambria" w:cs="Arial"/>
          <w:sz w:val="20"/>
          <w:szCs w:val="20"/>
        </w:rPr>
        <w:t>………………</w:t>
      </w:r>
      <w:r w:rsidR="00D80BA5" w:rsidRPr="00EC0ED8">
        <w:rPr>
          <w:rFonts w:ascii="Cambria" w:hAnsi="Cambria" w:cs="Arial"/>
          <w:sz w:val="20"/>
          <w:szCs w:val="20"/>
        </w:rPr>
        <w:t>20</w:t>
      </w:r>
      <w:r w:rsidR="007D20F7" w:rsidRPr="00EC0ED8">
        <w:rPr>
          <w:rFonts w:ascii="Cambria" w:hAnsi="Cambria" w:cs="Arial"/>
          <w:sz w:val="20"/>
          <w:szCs w:val="20"/>
        </w:rPr>
        <w:t>2</w:t>
      </w:r>
      <w:r w:rsidR="00C052CE">
        <w:rPr>
          <w:rFonts w:ascii="Cambria" w:hAnsi="Cambria" w:cs="Arial"/>
          <w:sz w:val="20"/>
          <w:szCs w:val="20"/>
        </w:rPr>
        <w:t>4</w:t>
      </w:r>
      <w:r w:rsidR="003E134C" w:rsidRPr="00EC0ED8">
        <w:rPr>
          <w:rFonts w:ascii="Cambria" w:hAnsi="Cambria" w:cs="Arial"/>
          <w:sz w:val="20"/>
          <w:szCs w:val="20"/>
        </w:rPr>
        <w:t xml:space="preserve"> </w:t>
      </w:r>
      <w:r w:rsidR="00D80BA5" w:rsidRPr="00EC0ED8">
        <w:rPr>
          <w:rFonts w:ascii="Cambria" w:hAnsi="Cambria" w:cs="Arial"/>
          <w:sz w:val="20"/>
          <w:szCs w:val="20"/>
        </w:rPr>
        <w:t>r.</w:t>
      </w:r>
    </w:p>
    <w:p w14:paraId="6B9BD3F7" w14:textId="77777777" w:rsidR="00DA509A" w:rsidRPr="00EC0ED8" w:rsidRDefault="004050DD" w:rsidP="00EF0FD7">
      <w:pPr>
        <w:spacing w:line="276" w:lineRule="auto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……..</w:t>
      </w:r>
      <w:r w:rsidR="00DA509A" w:rsidRPr="00EC0ED8">
        <w:rPr>
          <w:rFonts w:ascii="Cambria" w:hAnsi="Cambria" w:cs="Arial"/>
          <w:sz w:val="20"/>
          <w:szCs w:val="20"/>
        </w:rPr>
        <w:t>................................................</w:t>
      </w:r>
    </w:p>
    <w:p w14:paraId="541F8A31" w14:textId="07E1FB82" w:rsidR="00DA509A" w:rsidRPr="00EC0ED8" w:rsidRDefault="00235B00" w:rsidP="00EF0FD7">
      <w:pPr>
        <w:spacing w:line="276" w:lineRule="auto"/>
        <w:rPr>
          <w:rFonts w:ascii="Cambria" w:hAnsi="Cambria" w:cs="Arial"/>
          <w:iCs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(Nazwa i adres W</w:t>
      </w:r>
      <w:r w:rsidR="006C262E" w:rsidRPr="00EC0ED8">
        <w:rPr>
          <w:rFonts w:ascii="Cambria" w:hAnsi="Cambria" w:cs="Arial"/>
          <w:sz w:val="20"/>
          <w:szCs w:val="20"/>
        </w:rPr>
        <w:t xml:space="preserve">ykonawcy)  </w:t>
      </w:r>
    </w:p>
    <w:p w14:paraId="59055417" w14:textId="77777777" w:rsidR="00E3479B" w:rsidRPr="00EC0ED8" w:rsidRDefault="00E3479B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  <w:lang w:val="pl-PL"/>
        </w:rPr>
      </w:pPr>
    </w:p>
    <w:p w14:paraId="5AC5C7FB" w14:textId="77777777" w:rsidR="00DA509A" w:rsidRPr="00EC0ED8" w:rsidRDefault="00983423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</w:rPr>
      </w:pPr>
      <w:r w:rsidRPr="00EC0ED8">
        <w:rPr>
          <w:rFonts w:cs="Arial"/>
          <w:iCs/>
          <w:color w:val="auto"/>
          <w:sz w:val="20"/>
          <w:szCs w:val="20"/>
          <w:lang w:val="pl-PL"/>
        </w:rPr>
        <w:t>O</w:t>
      </w:r>
      <w:r w:rsidR="00DA509A" w:rsidRPr="00EC0ED8">
        <w:rPr>
          <w:rFonts w:cs="Arial"/>
          <w:iCs/>
          <w:color w:val="auto"/>
          <w:sz w:val="20"/>
          <w:szCs w:val="20"/>
        </w:rPr>
        <w:t xml:space="preserve"> F E R T A  C E N O W A</w:t>
      </w:r>
    </w:p>
    <w:p w14:paraId="40999FCD" w14:textId="6C12EB59" w:rsidR="00804FED" w:rsidRPr="00EC0ED8" w:rsidRDefault="00307E4B" w:rsidP="00307E4B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20"/>
        </w:rPr>
      </w:pPr>
      <w:r w:rsidRPr="00EC0ED8">
        <w:rPr>
          <w:rFonts w:ascii="Cambria" w:hAnsi="Cambria" w:cs="Arial"/>
          <w:b w:val="0"/>
          <w:bCs w:val="0"/>
          <w:sz w:val="20"/>
          <w:szCs w:val="20"/>
        </w:rPr>
        <w:t>na  realizację zamówienia  publicznego:</w:t>
      </w:r>
    </w:p>
    <w:p w14:paraId="41B91DD9" w14:textId="77777777" w:rsidR="00DE45EB" w:rsidRDefault="00DE45EB" w:rsidP="00360956">
      <w:pPr>
        <w:shd w:val="clear" w:color="auto" w:fill="DEEAF6" w:themeFill="accent5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411159B" w14:textId="0F5C7ADD" w:rsidR="00CB0293" w:rsidRPr="00CA58E2" w:rsidRDefault="00CB0293" w:rsidP="00360956">
      <w:pPr>
        <w:shd w:val="clear" w:color="auto" w:fill="DEEAF6" w:themeFill="accent5" w:themeFillTint="33"/>
        <w:tabs>
          <w:tab w:val="center" w:pos="4536"/>
          <w:tab w:val="left" w:pos="6945"/>
        </w:tabs>
        <w:spacing w:before="40" w:line="276" w:lineRule="auto"/>
        <w:jc w:val="center"/>
        <w:rPr>
          <w:rFonts w:ascii="Cambria" w:hAnsi="Cambria" w:cs="Arial"/>
          <w:b/>
          <w:bCs/>
        </w:rPr>
      </w:pPr>
      <w:r w:rsidRPr="00925E6D">
        <w:rPr>
          <w:rFonts w:ascii="Cambria" w:hAnsi="Cambria" w:cs="Arial"/>
          <w:b/>
          <w:bCs/>
        </w:rPr>
        <w:t>„</w:t>
      </w:r>
      <w:r w:rsidR="00166985" w:rsidRPr="00166985">
        <w:rPr>
          <w:rFonts w:ascii="Cambria" w:hAnsi="Cambria" w:cs="Arial"/>
          <w:b/>
          <w:bCs/>
        </w:rPr>
        <w:t>Prace renowacyjne we wnętrzach zabytkowego pałacu Badenich w celu przywrócenia ich dawnej świetności</w:t>
      </w:r>
      <w:r w:rsidRPr="00925E6D">
        <w:rPr>
          <w:rFonts w:ascii="Cambria" w:hAnsi="Cambria" w:cs="Arial"/>
          <w:b/>
          <w:bCs/>
        </w:rPr>
        <w:t>”</w:t>
      </w:r>
      <w:r w:rsidR="00A359CF">
        <w:rPr>
          <w:rFonts w:ascii="Cambria" w:hAnsi="Cambria" w:cs="Arial"/>
          <w:b/>
          <w:bCs/>
        </w:rPr>
        <w:t xml:space="preserve"> </w:t>
      </w:r>
    </w:p>
    <w:p w14:paraId="1FC0B2DD" w14:textId="7DAC8AD0" w:rsidR="00DE45EB" w:rsidRPr="00EC0ED8" w:rsidRDefault="00DE45EB" w:rsidP="00360956">
      <w:pPr>
        <w:shd w:val="clear" w:color="auto" w:fill="DEEAF6" w:themeFill="accent5" w:themeFillTint="33"/>
        <w:spacing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12D41D4B" w14:textId="66BAD6BA" w:rsidR="002858C6" w:rsidRPr="00EC0ED8" w:rsidRDefault="00016153" w:rsidP="000C25EB">
      <w:pPr>
        <w:pStyle w:val="Bezodstpw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zgodnie z wymaganiami określonymi w specyfikacji warunków zamówienia dla tego </w:t>
      </w:r>
      <w:r w:rsidR="00AB0AE0">
        <w:rPr>
          <w:rFonts w:ascii="Cambria" w:hAnsi="Cambria" w:cs="Arial"/>
          <w:sz w:val="20"/>
          <w:szCs w:val="20"/>
        </w:rPr>
        <w:t xml:space="preserve">postępowania </w:t>
      </w:r>
      <w:r w:rsidR="00AB0AE0" w:rsidRPr="00EC0ED8">
        <w:rPr>
          <w:rFonts w:ascii="Cambria" w:hAnsi="Cambria" w:cs="Arial"/>
          <w:sz w:val="20"/>
          <w:szCs w:val="20"/>
        </w:rPr>
        <w:t>składamy</w:t>
      </w:r>
      <w:r w:rsidRPr="00EC0ED8">
        <w:rPr>
          <w:rFonts w:ascii="Cambria" w:hAnsi="Cambria" w:cs="Arial"/>
          <w:sz w:val="20"/>
          <w:szCs w:val="20"/>
        </w:rPr>
        <w:t xml:space="preserve"> niniejszą ofertę:</w:t>
      </w:r>
    </w:p>
    <w:p w14:paraId="6E74718D" w14:textId="77777777" w:rsidR="002858C6" w:rsidRPr="00EC0ED8" w:rsidRDefault="002858C6" w:rsidP="002858C6">
      <w:pPr>
        <w:pStyle w:val="Bezodstpw"/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B66728" w:rsidRPr="00EC0ED8" w14:paraId="31CFD468" w14:textId="77777777" w:rsidTr="00BA0FBA">
        <w:trPr>
          <w:trHeight w:val="2137"/>
        </w:trPr>
        <w:tc>
          <w:tcPr>
            <w:tcW w:w="8759" w:type="dxa"/>
          </w:tcPr>
          <w:p w14:paraId="7F7746E3" w14:textId="77777777" w:rsidR="00286338" w:rsidRPr="00EC0ED8" w:rsidRDefault="00286338" w:rsidP="00B03EB2">
            <w:pPr>
              <w:tabs>
                <w:tab w:val="left" w:pos="426"/>
              </w:tabs>
              <w:spacing w:before="120" w:line="276" w:lineRule="auto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991C11F" w14:textId="5AD88C06" w:rsidR="00F63B18" w:rsidRPr="00EC0ED8" w:rsidRDefault="00B66728" w:rsidP="00A7299C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39980E1A" w14:textId="712A4061" w:rsidR="00F63B18" w:rsidRDefault="00F63B18" w:rsidP="00A359CF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>…...................................................... złotych</w:t>
            </w:r>
            <w:r w:rsidR="00A359CF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79CE2884" w14:textId="77777777" w:rsidR="00166985" w:rsidRDefault="00166985" w:rsidP="009415AE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</w:p>
          <w:p w14:paraId="158BDDFC" w14:textId="565E46C7" w:rsidR="00CB0293" w:rsidRPr="009415AE" w:rsidRDefault="00F63B18" w:rsidP="009415AE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9415AE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9415AE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9415AE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</w:t>
            </w:r>
          </w:p>
        </w:tc>
      </w:tr>
    </w:tbl>
    <w:p w14:paraId="600141D8" w14:textId="77777777" w:rsidR="00BB5390" w:rsidRPr="00EC0ED8" w:rsidRDefault="00BB5390" w:rsidP="00BB5390">
      <w:pPr>
        <w:tabs>
          <w:tab w:val="left" w:pos="426"/>
        </w:tabs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2B47E2DF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7FD751F6" w14:textId="3269FB23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307E4B" w:rsidRPr="00EC0ED8">
        <w:rPr>
          <w:rFonts w:ascii="Cambria" w:eastAsia="Arial Unicode MS" w:hAnsi="Cambria" w:cs="Arial"/>
          <w:b/>
          <w:sz w:val="20"/>
          <w:szCs w:val="20"/>
        </w:rPr>
        <w:t xml:space="preserve">rozdziale XV ust. </w:t>
      </w:r>
      <w:r w:rsidR="00B42F9C">
        <w:rPr>
          <w:rFonts w:ascii="Cambria" w:eastAsia="Arial Unicode MS" w:hAnsi="Cambria" w:cs="Arial"/>
          <w:b/>
          <w:sz w:val="20"/>
          <w:szCs w:val="20"/>
        </w:rPr>
        <w:t xml:space="preserve">3 </w:t>
      </w: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SWZ Zamawiający wymaga złożenia wraz z ofertą informacji o </w:t>
      </w:r>
      <w:r w:rsidRPr="00EC0ED8">
        <w:rPr>
          <w:rFonts w:ascii="Cambria" w:hAnsi="Cambria" w:cs="Arial"/>
          <w:b/>
          <w:sz w:val="20"/>
          <w:szCs w:val="20"/>
        </w:rPr>
        <w:t xml:space="preserve">powstaniu </w:t>
      </w:r>
      <w:r w:rsidR="00F275FC" w:rsidRPr="00EC0ED8">
        <w:rPr>
          <w:rFonts w:ascii="Cambria" w:hAnsi="Cambria" w:cs="Arial"/>
          <w:b/>
          <w:sz w:val="20"/>
          <w:szCs w:val="20"/>
        </w:rPr>
        <w:t xml:space="preserve">u </w:t>
      </w:r>
      <w:r w:rsidRPr="00EC0ED8">
        <w:rPr>
          <w:rFonts w:ascii="Cambria" w:hAnsi="Cambria" w:cs="Arial"/>
          <w:b/>
          <w:sz w:val="20"/>
          <w:szCs w:val="20"/>
        </w:rPr>
        <w:t xml:space="preserve">zamawiającego </w:t>
      </w:r>
      <w:r w:rsidRPr="00EC0ED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0270391E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264BD2FF" w14:textId="77777777" w:rsidR="00016153" w:rsidRPr="00EC0ED8" w:rsidRDefault="00016153" w:rsidP="00EF0FD7">
      <w:pPr>
        <w:numPr>
          <w:ilvl w:val="0"/>
          <w:numId w:val="45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sz w:val="20"/>
          <w:szCs w:val="20"/>
          <w:u w:val="single"/>
        </w:rPr>
      </w:pPr>
      <w:r w:rsidRPr="00EC0ED8">
        <w:rPr>
          <w:rFonts w:ascii="Cambria" w:hAnsi="Cambria" w:cs="Arial"/>
          <w:b/>
          <w:sz w:val="20"/>
          <w:szCs w:val="20"/>
          <w:u w:val="single"/>
        </w:rPr>
        <w:t>Dane dotyczące Wykonawcy:</w:t>
      </w:r>
    </w:p>
    <w:p w14:paraId="45EA42BA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Imię Nazwisko osoby (osób) upoważnionych do podpisania umowy: </w:t>
      </w:r>
    </w:p>
    <w:p w14:paraId="470EABFE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  <w:lang w:val="de-DE"/>
        </w:rPr>
      </w:pPr>
      <w:r w:rsidRPr="00EC0ED8">
        <w:rPr>
          <w:rFonts w:ascii="Cambria" w:hAnsi="Cambria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8E9019F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telefonu:</w:t>
      </w:r>
      <w:r w:rsidRPr="00EC0ED8">
        <w:rPr>
          <w:rFonts w:ascii="Cambria" w:hAnsi="Cambria" w:cs="Arial"/>
          <w:sz w:val="20"/>
          <w:szCs w:val="20"/>
        </w:rPr>
        <w:tab/>
        <w:t>.…/ ……………………</w:t>
      </w:r>
    </w:p>
    <w:p w14:paraId="3AA8C094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REGON:</w:t>
      </w:r>
      <w:r w:rsidRPr="00EC0ED8">
        <w:rPr>
          <w:rFonts w:ascii="Cambria" w:hAnsi="Cambria" w:cs="Arial"/>
          <w:sz w:val="20"/>
          <w:szCs w:val="20"/>
        </w:rPr>
        <w:tab/>
        <w:t>..........................................   Numer NIP: ..........................................</w:t>
      </w:r>
    </w:p>
    <w:p w14:paraId="76F0BCE3" w14:textId="5D1DBEFC" w:rsidR="00016153" w:rsidRPr="00EC0ED8" w:rsidRDefault="00016153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kontaktowy e</w:t>
      </w:r>
      <w:r w:rsidR="00F30C2A" w:rsidRPr="00EC0ED8">
        <w:rPr>
          <w:rFonts w:ascii="Cambria" w:hAnsi="Cambria" w:cs="Arial"/>
          <w:sz w:val="20"/>
          <w:szCs w:val="20"/>
        </w:rPr>
        <w:t>-</w:t>
      </w:r>
      <w:r w:rsidRPr="00EC0ED8">
        <w:rPr>
          <w:rFonts w:ascii="Cambria" w:hAnsi="Cambria" w:cs="Arial"/>
          <w:sz w:val="20"/>
          <w:szCs w:val="20"/>
        </w:rPr>
        <w:t>mail: ……………………………………………………………</w:t>
      </w:r>
    </w:p>
    <w:p w14:paraId="5934C0E8" w14:textId="2C269AD6" w:rsidR="00771C89" w:rsidRPr="00EC0ED8" w:rsidRDefault="00771C89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e-mail gwaranta do zwrotu wadium (wniesionego w formie gwarancji) ………………………………………………….</w:t>
      </w:r>
    </w:p>
    <w:p w14:paraId="3055687B" w14:textId="77777777" w:rsidR="00222248" w:rsidRPr="00EC0ED8" w:rsidRDefault="00222248" w:rsidP="00222248">
      <w:pPr>
        <w:spacing w:after="60" w:line="276" w:lineRule="auto"/>
        <w:ind w:left="426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Nr. Rachunku do zwrotu wadium ……………………………………………………………………….</w:t>
      </w:r>
    </w:p>
    <w:p w14:paraId="600EBC29" w14:textId="77777777" w:rsidR="00222248" w:rsidRPr="00EC0ED8" w:rsidRDefault="00222248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</w:p>
    <w:p w14:paraId="0C8B497A" w14:textId="2B8286C5" w:rsidR="003E134C" w:rsidRPr="00EC0ED8" w:rsidRDefault="00016153" w:rsidP="00BA0FBA">
      <w:pPr>
        <w:spacing w:after="6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b/>
          <w:sz w:val="20"/>
          <w:szCs w:val="20"/>
        </w:rPr>
        <w:lastRenderedPageBreak/>
        <w:t>UWAGA; proszę podać czytelny; adres e-mail</w:t>
      </w:r>
      <w:r w:rsidR="00D55FC7" w:rsidRPr="00EC0ED8">
        <w:rPr>
          <w:rFonts w:ascii="Cambria" w:hAnsi="Cambria" w:cs="Arial"/>
          <w:b/>
          <w:sz w:val="20"/>
          <w:szCs w:val="20"/>
        </w:rPr>
        <w:t>,</w:t>
      </w:r>
      <w:r w:rsidRPr="00EC0ED8">
        <w:rPr>
          <w:rFonts w:ascii="Cambria" w:hAnsi="Cambria" w:cs="Arial"/>
          <w:b/>
          <w:sz w:val="20"/>
          <w:szCs w:val="20"/>
        </w:rPr>
        <w:t xml:space="preserve">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568E8E48" w14:textId="252A79EC" w:rsidR="00964FD5" w:rsidRPr="00EC0ED8" w:rsidRDefault="00964FD5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Termin wykonania zamówienia zgodnie z zapisami </w:t>
      </w:r>
      <w:r w:rsidR="00307E4B" w:rsidRPr="00EC0ED8">
        <w:rPr>
          <w:rFonts w:ascii="Cambria" w:hAnsi="Cambria" w:cs="Arial"/>
          <w:snapToGrid w:val="0"/>
          <w:sz w:val="20"/>
          <w:szCs w:val="20"/>
        </w:rPr>
        <w:t>rozdziału VII ust. 1 SWZ</w:t>
      </w:r>
      <w:r w:rsidRPr="00EC0ED8">
        <w:rPr>
          <w:rFonts w:ascii="Cambria" w:eastAsia="Times-Roman" w:hAnsi="Cambria" w:cs="Arial"/>
          <w:b/>
          <w:sz w:val="20"/>
          <w:szCs w:val="20"/>
        </w:rPr>
        <w:t>.</w:t>
      </w:r>
    </w:p>
    <w:p w14:paraId="35F54C81" w14:textId="69941605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Warunki płatności </w:t>
      </w:r>
      <w:r w:rsidRPr="00EC0ED8">
        <w:rPr>
          <w:rFonts w:ascii="Cambria" w:hAnsi="Cambria" w:cs="Arial"/>
          <w:sz w:val="20"/>
          <w:szCs w:val="20"/>
        </w:rPr>
        <w:t>będą zgodne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będącym załącznikiem do SWZ.</w:t>
      </w:r>
    </w:p>
    <w:p w14:paraId="1E84BD5E" w14:textId="48FE9DA4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zapoznaliśmy się ze specyfikacją warunków zamówienia, w tym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65618415" w14:textId="711D9C00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6914F7A9" w14:textId="77777777" w:rsidR="00795888" w:rsidRPr="00EC0ED8" w:rsidRDefault="00795888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Oświadczam, że wypełniłem obowiązki informacyjne przewidziane w art. 13 lub art. 14 RODO</w:t>
      </w:r>
      <w:r w:rsidRPr="00EC0ED8">
        <w:rPr>
          <w:rFonts w:ascii="Cambria" w:hAnsi="Cambria" w:cs="Arial"/>
          <w:sz w:val="20"/>
          <w:szCs w:val="20"/>
          <w:vertAlign w:val="superscript"/>
        </w:rPr>
        <w:t>1)</w:t>
      </w:r>
      <w:r w:rsidRPr="00EC0ED8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88AD4D9" w14:textId="77777777" w:rsidR="000636EC" w:rsidRPr="00EC0ED8" w:rsidRDefault="00016153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W przypadku uznania niniejszej oferty za ofertę najkorzystniejszą zobowiązujemy si</w:t>
      </w:r>
      <w:r w:rsidR="00573F11" w:rsidRPr="00EC0ED8">
        <w:rPr>
          <w:rFonts w:ascii="Cambria" w:hAnsi="Cambria" w:cs="Arial"/>
          <w:sz w:val="20"/>
          <w:szCs w:val="20"/>
        </w:rPr>
        <w:t xml:space="preserve">ę do zawarcia umowy w miejscu i </w:t>
      </w:r>
      <w:r w:rsidRPr="00EC0ED8">
        <w:rPr>
          <w:rFonts w:ascii="Cambria" w:hAnsi="Cambria" w:cs="Arial"/>
          <w:sz w:val="20"/>
          <w:szCs w:val="20"/>
        </w:rPr>
        <w:t>terminie wskazanym przez Zamawiającego, a przed zawarciem umowy wniesienia zabezpieczenia należytego wykonania umowy.</w:t>
      </w:r>
    </w:p>
    <w:p w14:paraId="72C0D9F5" w14:textId="1C7AA7FA" w:rsidR="000636EC" w:rsidRPr="00EC0ED8" w:rsidRDefault="000636EC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śmy</w:t>
      </w:r>
      <w:proofErr w:type="spellEnd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 xml:space="preserve">: </w:t>
      </w:r>
    </w:p>
    <w:p w14:paraId="6B76780D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Mikroprzedsiębiorstwem TAK/NIE*</w:t>
      </w:r>
    </w:p>
    <w:p w14:paraId="3AE86D41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Małym przedsiębiorstwem TAK/NIE*</w:t>
      </w:r>
    </w:p>
    <w:p w14:paraId="01B42B10" w14:textId="7114628E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Średnim przedsiębiorstwem TAK/NIE*</w:t>
      </w:r>
    </w:p>
    <w:p w14:paraId="3615E25A" w14:textId="41EAEA14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Dużym przedsiębiorstwem TAK/NIE*</w:t>
      </w:r>
    </w:p>
    <w:p w14:paraId="4665484C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>Załącznikami do niniejszej oferty są:</w:t>
      </w:r>
    </w:p>
    <w:p w14:paraId="36937855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527C1DDC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43D18766" w14:textId="77777777" w:rsidR="004301EB" w:rsidRPr="00EC0ED8" w:rsidRDefault="004301EB" w:rsidP="00E40864">
      <w:pPr>
        <w:pStyle w:val="Lista5"/>
        <w:spacing w:line="276" w:lineRule="auto"/>
        <w:ind w:left="284" w:hanging="284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 niepotrzebne skreślić</w:t>
      </w:r>
    </w:p>
    <w:p w14:paraId="58443576" w14:textId="77777777" w:rsidR="004301EB" w:rsidRPr="00EC0ED8" w:rsidRDefault="004301EB" w:rsidP="00E40864">
      <w:pPr>
        <w:pStyle w:val="Lista5"/>
        <w:ind w:left="142" w:hanging="142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31E16DA2" w14:textId="1422FF44" w:rsidR="004301EB" w:rsidRPr="00EC0ED8" w:rsidRDefault="004301EB" w:rsidP="00B42F9C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20"/>
        </w:rPr>
      </w:pPr>
      <w:r w:rsidRPr="00EC0ED8">
        <w:rPr>
          <w:rFonts w:ascii="Cambria" w:hAnsi="Cambria" w:cs="Arial"/>
          <w:b/>
          <w:sz w:val="20"/>
          <w:vertAlign w:val="superscript"/>
        </w:rPr>
        <w:t>1)</w:t>
      </w:r>
      <w:r w:rsidRPr="00EC0ED8">
        <w:rPr>
          <w:rFonts w:ascii="Cambria" w:hAnsi="Cambria" w:cs="Arial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4301EB" w:rsidRPr="00EC0ED8" w:rsidSect="005304A2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21" w:right="1418" w:bottom="1702" w:left="1418" w:header="426" w:footer="5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C3BA3" w14:textId="77777777" w:rsidR="005304A2" w:rsidRDefault="005304A2">
      <w:r>
        <w:separator/>
      </w:r>
    </w:p>
  </w:endnote>
  <w:endnote w:type="continuationSeparator" w:id="0">
    <w:p w14:paraId="05E43DA4" w14:textId="77777777" w:rsidR="005304A2" w:rsidRDefault="00530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1DA90" w14:textId="77777777" w:rsidR="000C25EB" w:rsidRDefault="000C25E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2A991C" w14:textId="77777777" w:rsidR="000C25EB" w:rsidRDefault="000C25E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56636" w14:textId="77777777" w:rsidR="00127BB7" w:rsidRDefault="00127BB7" w:rsidP="00127BB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>być podpisana kwalifikowanym podpisem elektronicznym</w:t>
    </w:r>
    <w:r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51C734C6" w14:textId="427AF714" w:rsidR="000C25EB" w:rsidRPr="004050DD" w:rsidRDefault="000C25EB" w:rsidP="00016153">
    <w:pPr>
      <w:pStyle w:val="Nagwek"/>
      <w:jc w:val="right"/>
      <w:rPr>
        <w:rFonts w:ascii="Cambria" w:hAnsi="Cambria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B0A58" w14:textId="2131AC04" w:rsidR="00771C89" w:rsidRDefault="00771C89" w:rsidP="00771C89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 xml:space="preserve">być podpisana </w:t>
    </w:r>
    <w:r w:rsidR="00127BB7" w:rsidRPr="008C2B2C">
      <w:rPr>
        <w:rFonts w:ascii="Courier New" w:hAnsi="Courier New" w:cs="Courier New"/>
        <w:b/>
        <w:sz w:val="18"/>
        <w:szCs w:val="18"/>
        <w:highlight w:val="yellow"/>
      </w:rPr>
      <w:t>kwalifikowanym podpisem elektronicznym</w:t>
    </w:r>
    <w:r w:rsidR="00127BB7"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="00127BB7"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="00127BB7"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3470B4F6" w14:textId="77777777" w:rsidR="00771C89" w:rsidRPr="00771C89" w:rsidRDefault="00771C89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39A3F" w14:textId="77777777" w:rsidR="005304A2" w:rsidRDefault="005304A2">
      <w:bookmarkStart w:id="0" w:name="_Hlk160794665"/>
      <w:bookmarkEnd w:id="0"/>
      <w:r>
        <w:separator/>
      </w:r>
    </w:p>
  </w:footnote>
  <w:footnote w:type="continuationSeparator" w:id="0">
    <w:p w14:paraId="1CE40E6E" w14:textId="77777777" w:rsidR="005304A2" w:rsidRDefault="00530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3797E" w14:textId="77777777" w:rsidR="00FD5023" w:rsidRPr="00AD33A7" w:rsidRDefault="00FD5023" w:rsidP="00FD5023">
    <w:pPr>
      <w:rPr>
        <w:rFonts w:ascii="Cambria" w:hAnsi="Cambria"/>
        <w:sz w:val="18"/>
        <w:szCs w:val="18"/>
      </w:rPr>
    </w:pPr>
  </w:p>
  <w:p w14:paraId="5CA0AD5C" w14:textId="4AB1385D" w:rsidR="000C25EB" w:rsidRPr="00FD5023" w:rsidRDefault="00771C89" w:rsidP="00771C8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szCs w:val="20"/>
      </w:rPr>
    </w:pPr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58C80" w14:textId="765BD72F" w:rsidR="00C052CE" w:rsidRDefault="00C052CE" w:rsidP="00EC0ED8">
    <w:pPr>
      <w:pStyle w:val="Nagwek"/>
      <w:rPr>
        <w:rFonts w:ascii="Arial" w:hAnsi="Arial" w:cs="Arial"/>
        <w:sz w:val="16"/>
        <w:szCs w:val="16"/>
      </w:rPr>
    </w:pPr>
    <w:r w:rsidRPr="00C052CE">
      <w:rPr>
        <w:noProof/>
      </w:rPr>
      <w:drawing>
        <wp:inline distT="0" distB="0" distL="0" distR="0" wp14:anchorId="3C5B1D6F" wp14:editId="1CAE2A54">
          <wp:extent cx="5759450" cy="844550"/>
          <wp:effectExtent l="0" t="0" r="0" b="0"/>
          <wp:docPr id="10270277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6F3315" w14:textId="2C23F35A" w:rsidR="00C052CE" w:rsidRPr="00A42A1B" w:rsidRDefault="006B12F4" w:rsidP="00EC0ED8">
    <w:pPr>
      <w:pStyle w:val="Nagwek"/>
      <w:rPr>
        <w:rFonts w:ascii="Cambria" w:hAnsi="Cambria" w:cs="Arial"/>
        <w:sz w:val="16"/>
        <w:szCs w:val="16"/>
        <w:lang w:val="pl-PL"/>
      </w:rPr>
    </w:pPr>
    <w:r w:rsidRPr="00A42A1B">
      <w:rPr>
        <w:rFonts w:ascii="Cambria" w:hAnsi="Cambria" w:cs="Arial"/>
        <w:sz w:val="16"/>
        <w:szCs w:val="16"/>
      </w:rPr>
      <w:t xml:space="preserve">Nr referencyjny: </w:t>
    </w:r>
    <w:r w:rsidR="004D1B8A" w:rsidRPr="004D1B8A">
      <w:rPr>
        <w:rFonts w:ascii="Cambria" w:hAnsi="Cambria" w:cs="Arial"/>
        <w:sz w:val="16"/>
        <w:szCs w:val="16"/>
      </w:rPr>
      <w:t>IZP.272.</w:t>
    </w:r>
    <w:r w:rsidR="00B83E56">
      <w:rPr>
        <w:rFonts w:ascii="Cambria" w:hAnsi="Cambria" w:cs="Arial"/>
        <w:sz w:val="16"/>
        <w:szCs w:val="16"/>
      </w:rPr>
      <w:t>11</w:t>
    </w:r>
    <w:r w:rsidR="004D1B8A" w:rsidRPr="004D1B8A">
      <w:rPr>
        <w:rFonts w:ascii="Cambria" w:hAnsi="Cambria" w:cs="Arial"/>
        <w:sz w:val="16"/>
        <w:szCs w:val="16"/>
      </w:rPr>
      <w:t>.2024</w:t>
    </w:r>
  </w:p>
  <w:p w14:paraId="1E644BE8" w14:textId="55B99C0C" w:rsidR="00A46408" w:rsidRPr="007D20F7" w:rsidRDefault="00A46408" w:rsidP="007D20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152AB3"/>
    <w:multiLevelType w:val="hybridMultilevel"/>
    <w:tmpl w:val="25381DF8"/>
    <w:lvl w:ilvl="0" w:tplc="7898D9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F02448"/>
    <w:multiLevelType w:val="hybridMultilevel"/>
    <w:tmpl w:val="3DBEEE92"/>
    <w:lvl w:ilvl="0" w:tplc="E8D24D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0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5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7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8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79F4912"/>
    <w:multiLevelType w:val="hybridMultilevel"/>
    <w:tmpl w:val="D5D00F88"/>
    <w:lvl w:ilvl="0" w:tplc="55481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3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0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74773A7A"/>
    <w:multiLevelType w:val="hybridMultilevel"/>
    <w:tmpl w:val="46A47242"/>
    <w:lvl w:ilvl="0" w:tplc="F13AE5B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4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7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97588555">
    <w:abstractNumId w:val="37"/>
  </w:num>
  <w:num w:numId="2" w16cid:durableId="50154181">
    <w:abstractNumId w:val="44"/>
  </w:num>
  <w:num w:numId="3" w16cid:durableId="1880780577">
    <w:abstractNumId w:val="31"/>
  </w:num>
  <w:num w:numId="4" w16cid:durableId="1958753875">
    <w:abstractNumId w:val="26"/>
  </w:num>
  <w:num w:numId="5" w16cid:durableId="1038897227">
    <w:abstractNumId w:val="19"/>
  </w:num>
  <w:num w:numId="6" w16cid:durableId="1145196434">
    <w:abstractNumId w:val="34"/>
  </w:num>
  <w:num w:numId="7" w16cid:durableId="579755598">
    <w:abstractNumId w:val="39"/>
  </w:num>
  <w:num w:numId="8" w16cid:durableId="560016634">
    <w:abstractNumId w:val="24"/>
  </w:num>
  <w:num w:numId="9" w16cid:durableId="1686326636">
    <w:abstractNumId w:val="51"/>
  </w:num>
  <w:num w:numId="10" w16cid:durableId="293413498">
    <w:abstractNumId w:val="57"/>
  </w:num>
  <w:num w:numId="11" w16cid:durableId="809521113">
    <w:abstractNumId w:val="20"/>
  </w:num>
  <w:num w:numId="12" w16cid:durableId="2039969410">
    <w:abstractNumId w:val="55"/>
  </w:num>
  <w:num w:numId="13" w16cid:durableId="130370930">
    <w:abstractNumId w:val="56"/>
  </w:num>
  <w:num w:numId="14" w16cid:durableId="1575122407">
    <w:abstractNumId w:val="12"/>
  </w:num>
  <w:num w:numId="15" w16cid:durableId="1339968298">
    <w:abstractNumId w:val="29"/>
  </w:num>
  <w:num w:numId="16" w16cid:durableId="703025349">
    <w:abstractNumId w:val="33"/>
  </w:num>
  <w:num w:numId="17" w16cid:durableId="1239369253">
    <w:abstractNumId w:val="50"/>
  </w:num>
  <w:num w:numId="18" w16cid:durableId="2020892462">
    <w:abstractNumId w:val="22"/>
  </w:num>
  <w:num w:numId="19" w16cid:durableId="1267813092">
    <w:abstractNumId w:val="13"/>
  </w:num>
  <w:num w:numId="20" w16cid:durableId="750857004">
    <w:abstractNumId w:val="17"/>
  </w:num>
  <w:num w:numId="21" w16cid:durableId="840392626">
    <w:abstractNumId w:val="45"/>
  </w:num>
  <w:num w:numId="22" w16cid:durableId="857351661">
    <w:abstractNumId w:val="18"/>
  </w:num>
  <w:num w:numId="23" w16cid:durableId="1950165882">
    <w:abstractNumId w:val="49"/>
  </w:num>
  <w:num w:numId="24" w16cid:durableId="1693414652">
    <w:abstractNumId w:val="47"/>
  </w:num>
  <w:num w:numId="25" w16cid:durableId="1222517431">
    <w:abstractNumId w:val="21"/>
  </w:num>
  <w:num w:numId="26" w16cid:durableId="692653582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84448397">
    <w:abstractNumId w:val="53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56040373">
    <w:abstractNumId w:val="3"/>
  </w:num>
  <w:num w:numId="29" w16cid:durableId="748575895">
    <w:abstractNumId w:val="8"/>
  </w:num>
  <w:num w:numId="30" w16cid:durableId="2093425478">
    <w:abstractNumId w:val="2"/>
  </w:num>
  <w:num w:numId="31" w16cid:durableId="2071734256">
    <w:abstractNumId w:val="43"/>
  </w:num>
  <w:num w:numId="32" w16cid:durableId="274095043">
    <w:abstractNumId w:val="10"/>
  </w:num>
  <w:num w:numId="33" w16cid:durableId="1929147469">
    <w:abstractNumId w:val="30"/>
  </w:num>
  <w:num w:numId="34" w16cid:durableId="1414081872">
    <w:abstractNumId w:val="46"/>
  </w:num>
  <w:num w:numId="35" w16cid:durableId="162353268">
    <w:abstractNumId w:val="16"/>
  </w:num>
  <w:num w:numId="36" w16cid:durableId="1925257561">
    <w:abstractNumId w:val="54"/>
  </w:num>
  <w:num w:numId="37" w16cid:durableId="475140">
    <w:abstractNumId w:val="14"/>
  </w:num>
  <w:num w:numId="38" w16cid:durableId="1640263323">
    <w:abstractNumId w:val="9"/>
  </w:num>
  <w:num w:numId="39" w16cid:durableId="454520307">
    <w:abstractNumId w:val="25"/>
  </w:num>
  <w:num w:numId="40" w16cid:durableId="248003900">
    <w:abstractNumId w:val="41"/>
  </w:num>
  <w:num w:numId="41" w16cid:durableId="543173908">
    <w:abstractNumId w:val="35"/>
  </w:num>
  <w:num w:numId="42" w16cid:durableId="199009328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14371882">
    <w:abstractNumId w:val="38"/>
  </w:num>
  <w:num w:numId="44" w16cid:durableId="1126435769">
    <w:abstractNumId w:val="11"/>
  </w:num>
  <w:num w:numId="45" w16cid:durableId="65764592">
    <w:abstractNumId w:val="15"/>
  </w:num>
  <w:num w:numId="46" w16cid:durableId="561722140">
    <w:abstractNumId w:val="27"/>
  </w:num>
  <w:num w:numId="47" w16cid:durableId="1179926458">
    <w:abstractNumId w:val="52"/>
  </w:num>
  <w:num w:numId="48" w16cid:durableId="1312909180">
    <w:abstractNumId w:val="23"/>
  </w:num>
  <w:num w:numId="49" w16cid:durableId="955722453">
    <w:abstractNumId w:val="40"/>
  </w:num>
  <w:num w:numId="50" w16cid:durableId="1347246960">
    <w:abstractNumId w:val="2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10E65"/>
    <w:rsid w:val="00016153"/>
    <w:rsid w:val="000231AC"/>
    <w:rsid w:val="000239BF"/>
    <w:rsid w:val="000239D4"/>
    <w:rsid w:val="00023F47"/>
    <w:rsid w:val="00025659"/>
    <w:rsid w:val="00026E3B"/>
    <w:rsid w:val="00027890"/>
    <w:rsid w:val="00027CE9"/>
    <w:rsid w:val="0003008B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5763C"/>
    <w:rsid w:val="00060689"/>
    <w:rsid w:val="00061F88"/>
    <w:rsid w:val="000636EC"/>
    <w:rsid w:val="00063849"/>
    <w:rsid w:val="000654DE"/>
    <w:rsid w:val="0006639C"/>
    <w:rsid w:val="000675E7"/>
    <w:rsid w:val="00070743"/>
    <w:rsid w:val="000726CE"/>
    <w:rsid w:val="0007488E"/>
    <w:rsid w:val="00075847"/>
    <w:rsid w:val="00080D85"/>
    <w:rsid w:val="00084151"/>
    <w:rsid w:val="000858B3"/>
    <w:rsid w:val="00087608"/>
    <w:rsid w:val="00090A82"/>
    <w:rsid w:val="0009480E"/>
    <w:rsid w:val="00096E40"/>
    <w:rsid w:val="000970DD"/>
    <w:rsid w:val="000A016F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1141"/>
    <w:rsid w:val="000B2EE7"/>
    <w:rsid w:val="000B37AC"/>
    <w:rsid w:val="000C152C"/>
    <w:rsid w:val="000C1907"/>
    <w:rsid w:val="000C1FE3"/>
    <w:rsid w:val="000C25EB"/>
    <w:rsid w:val="000C2A84"/>
    <w:rsid w:val="000C3646"/>
    <w:rsid w:val="000D40FD"/>
    <w:rsid w:val="000D4EBA"/>
    <w:rsid w:val="000E05B9"/>
    <w:rsid w:val="000E05C1"/>
    <w:rsid w:val="000E18DD"/>
    <w:rsid w:val="000E4E2A"/>
    <w:rsid w:val="000E7F53"/>
    <w:rsid w:val="0010294D"/>
    <w:rsid w:val="00102A85"/>
    <w:rsid w:val="00102C0C"/>
    <w:rsid w:val="00103155"/>
    <w:rsid w:val="001054D9"/>
    <w:rsid w:val="00113222"/>
    <w:rsid w:val="00114AAA"/>
    <w:rsid w:val="00114EE9"/>
    <w:rsid w:val="00115D22"/>
    <w:rsid w:val="001201D6"/>
    <w:rsid w:val="001218E1"/>
    <w:rsid w:val="00122276"/>
    <w:rsid w:val="00126E65"/>
    <w:rsid w:val="00127BB7"/>
    <w:rsid w:val="00131262"/>
    <w:rsid w:val="00134702"/>
    <w:rsid w:val="001357B0"/>
    <w:rsid w:val="00135BB5"/>
    <w:rsid w:val="00136D09"/>
    <w:rsid w:val="00137870"/>
    <w:rsid w:val="001405D1"/>
    <w:rsid w:val="00140DF0"/>
    <w:rsid w:val="00142B56"/>
    <w:rsid w:val="00143610"/>
    <w:rsid w:val="0014366A"/>
    <w:rsid w:val="00145F79"/>
    <w:rsid w:val="0014707D"/>
    <w:rsid w:val="001568FB"/>
    <w:rsid w:val="00157704"/>
    <w:rsid w:val="00157C65"/>
    <w:rsid w:val="0016161F"/>
    <w:rsid w:val="0016212F"/>
    <w:rsid w:val="00162505"/>
    <w:rsid w:val="00162560"/>
    <w:rsid w:val="00164656"/>
    <w:rsid w:val="00164F38"/>
    <w:rsid w:val="00165D29"/>
    <w:rsid w:val="001663DA"/>
    <w:rsid w:val="00166985"/>
    <w:rsid w:val="001720B9"/>
    <w:rsid w:val="001732E0"/>
    <w:rsid w:val="0017416A"/>
    <w:rsid w:val="00174344"/>
    <w:rsid w:val="00177904"/>
    <w:rsid w:val="001816EE"/>
    <w:rsid w:val="00183B7F"/>
    <w:rsid w:val="00186609"/>
    <w:rsid w:val="001866AD"/>
    <w:rsid w:val="00191FF7"/>
    <w:rsid w:val="00192C7B"/>
    <w:rsid w:val="00194CF3"/>
    <w:rsid w:val="00197122"/>
    <w:rsid w:val="001979DB"/>
    <w:rsid w:val="001A01C8"/>
    <w:rsid w:val="001A1117"/>
    <w:rsid w:val="001A3CF0"/>
    <w:rsid w:val="001A4C70"/>
    <w:rsid w:val="001A4F79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5F32"/>
    <w:rsid w:val="001D6CF9"/>
    <w:rsid w:val="001E0976"/>
    <w:rsid w:val="001E314A"/>
    <w:rsid w:val="001E319E"/>
    <w:rsid w:val="001E6C02"/>
    <w:rsid w:val="001E6F19"/>
    <w:rsid w:val="001E7DDE"/>
    <w:rsid w:val="001F05AA"/>
    <w:rsid w:val="001F1C7C"/>
    <w:rsid w:val="001F322B"/>
    <w:rsid w:val="001F3802"/>
    <w:rsid w:val="001F4FD3"/>
    <w:rsid w:val="001F516F"/>
    <w:rsid w:val="001F60E2"/>
    <w:rsid w:val="001F6ECF"/>
    <w:rsid w:val="002013CA"/>
    <w:rsid w:val="00204600"/>
    <w:rsid w:val="00205194"/>
    <w:rsid w:val="002060F1"/>
    <w:rsid w:val="00207F9E"/>
    <w:rsid w:val="0021097F"/>
    <w:rsid w:val="00211D44"/>
    <w:rsid w:val="00213968"/>
    <w:rsid w:val="00222248"/>
    <w:rsid w:val="002232E2"/>
    <w:rsid w:val="00223750"/>
    <w:rsid w:val="00223ABE"/>
    <w:rsid w:val="002248A3"/>
    <w:rsid w:val="00224C77"/>
    <w:rsid w:val="00225324"/>
    <w:rsid w:val="00226348"/>
    <w:rsid w:val="00227E39"/>
    <w:rsid w:val="00233049"/>
    <w:rsid w:val="00233770"/>
    <w:rsid w:val="0023487A"/>
    <w:rsid w:val="00235B00"/>
    <w:rsid w:val="00236A98"/>
    <w:rsid w:val="00241C6C"/>
    <w:rsid w:val="002447F6"/>
    <w:rsid w:val="00244E57"/>
    <w:rsid w:val="00246A11"/>
    <w:rsid w:val="00252051"/>
    <w:rsid w:val="00255734"/>
    <w:rsid w:val="00256EDD"/>
    <w:rsid w:val="00257369"/>
    <w:rsid w:val="00261B89"/>
    <w:rsid w:val="002651E9"/>
    <w:rsid w:val="0026568F"/>
    <w:rsid w:val="0026697F"/>
    <w:rsid w:val="0026706B"/>
    <w:rsid w:val="002678AB"/>
    <w:rsid w:val="00271D38"/>
    <w:rsid w:val="00272E2B"/>
    <w:rsid w:val="00274347"/>
    <w:rsid w:val="002814D4"/>
    <w:rsid w:val="002837ED"/>
    <w:rsid w:val="002858C6"/>
    <w:rsid w:val="00286338"/>
    <w:rsid w:val="0029217F"/>
    <w:rsid w:val="002953C0"/>
    <w:rsid w:val="002A2237"/>
    <w:rsid w:val="002A2640"/>
    <w:rsid w:val="002A2EC5"/>
    <w:rsid w:val="002A4CEF"/>
    <w:rsid w:val="002A5876"/>
    <w:rsid w:val="002A746A"/>
    <w:rsid w:val="002A7F4E"/>
    <w:rsid w:val="002B6740"/>
    <w:rsid w:val="002C49D9"/>
    <w:rsid w:val="002C6255"/>
    <w:rsid w:val="002C6B65"/>
    <w:rsid w:val="002C75A5"/>
    <w:rsid w:val="002D201A"/>
    <w:rsid w:val="002D645D"/>
    <w:rsid w:val="002D67E0"/>
    <w:rsid w:val="002D6BEA"/>
    <w:rsid w:val="002D74BE"/>
    <w:rsid w:val="002D7AED"/>
    <w:rsid w:val="002E0A89"/>
    <w:rsid w:val="002E27FD"/>
    <w:rsid w:val="002E3EB2"/>
    <w:rsid w:val="002E435C"/>
    <w:rsid w:val="002F0291"/>
    <w:rsid w:val="002F16D6"/>
    <w:rsid w:val="002F26C4"/>
    <w:rsid w:val="002F294C"/>
    <w:rsid w:val="002F79CA"/>
    <w:rsid w:val="00302515"/>
    <w:rsid w:val="00302B07"/>
    <w:rsid w:val="003040E7"/>
    <w:rsid w:val="00304675"/>
    <w:rsid w:val="003062AC"/>
    <w:rsid w:val="00307E4B"/>
    <w:rsid w:val="00310A34"/>
    <w:rsid w:val="0031250C"/>
    <w:rsid w:val="0031370D"/>
    <w:rsid w:val="00313888"/>
    <w:rsid w:val="00315240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50282"/>
    <w:rsid w:val="00351E47"/>
    <w:rsid w:val="00353E34"/>
    <w:rsid w:val="00354735"/>
    <w:rsid w:val="003563B4"/>
    <w:rsid w:val="003600E2"/>
    <w:rsid w:val="00360956"/>
    <w:rsid w:val="00362C90"/>
    <w:rsid w:val="00364AEE"/>
    <w:rsid w:val="00365675"/>
    <w:rsid w:val="00365834"/>
    <w:rsid w:val="00366345"/>
    <w:rsid w:val="00366630"/>
    <w:rsid w:val="003670B4"/>
    <w:rsid w:val="00367880"/>
    <w:rsid w:val="00367A44"/>
    <w:rsid w:val="003736AF"/>
    <w:rsid w:val="003809D8"/>
    <w:rsid w:val="00382285"/>
    <w:rsid w:val="00382504"/>
    <w:rsid w:val="00383D3C"/>
    <w:rsid w:val="00385450"/>
    <w:rsid w:val="00386C8E"/>
    <w:rsid w:val="00387243"/>
    <w:rsid w:val="00392B0F"/>
    <w:rsid w:val="00392B43"/>
    <w:rsid w:val="00392F4F"/>
    <w:rsid w:val="003948EE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C48F1"/>
    <w:rsid w:val="003C4B19"/>
    <w:rsid w:val="003C659A"/>
    <w:rsid w:val="003C7514"/>
    <w:rsid w:val="003D1ED1"/>
    <w:rsid w:val="003D4FCB"/>
    <w:rsid w:val="003E134C"/>
    <w:rsid w:val="003E464A"/>
    <w:rsid w:val="003E711C"/>
    <w:rsid w:val="003E719D"/>
    <w:rsid w:val="003F0669"/>
    <w:rsid w:val="003F3B23"/>
    <w:rsid w:val="003F3E9E"/>
    <w:rsid w:val="003F49E2"/>
    <w:rsid w:val="003F503B"/>
    <w:rsid w:val="003F5826"/>
    <w:rsid w:val="003F60D2"/>
    <w:rsid w:val="00400735"/>
    <w:rsid w:val="00404595"/>
    <w:rsid w:val="004050DD"/>
    <w:rsid w:val="00405505"/>
    <w:rsid w:val="00410D38"/>
    <w:rsid w:val="0041331B"/>
    <w:rsid w:val="00413D44"/>
    <w:rsid w:val="00414CF9"/>
    <w:rsid w:val="00414F47"/>
    <w:rsid w:val="004174D2"/>
    <w:rsid w:val="00420580"/>
    <w:rsid w:val="00422FC5"/>
    <w:rsid w:val="00423457"/>
    <w:rsid w:val="004245B7"/>
    <w:rsid w:val="00427A12"/>
    <w:rsid w:val="004301EB"/>
    <w:rsid w:val="00436078"/>
    <w:rsid w:val="00436F25"/>
    <w:rsid w:val="00440648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2C50"/>
    <w:rsid w:val="004639B5"/>
    <w:rsid w:val="00466E4C"/>
    <w:rsid w:val="0047062C"/>
    <w:rsid w:val="00477ADD"/>
    <w:rsid w:val="00480774"/>
    <w:rsid w:val="004822B7"/>
    <w:rsid w:val="004825FF"/>
    <w:rsid w:val="00483B12"/>
    <w:rsid w:val="00485B52"/>
    <w:rsid w:val="00490F36"/>
    <w:rsid w:val="004934C5"/>
    <w:rsid w:val="00494033"/>
    <w:rsid w:val="00494A82"/>
    <w:rsid w:val="00494BF8"/>
    <w:rsid w:val="0049543B"/>
    <w:rsid w:val="004A1963"/>
    <w:rsid w:val="004A25D2"/>
    <w:rsid w:val="004A4341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5B49"/>
    <w:rsid w:val="004C6EE4"/>
    <w:rsid w:val="004D1B8A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6C26"/>
    <w:rsid w:val="005021E7"/>
    <w:rsid w:val="005038D7"/>
    <w:rsid w:val="005101DD"/>
    <w:rsid w:val="00510327"/>
    <w:rsid w:val="00511D6F"/>
    <w:rsid w:val="005127C5"/>
    <w:rsid w:val="005128AA"/>
    <w:rsid w:val="00512AA2"/>
    <w:rsid w:val="005131C0"/>
    <w:rsid w:val="005140D4"/>
    <w:rsid w:val="00515E60"/>
    <w:rsid w:val="00516445"/>
    <w:rsid w:val="0051755C"/>
    <w:rsid w:val="00522BE4"/>
    <w:rsid w:val="005304A2"/>
    <w:rsid w:val="005327E3"/>
    <w:rsid w:val="00532D41"/>
    <w:rsid w:val="00532DC9"/>
    <w:rsid w:val="00534E6E"/>
    <w:rsid w:val="00535B3B"/>
    <w:rsid w:val="0053629E"/>
    <w:rsid w:val="00540AA5"/>
    <w:rsid w:val="0054161F"/>
    <w:rsid w:val="00541932"/>
    <w:rsid w:val="005455F3"/>
    <w:rsid w:val="005457DC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57C75"/>
    <w:rsid w:val="00562ABE"/>
    <w:rsid w:val="00563C92"/>
    <w:rsid w:val="00564049"/>
    <w:rsid w:val="00564ED6"/>
    <w:rsid w:val="005724C6"/>
    <w:rsid w:val="0057348E"/>
    <w:rsid w:val="00573F11"/>
    <w:rsid w:val="005748ED"/>
    <w:rsid w:val="00574FD8"/>
    <w:rsid w:val="00580642"/>
    <w:rsid w:val="00581CA3"/>
    <w:rsid w:val="00582873"/>
    <w:rsid w:val="00582D56"/>
    <w:rsid w:val="005861B3"/>
    <w:rsid w:val="00586F80"/>
    <w:rsid w:val="005870B8"/>
    <w:rsid w:val="00590A2F"/>
    <w:rsid w:val="00590EC3"/>
    <w:rsid w:val="005916C5"/>
    <w:rsid w:val="005921A0"/>
    <w:rsid w:val="00592FE4"/>
    <w:rsid w:val="00593ACF"/>
    <w:rsid w:val="00595F14"/>
    <w:rsid w:val="00596470"/>
    <w:rsid w:val="00596C55"/>
    <w:rsid w:val="005A1915"/>
    <w:rsid w:val="005A3AF6"/>
    <w:rsid w:val="005A4EF6"/>
    <w:rsid w:val="005A7D9C"/>
    <w:rsid w:val="005B0E30"/>
    <w:rsid w:val="005B0EC6"/>
    <w:rsid w:val="005B588A"/>
    <w:rsid w:val="005B659A"/>
    <w:rsid w:val="005B759E"/>
    <w:rsid w:val="005C02F8"/>
    <w:rsid w:val="005C13F5"/>
    <w:rsid w:val="005C1C2E"/>
    <w:rsid w:val="005C2B74"/>
    <w:rsid w:val="005C52B4"/>
    <w:rsid w:val="005C74D9"/>
    <w:rsid w:val="005D3855"/>
    <w:rsid w:val="005D3916"/>
    <w:rsid w:val="005D3E53"/>
    <w:rsid w:val="005D4231"/>
    <w:rsid w:val="005D49B2"/>
    <w:rsid w:val="005E0085"/>
    <w:rsid w:val="005E109B"/>
    <w:rsid w:val="005E25BB"/>
    <w:rsid w:val="005F248D"/>
    <w:rsid w:val="005F3C52"/>
    <w:rsid w:val="005F51FC"/>
    <w:rsid w:val="005F53FF"/>
    <w:rsid w:val="005F5656"/>
    <w:rsid w:val="005F71D8"/>
    <w:rsid w:val="00601FA4"/>
    <w:rsid w:val="006042A2"/>
    <w:rsid w:val="00606915"/>
    <w:rsid w:val="00607529"/>
    <w:rsid w:val="00607E94"/>
    <w:rsid w:val="006111A3"/>
    <w:rsid w:val="006230E3"/>
    <w:rsid w:val="00625F95"/>
    <w:rsid w:val="00626D3C"/>
    <w:rsid w:val="00631F41"/>
    <w:rsid w:val="00633F9C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42AE"/>
    <w:rsid w:val="00654508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10ED"/>
    <w:rsid w:val="00682577"/>
    <w:rsid w:val="00682CD1"/>
    <w:rsid w:val="00683021"/>
    <w:rsid w:val="00685194"/>
    <w:rsid w:val="00685B3C"/>
    <w:rsid w:val="00685B8D"/>
    <w:rsid w:val="0068677E"/>
    <w:rsid w:val="00687B09"/>
    <w:rsid w:val="00694955"/>
    <w:rsid w:val="006952AC"/>
    <w:rsid w:val="00696298"/>
    <w:rsid w:val="00697CEE"/>
    <w:rsid w:val="006A693C"/>
    <w:rsid w:val="006B004E"/>
    <w:rsid w:val="006B12F4"/>
    <w:rsid w:val="006B17B0"/>
    <w:rsid w:val="006B48EB"/>
    <w:rsid w:val="006B5051"/>
    <w:rsid w:val="006B65EA"/>
    <w:rsid w:val="006B6D15"/>
    <w:rsid w:val="006C1399"/>
    <w:rsid w:val="006C200F"/>
    <w:rsid w:val="006C262E"/>
    <w:rsid w:val="006C3D0A"/>
    <w:rsid w:val="006C3D86"/>
    <w:rsid w:val="006C5798"/>
    <w:rsid w:val="006C5872"/>
    <w:rsid w:val="006C5B73"/>
    <w:rsid w:val="006D0804"/>
    <w:rsid w:val="006D2130"/>
    <w:rsid w:val="006D262F"/>
    <w:rsid w:val="006D2F13"/>
    <w:rsid w:val="006D4C80"/>
    <w:rsid w:val="006D741B"/>
    <w:rsid w:val="006E2914"/>
    <w:rsid w:val="006E2960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4D6D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12C68"/>
    <w:rsid w:val="0071520B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3AA5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0CF"/>
    <w:rsid w:val="00770C2E"/>
    <w:rsid w:val="00771C89"/>
    <w:rsid w:val="0077405F"/>
    <w:rsid w:val="007763E7"/>
    <w:rsid w:val="00777472"/>
    <w:rsid w:val="00777964"/>
    <w:rsid w:val="00780A2C"/>
    <w:rsid w:val="00782C86"/>
    <w:rsid w:val="00784738"/>
    <w:rsid w:val="007849D0"/>
    <w:rsid w:val="007877E3"/>
    <w:rsid w:val="007877EA"/>
    <w:rsid w:val="00787E16"/>
    <w:rsid w:val="00790524"/>
    <w:rsid w:val="00792EE6"/>
    <w:rsid w:val="00793775"/>
    <w:rsid w:val="0079444B"/>
    <w:rsid w:val="00795888"/>
    <w:rsid w:val="007A0335"/>
    <w:rsid w:val="007A7C26"/>
    <w:rsid w:val="007B21B2"/>
    <w:rsid w:val="007B4461"/>
    <w:rsid w:val="007C0CCF"/>
    <w:rsid w:val="007C4815"/>
    <w:rsid w:val="007C73C6"/>
    <w:rsid w:val="007D0AD4"/>
    <w:rsid w:val="007D20F7"/>
    <w:rsid w:val="007D29F5"/>
    <w:rsid w:val="007D2EDC"/>
    <w:rsid w:val="007D5D10"/>
    <w:rsid w:val="007D6FDF"/>
    <w:rsid w:val="007E08D6"/>
    <w:rsid w:val="007E4294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4FED"/>
    <w:rsid w:val="008079C8"/>
    <w:rsid w:val="00807F68"/>
    <w:rsid w:val="00810A21"/>
    <w:rsid w:val="00811081"/>
    <w:rsid w:val="008115F9"/>
    <w:rsid w:val="00812831"/>
    <w:rsid w:val="00820AD8"/>
    <w:rsid w:val="00821422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48DD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908"/>
    <w:rsid w:val="00886F1B"/>
    <w:rsid w:val="00892186"/>
    <w:rsid w:val="0089236A"/>
    <w:rsid w:val="00896C0F"/>
    <w:rsid w:val="008A0763"/>
    <w:rsid w:val="008A10C0"/>
    <w:rsid w:val="008A1345"/>
    <w:rsid w:val="008A27B1"/>
    <w:rsid w:val="008A41DF"/>
    <w:rsid w:val="008A41F0"/>
    <w:rsid w:val="008A44FF"/>
    <w:rsid w:val="008B11F9"/>
    <w:rsid w:val="008B3B91"/>
    <w:rsid w:val="008B504A"/>
    <w:rsid w:val="008B56C6"/>
    <w:rsid w:val="008B7A42"/>
    <w:rsid w:val="008C400B"/>
    <w:rsid w:val="008C5A0B"/>
    <w:rsid w:val="008C5EBB"/>
    <w:rsid w:val="008C6142"/>
    <w:rsid w:val="008C7516"/>
    <w:rsid w:val="008C7FE8"/>
    <w:rsid w:val="008D1ABD"/>
    <w:rsid w:val="008D220B"/>
    <w:rsid w:val="008D38B4"/>
    <w:rsid w:val="008D5AC9"/>
    <w:rsid w:val="008D7041"/>
    <w:rsid w:val="008E5B27"/>
    <w:rsid w:val="008F0BFB"/>
    <w:rsid w:val="008F0D60"/>
    <w:rsid w:val="008F1BB3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2731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36A6"/>
    <w:rsid w:val="00936437"/>
    <w:rsid w:val="00936E90"/>
    <w:rsid w:val="00937018"/>
    <w:rsid w:val="009370DA"/>
    <w:rsid w:val="00937E37"/>
    <w:rsid w:val="009415AE"/>
    <w:rsid w:val="009427CB"/>
    <w:rsid w:val="009430E6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4FD5"/>
    <w:rsid w:val="009660DD"/>
    <w:rsid w:val="00966BB2"/>
    <w:rsid w:val="009829D9"/>
    <w:rsid w:val="00983423"/>
    <w:rsid w:val="00983D87"/>
    <w:rsid w:val="00985F22"/>
    <w:rsid w:val="0098603A"/>
    <w:rsid w:val="00990C28"/>
    <w:rsid w:val="009952C7"/>
    <w:rsid w:val="009970AA"/>
    <w:rsid w:val="009A0530"/>
    <w:rsid w:val="009A0A84"/>
    <w:rsid w:val="009A410D"/>
    <w:rsid w:val="009A48CD"/>
    <w:rsid w:val="009A4C9A"/>
    <w:rsid w:val="009A5616"/>
    <w:rsid w:val="009A63E0"/>
    <w:rsid w:val="009B00A8"/>
    <w:rsid w:val="009B4269"/>
    <w:rsid w:val="009B54B3"/>
    <w:rsid w:val="009C042A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648"/>
    <w:rsid w:val="009D4D28"/>
    <w:rsid w:val="009D515A"/>
    <w:rsid w:val="009D5F18"/>
    <w:rsid w:val="009D6C0A"/>
    <w:rsid w:val="009E13F4"/>
    <w:rsid w:val="009E321D"/>
    <w:rsid w:val="009E3C0C"/>
    <w:rsid w:val="009E4BC6"/>
    <w:rsid w:val="009E6B1D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2B36"/>
    <w:rsid w:val="00A25019"/>
    <w:rsid w:val="00A266B8"/>
    <w:rsid w:val="00A30E35"/>
    <w:rsid w:val="00A3160B"/>
    <w:rsid w:val="00A330D6"/>
    <w:rsid w:val="00A33198"/>
    <w:rsid w:val="00A344F2"/>
    <w:rsid w:val="00A359CF"/>
    <w:rsid w:val="00A36B36"/>
    <w:rsid w:val="00A3787E"/>
    <w:rsid w:val="00A379CE"/>
    <w:rsid w:val="00A4101C"/>
    <w:rsid w:val="00A42A1B"/>
    <w:rsid w:val="00A431D6"/>
    <w:rsid w:val="00A45ED0"/>
    <w:rsid w:val="00A46408"/>
    <w:rsid w:val="00A46A06"/>
    <w:rsid w:val="00A57250"/>
    <w:rsid w:val="00A578F5"/>
    <w:rsid w:val="00A6013A"/>
    <w:rsid w:val="00A627DB"/>
    <w:rsid w:val="00A62E79"/>
    <w:rsid w:val="00A70ABC"/>
    <w:rsid w:val="00A71CB4"/>
    <w:rsid w:val="00A72986"/>
    <w:rsid w:val="00A7299C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0AE0"/>
    <w:rsid w:val="00AB2527"/>
    <w:rsid w:val="00AB3D1E"/>
    <w:rsid w:val="00AC2D83"/>
    <w:rsid w:val="00AC4555"/>
    <w:rsid w:val="00AC4C9D"/>
    <w:rsid w:val="00AC5669"/>
    <w:rsid w:val="00AC754C"/>
    <w:rsid w:val="00AC780F"/>
    <w:rsid w:val="00AC7C81"/>
    <w:rsid w:val="00AD03C7"/>
    <w:rsid w:val="00AD1D8F"/>
    <w:rsid w:val="00AD34D0"/>
    <w:rsid w:val="00AD3D26"/>
    <w:rsid w:val="00AD55FC"/>
    <w:rsid w:val="00AE02C5"/>
    <w:rsid w:val="00AE1DEB"/>
    <w:rsid w:val="00AE1FD9"/>
    <w:rsid w:val="00AE25F5"/>
    <w:rsid w:val="00AE267D"/>
    <w:rsid w:val="00AE3179"/>
    <w:rsid w:val="00AE5AB8"/>
    <w:rsid w:val="00AE6EDA"/>
    <w:rsid w:val="00AE6FEB"/>
    <w:rsid w:val="00AF0521"/>
    <w:rsid w:val="00AF22BE"/>
    <w:rsid w:val="00AF2E5E"/>
    <w:rsid w:val="00AF4F4E"/>
    <w:rsid w:val="00AF6582"/>
    <w:rsid w:val="00B01A2A"/>
    <w:rsid w:val="00B02E5B"/>
    <w:rsid w:val="00B03EB2"/>
    <w:rsid w:val="00B0402C"/>
    <w:rsid w:val="00B04961"/>
    <w:rsid w:val="00B04CF4"/>
    <w:rsid w:val="00B04E14"/>
    <w:rsid w:val="00B119CC"/>
    <w:rsid w:val="00B11C33"/>
    <w:rsid w:val="00B13028"/>
    <w:rsid w:val="00B1499E"/>
    <w:rsid w:val="00B153AF"/>
    <w:rsid w:val="00B17B28"/>
    <w:rsid w:val="00B20941"/>
    <w:rsid w:val="00B20BCF"/>
    <w:rsid w:val="00B21D2F"/>
    <w:rsid w:val="00B21E12"/>
    <w:rsid w:val="00B24B09"/>
    <w:rsid w:val="00B2594C"/>
    <w:rsid w:val="00B2696B"/>
    <w:rsid w:val="00B26FE4"/>
    <w:rsid w:val="00B325D8"/>
    <w:rsid w:val="00B333E3"/>
    <w:rsid w:val="00B3383A"/>
    <w:rsid w:val="00B357F6"/>
    <w:rsid w:val="00B36246"/>
    <w:rsid w:val="00B4095C"/>
    <w:rsid w:val="00B42F9C"/>
    <w:rsid w:val="00B43BC5"/>
    <w:rsid w:val="00B44508"/>
    <w:rsid w:val="00B4506D"/>
    <w:rsid w:val="00B47146"/>
    <w:rsid w:val="00B47214"/>
    <w:rsid w:val="00B500CD"/>
    <w:rsid w:val="00B51547"/>
    <w:rsid w:val="00B52161"/>
    <w:rsid w:val="00B5465B"/>
    <w:rsid w:val="00B55B34"/>
    <w:rsid w:val="00B57C21"/>
    <w:rsid w:val="00B604FC"/>
    <w:rsid w:val="00B6181B"/>
    <w:rsid w:val="00B64E61"/>
    <w:rsid w:val="00B66728"/>
    <w:rsid w:val="00B66F2C"/>
    <w:rsid w:val="00B71B9B"/>
    <w:rsid w:val="00B72784"/>
    <w:rsid w:val="00B736C3"/>
    <w:rsid w:val="00B73CB3"/>
    <w:rsid w:val="00B7769F"/>
    <w:rsid w:val="00B828B4"/>
    <w:rsid w:val="00B83427"/>
    <w:rsid w:val="00B83E56"/>
    <w:rsid w:val="00B84913"/>
    <w:rsid w:val="00B84DB4"/>
    <w:rsid w:val="00B8549E"/>
    <w:rsid w:val="00B85841"/>
    <w:rsid w:val="00B87C19"/>
    <w:rsid w:val="00B906F6"/>
    <w:rsid w:val="00B90FB9"/>
    <w:rsid w:val="00B9124A"/>
    <w:rsid w:val="00B914B6"/>
    <w:rsid w:val="00B9238C"/>
    <w:rsid w:val="00B9651A"/>
    <w:rsid w:val="00B969EC"/>
    <w:rsid w:val="00BA0FBA"/>
    <w:rsid w:val="00BA1A68"/>
    <w:rsid w:val="00BA1A8D"/>
    <w:rsid w:val="00BA2601"/>
    <w:rsid w:val="00BA3337"/>
    <w:rsid w:val="00BA4BBD"/>
    <w:rsid w:val="00BA5C7E"/>
    <w:rsid w:val="00BB19B8"/>
    <w:rsid w:val="00BB2056"/>
    <w:rsid w:val="00BB5390"/>
    <w:rsid w:val="00BB7015"/>
    <w:rsid w:val="00BC077D"/>
    <w:rsid w:val="00BC4A55"/>
    <w:rsid w:val="00BD0D28"/>
    <w:rsid w:val="00BD1112"/>
    <w:rsid w:val="00BD1B85"/>
    <w:rsid w:val="00BD2D8F"/>
    <w:rsid w:val="00BD7949"/>
    <w:rsid w:val="00BE0528"/>
    <w:rsid w:val="00BE087A"/>
    <w:rsid w:val="00BE0A7B"/>
    <w:rsid w:val="00BE1F84"/>
    <w:rsid w:val="00BE28EE"/>
    <w:rsid w:val="00BE304A"/>
    <w:rsid w:val="00BE38A8"/>
    <w:rsid w:val="00BF15F1"/>
    <w:rsid w:val="00BF1BAE"/>
    <w:rsid w:val="00BF2F81"/>
    <w:rsid w:val="00BF3244"/>
    <w:rsid w:val="00BF353D"/>
    <w:rsid w:val="00BF78FD"/>
    <w:rsid w:val="00BF7BD6"/>
    <w:rsid w:val="00C00603"/>
    <w:rsid w:val="00C015A6"/>
    <w:rsid w:val="00C015DF"/>
    <w:rsid w:val="00C0164D"/>
    <w:rsid w:val="00C02FE9"/>
    <w:rsid w:val="00C052CE"/>
    <w:rsid w:val="00C10042"/>
    <w:rsid w:val="00C10098"/>
    <w:rsid w:val="00C10C91"/>
    <w:rsid w:val="00C11EB7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0C7C"/>
    <w:rsid w:val="00C428FC"/>
    <w:rsid w:val="00C4348A"/>
    <w:rsid w:val="00C451BB"/>
    <w:rsid w:val="00C477A8"/>
    <w:rsid w:val="00C51F8C"/>
    <w:rsid w:val="00C5533B"/>
    <w:rsid w:val="00C57F0E"/>
    <w:rsid w:val="00C6357F"/>
    <w:rsid w:val="00C64003"/>
    <w:rsid w:val="00C640EF"/>
    <w:rsid w:val="00C650A4"/>
    <w:rsid w:val="00C652B5"/>
    <w:rsid w:val="00C67F59"/>
    <w:rsid w:val="00C70026"/>
    <w:rsid w:val="00C7042E"/>
    <w:rsid w:val="00C71407"/>
    <w:rsid w:val="00C71597"/>
    <w:rsid w:val="00C71DB7"/>
    <w:rsid w:val="00C734AB"/>
    <w:rsid w:val="00C74421"/>
    <w:rsid w:val="00C7601A"/>
    <w:rsid w:val="00C810D6"/>
    <w:rsid w:val="00C8153F"/>
    <w:rsid w:val="00C82F0B"/>
    <w:rsid w:val="00C82F8E"/>
    <w:rsid w:val="00C85440"/>
    <w:rsid w:val="00C9266C"/>
    <w:rsid w:val="00C97C1D"/>
    <w:rsid w:val="00CA09A2"/>
    <w:rsid w:val="00CA152F"/>
    <w:rsid w:val="00CA391A"/>
    <w:rsid w:val="00CA4619"/>
    <w:rsid w:val="00CB0293"/>
    <w:rsid w:val="00CB13AC"/>
    <w:rsid w:val="00CB49E0"/>
    <w:rsid w:val="00CB6C60"/>
    <w:rsid w:val="00CB7A01"/>
    <w:rsid w:val="00CC238E"/>
    <w:rsid w:val="00CC2C7F"/>
    <w:rsid w:val="00CC41E1"/>
    <w:rsid w:val="00CC43FF"/>
    <w:rsid w:val="00CC63D6"/>
    <w:rsid w:val="00CD1B83"/>
    <w:rsid w:val="00CD267E"/>
    <w:rsid w:val="00CD2A35"/>
    <w:rsid w:val="00CD3240"/>
    <w:rsid w:val="00CD369D"/>
    <w:rsid w:val="00CD3717"/>
    <w:rsid w:val="00CD4E49"/>
    <w:rsid w:val="00CD6773"/>
    <w:rsid w:val="00CE1BA2"/>
    <w:rsid w:val="00CE1F34"/>
    <w:rsid w:val="00CE2168"/>
    <w:rsid w:val="00CE222D"/>
    <w:rsid w:val="00CE37D9"/>
    <w:rsid w:val="00CE4C78"/>
    <w:rsid w:val="00CE56A5"/>
    <w:rsid w:val="00CE5A77"/>
    <w:rsid w:val="00CE5B34"/>
    <w:rsid w:val="00CE5ED5"/>
    <w:rsid w:val="00CE7014"/>
    <w:rsid w:val="00CF04AF"/>
    <w:rsid w:val="00CF1CAD"/>
    <w:rsid w:val="00CF2B9E"/>
    <w:rsid w:val="00CF2E3A"/>
    <w:rsid w:val="00CF3E72"/>
    <w:rsid w:val="00D00567"/>
    <w:rsid w:val="00D024C6"/>
    <w:rsid w:val="00D04517"/>
    <w:rsid w:val="00D047F6"/>
    <w:rsid w:val="00D0511E"/>
    <w:rsid w:val="00D1025F"/>
    <w:rsid w:val="00D120AD"/>
    <w:rsid w:val="00D12DCC"/>
    <w:rsid w:val="00D14073"/>
    <w:rsid w:val="00D1415B"/>
    <w:rsid w:val="00D14DCB"/>
    <w:rsid w:val="00D16E6D"/>
    <w:rsid w:val="00D2408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2743"/>
    <w:rsid w:val="00D4332B"/>
    <w:rsid w:val="00D43B7C"/>
    <w:rsid w:val="00D45251"/>
    <w:rsid w:val="00D45FA3"/>
    <w:rsid w:val="00D4687A"/>
    <w:rsid w:val="00D46968"/>
    <w:rsid w:val="00D46CA6"/>
    <w:rsid w:val="00D51307"/>
    <w:rsid w:val="00D52D85"/>
    <w:rsid w:val="00D53879"/>
    <w:rsid w:val="00D542E4"/>
    <w:rsid w:val="00D55FC7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201C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624"/>
    <w:rsid w:val="00D93276"/>
    <w:rsid w:val="00D93CF7"/>
    <w:rsid w:val="00D9416F"/>
    <w:rsid w:val="00D96154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45EB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79B"/>
    <w:rsid w:val="00E34B1B"/>
    <w:rsid w:val="00E359BD"/>
    <w:rsid w:val="00E35D31"/>
    <w:rsid w:val="00E3633F"/>
    <w:rsid w:val="00E40864"/>
    <w:rsid w:val="00E40BB6"/>
    <w:rsid w:val="00E449A6"/>
    <w:rsid w:val="00E44E6C"/>
    <w:rsid w:val="00E45537"/>
    <w:rsid w:val="00E46519"/>
    <w:rsid w:val="00E51A55"/>
    <w:rsid w:val="00E52614"/>
    <w:rsid w:val="00E55C88"/>
    <w:rsid w:val="00E5600C"/>
    <w:rsid w:val="00E568CF"/>
    <w:rsid w:val="00E6178E"/>
    <w:rsid w:val="00E61DB6"/>
    <w:rsid w:val="00E6447A"/>
    <w:rsid w:val="00E64657"/>
    <w:rsid w:val="00E70BF5"/>
    <w:rsid w:val="00E711A3"/>
    <w:rsid w:val="00E73219"/>
    <w:rsid w:val="00E73A59"/>
    <w:rsid w:val="00E73DDD"/>
    <w:rsid w:val="00E75634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17B0"/>
    <w:rsid w:val="00E928B8"/>
    <w:rsid w:val="00E93D12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A66"/>
    <w:rsid w:val="00EB6F6F"/>
    <w:rsid w:val="00EC0ED8"/>
    <w:rsid w:val="00EC1621"/>
    <w:rsid w:val="00EC4352"/>
    <w:rsid w:val="00EC538A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0FD7"/>
    <w:rsid w:val="00EF1B4A"/>
    <w:rsid w:val="00EF2963"/>
    <w:rsid w:val="00EF39FF"/>
    <w:rsid w:val="00EF4A52"/>
    <w:rsid w:val="00EF77D9"/>
    <w:rsid w:val="00F0084C"/>
    <w:rsid w:val="00F042DF"/>
    <w:rsid w:val="00F050B8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4D90"/>
    <w:rsid w:val="00F26F8C"/>
    <w:rsid w:val="00F275FC"/>
    <w:rsid w:val="00F30C2A"/>
    <w:rsid w:val="00F31701"/>
    <w:rsid w:val="00F31F89"/>
    <w:rsid w:val="00F320E0"/>
    <w:rsid w:val="00F3327F"/>
    <w:rsid w:val="00F33424"/>
    <w:rsid w:val="00F35450"/>
    <w:rsid w:val="00F37CEB"/>
    <w:rsid w:val="00F4067B"/>
    <w:rsid w:val="00F41D8C"/>
    <w:rsid w:val="00F41E2A"/>
    <w:rsid w:val="00F41F7D"/>
    <w:rsid w:val="00F45126"/>
    <w:rsid w:val="00F455E4"/>
    <w:rsid w:val="00F45687"/>
    <w:rsid w:val="00F46165"/>
    <w:rsid w:val="00F4661C"/>
    <w:rsid w:val="00F53E1F"/>
    <w:rsid w:val="00F54288"/>
    <w:rsid w:val="00F55344"/>
    <w:rsid w:val="00F55409"/>
    <w:rsid w:val="00F60FDC"/>
    <w:rsid w:val="00F6150A"/>
    <w:rsid w:val="00F621DC"/>
    <w:rsid w:val="00F63B18"/>
    <w:rsid w:val="00F642A5"/>
    <w:rsid w:val="00F66BC0"/>
    <w:rsid w:val="00F713BE"/>
    <w:rsid w:val="00F722E1"/>
    <w:rsid w:val="00F72305"/>
    <w:rsid w:val="00F72671"/>
    <w:rsid w:val="00F72739"/>
    <w:rsid w:val="00F728E0"/>
    <w:rsid w:val="00F7713A"/>
    <w:rsid w:val="00F80B9A"/>
    <w:rsid w:val="00F81D19"/>
    <w:rsid w:val="00F850F7"/>
    <w:rsid w:val="00F85AFE"/>
    <w:rsid w:val="00F920EB"/>
    <w:rsid w:val="00F92BD6"/>
    <w:rsid w:val="00F94E4E"/>
    <w:rsid w:val="00FA12D9"/>
    <w:rsid w:val="00FA1C7E"/>
    <w:rsid w:val="00FA400E"/>
    <w:rsid w:val="00FA40F8"/>
    <w:rsid w:val="00FB1331"/>
    <w:rsid w:val="00FB2E1F"/>
    <w:rsid w:val="00FB475E"/>
    <w:rsid w:val="00FB6A3E"/>
    <w:rsid w:val="00FC51CC"/>
    <w:rsid w:val="00FD1B1B"/>
    <w:rsid w:val="00FD24DC"/>
    <w:rsid w:val="00FD2552"/>
    <w:rsid w:val="00FD27EC"/>
    <w:rsid w:val="00FD5023"/>
    <w:rsid w:val="00FD77B3"/>
    <w:rsid w:val="00FE25ED"/>
    <w:rsid w:val="00FE39AD"/>
    <w:rsid w:val="00FE3D47"/>
    <w:rsid w:val="00FE4CFE"/>
    <w:rsid w:val="00FE67D9"/>
    <w:rsid w:val="00FF1B19"/>
    <w:rsid w:val="00FF27A4"/>
    <w:rsid w:val="00FF2A5D"/>
    <w:rsid w:val="00FF4295"/>
    <w:rsid w:val="00FF5177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3D9B08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D9F4FE-F48C-4D82-AFA9-E9247E1DDBF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CA054123-6C8C-4A25-B990-065EA3BE1C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56AAA8-810B-4BC6-9E2C-F4AF22E268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8FF2CF-A002-4EAE-B349-2898D2EB4C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593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Krzysztof Pawlik</cp:lastModifiedBy>
  <cp:revision>35</cp:revision>
  <cp:lastPrinted>2020-12-21T07:21:00Z</cp:lastPrinted>
  <dcterms:created xsi:type="dcterms:W3CDTF">2020-12-21T07:21:00Z</dcterms:created>
  <dcterms:modified xsi:type="dcterms:W3CDTF">2024-08-13T18:24:00Z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