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D8878" w14:textId="460B00DB" w:rsidR="006023C9" w:rsidRPr="006023C9" w:rsidRDefault="006023C9" w:rsidP="00CF7CF6">
      <w:pPr>
        <w:spacing w:line="276" w:lineRule="auto"/>
        <w:jc w:val="right"/>
        <w:rPr>
          <w:rFonts w:ascii="Bookman Old Style" w:hAnsi="Bookman Old Style"/>
          <w:sz w:val="20"/>
          <w:szCs w:val="20"/>
        </w:rPr>
      </w:pPr>
      <w:r w:rsidRPr="006023C9">
        <w:rPr>
          <w:rFonts w:ascii="Bookman Old Style" w:hAnsi="Bookman Old Style"/>
          <w:sz w:val="20"/>
          <w:szCs w:val="20"/>
        </w:rPr>
        <w:t xml:space="preserve">Załącznik nr </w:t>
      </w:r>
      <w:r w:rsidR="00DE01FE">
        <w:rPr>
          <w:rFonts w:ascii="Bookman Old Style" w:hAnsi="Bookman Old Style"/>
          <w:sz w:val="20"/>
          <w:szCs w:val="20"/>
        </w:rPr>
        <w:t>11</w:t>
      </w:r>
      <w:r w:rsidRPr="006023C9">
        <w:rPr>
          <w:rFonts w:ascii="Bookman Old Style" w:hAnsi="Bookman Old Style"/>
          <w:sz w:val="20"/>
          <w:szCs w:val="20"/>
        </w:rPr>
        <w:t xml:space="preserve"> do </w:t>
      </w:r>
      <w:r w:rsidR="00DE01FE">
        <w:rPr>
          <w:rFonts w:ascii="Bookman Old Style" w:hAnsi="Bookman Old Style"/>
          <w:sz w:val="20"/>
          <w:szCs w:val="20"/>
        </w:rPr>
        <w:t>specyfikacji warunków zamówienia</w:t>
      </w:r>
    </w:p>
    <w:p w14:paraId="07503039" w14:textId="78A9F329" w:rsidR="00E56AB2" w:rsidRPr="00E56AB2" w:rsidRDefault="006023C9" w:rsidP="00CF7CF6">
      <w:pPr>
        <w:spacing w:before="240" w:line="276" w:lineRule="auto"/>
        <w:jc w:val="center"/>
        <w:rPr>
          <w:rFonts w:ascii="Bookman Old Style" w:hAnsi="Bookman Old Style"/>
          <w:b/>
          <w:bCs/>
          <w:color w:val="44546A" w:themeColor="text2"/>
        </w:rPr>
      </w:pPr>
      <w:r w:rsidRPr="00E56AB2">
        <w:rPr>
          <w:rFonts w:ascii="Bookman Old Style" w:hAnsi="Bookman Old Style"/>
          <w:b/>
          <w:bCs/>
          <w:color w:val="44546A" w:themeColor="text2"/>
        </w:rPr>
        <w:t>Oświadczenie Wykonawcy, Wykonawców</w:t>
      </w:r>
      <w:r w:rsidR="00E56AB2" w:rsidRPr="00E56AB2">
        <w:rPr>
          <w:rStyle w:val="Odwoanieprzypisudolnego"/>
          <w:rFonts w:ascii="Bookman Old Style" w:hAnsi="Bookman Old Style"/>
          <w:b/>
          <w:bCs/>
          <w:color w:val="44546A" w:themeColor="text2"/>
        </w:rPr>
        <w:footnoteReference w:id="1"/>
      </w:r>
      <w:r w:rsidR="00E56AB2" w:rsidRPr="00E56AB2">
        <w:rPr>
          <w:rFonts w:ascii="Bookman Old Style" w:hAnsi="Bookman Old Style"/>
          <w:b/>
          <w:bCs/>
          <w:color w:val="44546A" w:themeColor="text2"/>
        </w:rPr>
        <w:t xml:space="preserve"> </w:t>
      </w:r>
      <w:r w:rsidR="00E56AB2">
        <w:rPr>
          <w:rFonts w:ascii="Bookman Old Style" w:hAnsi="Bookman Old Style"/>
          <w:b/>
          <w:bCs/>
          <w:color w:val="44546A" w:themeColor="text2"/>
        </w:rPr>
        <w:t xml:space="preserve">o aktualności informacji zawartych </w:t>
      </w:r>
      <w:r w:rsidR="00E56AB2">
        <w:rPr>
          <w:rFonts w:ascii="Bookman Old Style" w:hAnsi="Bookman Old Style"/>
          <w:b/>
          <w:bCs/>
          <w:color w:val="44546A" w:themeColor="text2"/>
        </w:rPr>
        <w:br/>
        <w:t xml:space="preserve">w JEDZ oraz o aktualności informacji zawartych w oświadczeniu w zakresie podstaw wykluczenia o których mowa w art. 7, ust. 1 ustawy sankcyjnej </w:t>
      </w:r>
      <w:r w:rsidR="00E56AB2">
        <w:rPr>
          <w:rFonts w:ascii="Bookman Old Style" w:hAnsi="Bookman Old Style"/>
          <w:b/>
          <w:bCs/>
          <w:color w:val="44546A" w:themeColor="text2"/>
        </w:rPr>
        <w:br/>
        <w:t>oraz art. 5k rozporządzenia Rady (UE) nr 833/2014</w:t>
      </w:r>
    </w:p>
    <w:p w14:paraId="30F80DC6" w14:textId="787703F8" w:rsidR="00E56AB2" w:rsidRPr="00E56AB2" w:rsidRDefault="00E56AB2" w:rsidP="00CF7CF6">
      <w:pPr>
        <w:tabs>
          <w:tab w:val="center" w:pos="5233"/>
        </w:tabs>
        <w:spacing w:before="240" w:line="276" w:lineRule="auto"/>
        <w:jc w:val="both"/>
        <w:rPr>
          <w:rFonts w:ascii="Bookman Old Style" w:hAnsi="Bookman Old Style"/>
          <w:sz w:val="20"/>
          <w:szCs w:val="20"/>
        </w:rPr>
      </w:pPr>
      <w:r w:rsidRPr="00E56AB2">
        <w:rPr>
          <w:rFonts w:ascii="Bookman Old Style" w:hAnsi="Bookman Old Style"/>
          <w:sz w:val="20"/>
          <w:szCs w:val="20"/>
        </w:rPr>
        <w:t>Na potrzeby postępowania o udzielenie zamówienia publicznego p</w:t>
      </w:r>
      <w:r w:rsidR="00CF7CF6">
        <w:rPr>
          <w:rFonts w:ascii="Bookman Old Style" w:hAnsi="Bookman Old Style"/>
          <w:sz w:val="20"/>
          <w:szCs w:val="20"/>
        </w:rPr>
        <w:t xml:space="preserve">od </w:t>
      </w:r>
      <w:r w:rsidRPr="00E56AB2">
        <w:rPr>
          <w:rFonts w:ascii="Bookman Old Style" w:hAnsi="Bookman Old Style"/>
          <w:sz w:val="20"/>
          <w:szCs w:val="20"/>
        </w:rPr>
        <w:t>n</w:t>
      </w:r>
      <w:r w:rsidR="00CF7CF6">
        <w:rPr>
          <w:rFonts w:ascii="Bookman Old Style" w:hAnsi="Bookman Old Style"/>
          <w:sz w:val="20"/>
          <w:szCs w:val="20"/>
        </w:rPr>
        <w:t>azwą</w:t>
      </w:r>
      <w:r w:rsidRPr="00E56AB2">
        <w:rPr>
          <w:rFonts w:ascii="Bookman Old Style" w:hAnsi="Bookman Old Style"/>
          <w:sz w:val="20"/>
          <w:szCs w:val="20"/>
        </w:rPr>
        <w:t xml:space="preserve"> „Kompleksowe ubezpieczenie mienia, odpowiedzialności cywilnej oraz ubezpieczenia komunikacyjne Miejskiego Zakładu Komunikacji sp. z o.o. w Grudziądzu”</w:t>
      </w:r>
      <w:r w:rsidR="00CF7CF6">
        <w:rPr>
          <w:rFonts w:ascii="Bookman Old Style" w:hAnsi="Bookman Old Style"/>
          <w:sz w:val="20"/>
          <w:szCs w:val="20"/>
        </w:rPr>
        <w:t>,</w:t>
      </w:r>
      <w:r w:rsidRPr="00E56AB2">
        <w:rPr>
          <w:rFonts w:ascii="Bookman Old Style" w:hAnsi="Bookman Old Style"/>
          <w:sz w:val="20"/>
          <w:szCs w:val="20"/>
        </w:rPr>
        <w:t xml:space="preserve"> </w:t>
      </w:r>
      <w:r w:rsidR="00CF7CF6">
        <w:rPr>
          <w:rFonts w:ascii="Bookman Old Style" w:hAnsi="Bookman Old Style"/>
          <w:sz w:val="20"/>
          <w:szCs w:val="20"/>
        </w:rPr>
        <w:t>numer referencyjny</w:t>
      </w:r>
      <w:r w:rsidRPr="00E56AB2">
        <w:rPr>
          <w:rFonts w:ascii="Bookman Old Style" w:hAnsi="Bookman Old Style"/>
          <w:sz w:val="20"/>
          <w:szCs w:val="20"/>
        </w:rPr>
        <w:t xml:space="preserve">: ZP-MZK-2022-11-1, oświadczam/y, że przystępując </w:t>
      </w:r>
      <w:r w:rsidR="00CF7CF6">
        <w:rPr>
          <w:rFonts w:ascii="Bookman Old Style" w:hAnsi="Bookman Old Style"/>
          <w:sz w:val="20"/>
          <w:szCs w:val="20"/>
        </w:rPr>
        <w:br/>
      </w:r>
      <w:r w:rsidRPr="00E56AB2">
        <w:rPr>
          <w:rFonts w:ascii="Bookman Old Style" w:hAnsi="Bookman Old Style"/>
          <w:sz w:val="20"/>
          <w:szCs w:val="20"/>
        </w:rPr>
        <w:t>do udziału w postępowaniu o udzielenie zamówienia publicznego, prowadzonego w trybie sektorowych negocjacji z ogłoszeniem na podstawie art. 376, ust 1, pkt 3 oraz art. 380-381 ustawy z dnia 11 września</w:t>
      </w:r>
      <w:r w:rsidR="00CF7CF6">
        <w:rPr>
          <w:rFonts w:ascii="Bookman Old Style" w:hAnsi="Bookman Old Style"/>
          <w:sz w:val="20"/>
          <w:szCs w:val="20"/>
        </w:rPr>
        <w:t xml:space="preserve"> </w:t>
      </w:r>
      <w:r w:rsidRPr="00E56AB2">
        <w:rPr>
          <w:rFonts w:ascii="Bookman Old Style" w:hAnsi="Bookman Old Style"/>
          <w:sz w:val="20"/>
          <w:szCs w:val="20"/>
        </w:rPr>
        <w:t>2019 r. - Prawo zamówień publicznych (t</w:t>
      </w:r>
      <w:r w:rsidR="00CF7CF6">
        <w:rPr>
          <w:rFonts w:ascii="Bookman Old Style" w:hAnsi="Bookman Old Style"/>
          <w:sz w:val="20"/>
          <w:szCs w:val="20"/>
        </w:rPr>
        <w:t>ekst jednolity:</w:t>
      </w:r>
      <w:r w:rsidRPr="00E56AB2">
        <w:rPr>
          <w:rFonts w:ascii="Bookman Old Style" w:hAnsi="Bookman Old Style"/>
          <w:sz w:val="20"/>
          <w:szCs w:val="20"/>
        </w:rPr>
        <w:t xml:space="preserve"> Dz.U. z 202</w:t>
      </w:r>
      <w:r w:rsidR="00CF7CF6">
        <w:rPr>
          <w:rFonts w:ascii="Bookman Old Style" w:hAnsi="Bookman Old Style"/>
          <w:sz w:val="20"/>
          <w:szCs w:val="20"/>
        </w:rPr>
        <w:t>2</w:t>
      </w:r>
      <w:r w:rsidRPr="00E56AB2">
        <w:rPr>
          <w:rFonts w:ascii="Bookman Old Style" w:hAnsi="Bookman Old Style"/>
          <w:sz w:val="20"/>
          <w:szCs w:val="20"/>
        </w:rPr>
        <w:t xml:space="preserve"> r.</w:t>
      </w:r>
      <w:r w:rsidR="00CF7CF6">
        <w:rPr>
          <w:rFonts w:ascii="Bookman Old Style" w:hAnsi="Bookman Old Style"/>
          <w:sz w:val="20"/>
          <w:szCs w:val="20"/>
        </w:rPr>
        <w:t>,</w:t>
      </w:r>
      <w:r w:rsidRPr="00E56AB2">
        <w:rPr>
          <w:rFonts w:ascii="Bookman Old Style" w:hAnsi="Bookman Old Style"/>
          <w:sz w:val="20"/>
          <w:szCs w:val="20"/>
        </w:rPr>
        <w:t xml:space="preserve"> poz. 1</w:t>
      </w:r>
      <w:r w:rsidR="00CF7CF6">
        <w:rPr>
          <w:rFonts w:ascii="Bookman Old Style" w:hAnsi="Bookman Old Style"/>
          <w:sz w:val="20"/>
          <w:szCs w:val="20"/>
        </w:rPr>
        <w:t>710 ze zmianami</w:t>
      </w:r>
      <w:r w:rsidRPr="00E56AB2">
        <w:rPr>
          <w:rFonts w:ascii="Bookman Old Style" w:hAnsi="Bookman Old Style"/>
          <w:sz w:val="20"/>
          <w:szCs w:val="20"/>
        </w:rPr>
        <w:t>), potwierdzam/y aktualność informacji zawartych w oświadczeniu, o którym mowa w art. 125</w:t>
      </w:r>
      <w:r w:rsidR="00CF7CF6">
        <w:rPr>
          <w:rFonts w:ascii="Bookman Old Style" w:hAnsi="Bookman Old Style"/>
          <w:sz w:val="20"/>
          <w:szCs w:val="20"/>
        </w:rPr>
        <w:t>,</w:t>
      </w:r>
      <w:r w:rsidRPr="00E56AB2">
        <w:rPr>
          <w:rFonts w:ascii="Bookman Old Style" w:hAnsi="Bookman Old Style"/>
          <w:sz w:val="20"/>
          <w:szCs w:val="20"/>
        </w:rPr>
        <w:t xml:space="preserve"> ust. 1 ustawy, o spełnieniu warunków udziału w postepowaniu i niepodleganiu wykluczeniu w zakresie podstaw wykluczenia z postępowania oraz w oświadczeniu w związku z art. 7</w:t>
      </w:r>
      <w:r w:rsidR="00CF7CF6">
        <w:rPr>
          <w:rFonts w:ascii="Bookman Old Style" w:hAnsi="Bookman Old Style"/>
          <w:sz w:val="20"/>
          <w:szCs w:val="20"/>
        </w:rPr>
        <w:t>,</w:t>
      </w:r>
      <w:r w:rsidRPr="00E56AB2">
        <w:rPr>
          <w:rFonts w:ascii="Bookman Old Style" w:hAnsi="Bookman Old Style"/>
          <w:sz w:val="20"/>
          <w:szCs w:val="20"/>
        </w:rPr>
        <w:t xml:space="preserve"> ust 1 ustawy z dnia 13 kwietnia </w:t>
      </w:r>
      <w:r w:rsidR="00CF7CF6">
        <w:rPr>
          <w:rFonts w:ascii="Bookman Old Style" w:hAnsi="Bookman Old Style"/>
          <w:sz w:val="20"/>
          <w:szCs w:val="20"/>
        </w:rPr>
        <w:br/>
      </w:r>
      <w:r w:rsidRPr="00E56AB2">
        <w:rPr>
          <w:rFonts w:ascii="Bookman Old Style" w:hAnsi="Bookman Old Style"/>
          <w:sz w:val="20"/>
          <w:szCs w:val="20"/>
        </w:rPr>
        <w:t>2022 r. o szczególnych rozwiązaniach w zakresie przeciwdziałania wspieraniu agresji na Ukrainę oraz służących ochronie bezpieczeństwa narodowego (Dz.U. 835) oraz w związku z art. 5k rozporządzenia Rady (UE) nr 833/2014 z dnia 31 lipca 2014 r. dotyczącego środków ograniczających w związku z działaniami Rosji destabilizującymi sytuację na Ukrainie (</w:t>
      </w:r>
      <w:proofErr w:type="spellStart"/>
      <w:r w:rsidRPr="00E56AB2">
        <w:rPr>
          <w:rFonts w:ascii="Bookman Old Style" w:hAnsi="Bookman Old Style"/>
          <w:sz w:val="20"/>
          <w:szCs w:val="20"/>
        </w:rPr>
        <w:t>Dz.Urz</w:t>
      </w:r>
      <w:proofErr w:type="spellEnd"/>
      <w:r w:rsidRPr="00E56AB2">
        <w:rPr>
          <w:rFonts w:ascii="Bookman Old Style" w:hAnsi="Bookman Old Style"/>
          <w:sz w:val="20"/>
          <w:szCs w:val="20"/>
        </w:rPr>
        <w:t xml:space="preserve">. UE nr L 229 z </w:t>
      </w:r>
      <w:r w:rsidR="00CF7CF6">
        <w:rPr>
          <w:rFonts w:ascii="Bookman Old Style" w:hAnsi="Bookman Old Style"/>
          <w:sz w:val="20"/>
          <w:szCs w:val="20"/>
        </w:rPr>
        <w:t xml:space="preserve">dnia </w:t>
      </w:r>
      <w:r w:rsidRPr="00E56AB2">
        <w:rPr>
          <w:rFonts w:ascii="Bookman Old Style" w:hAnsi="Bookman Old Style"/>
          <w:sz w:val="20"/>
          <w:szCs w:val="20"/>
        </w:rPr>
        <w:t>31</w:t>
      </w:r>
      <w:r w:rsidR="00CF7CF6">
        <w:rPr>
          <w:rFonts w:ascii="Bookman Old Style" w:hAnsi="Bookman Old Style"/>
          <w:sz w:val="20"/>
          <w:szCs w:val="20"/>
        </w:rPr>
        <w:t xml:space="preserve"> lipca </w:t>
      </w:r>
      <w:r w:rsidRPr="00E56AB2">
        <w:rPr>
          <w:rFonts w:ascii="Bookman Old Style" w:hAnsi="Bookman Old Style"/>
          <w:sz w:val="20"/>
          <w:szCs w:val="20"/>
        </w:rPr>
        <w:t>2014</w:t>
      </w:r>
      <w:r w:rsidR="00CF7CF6">
        <w:rPr>
          <w:rFonts w:ascii="Bookman Old Style" w:hAnsi="Bookman Old Style"/>
          <w:sz w:val="20"/>
          <w:szCs w:val="20"/>
        </w:rPr>
        <w:t xml:space="preserve"> r.</w:t>
      </w:r>
      <w:r w:rsidRPr="00E56AB2">
        <w:rPr>
          <w:rFonts w:ascii="Bookman Old Style" w:hAnsi="Bookman Old Style"/>
          <w:sz w:val="20"/>
          <w:szCs w:val="20"/>
        </w:rPr>
        <w:t>, str. 1), dalej: rozporządzenie 833/2014, w brzmieniu nadanym rozporządzeniem Rady (UE) 2022/576 w sprawie zmiany rozporządzenia (UE) nr 833/2014 dotyczącego środków ograniczających w związku z działaniami Rosji destabilizującymi sytuację na Ukrainie (</w:t>
      </w:r>
      <w:proofErr w:type="spellStart"/>
      <w:r w:rsidRPr="00E56AB2">
        <w:rPr>
          <w:rFonts w:ascii="Bookman Old Style" w:hAnsi="Bookman Old Style"/>
          <w:sz w:val="20"/>
          <w:szCs w:val="20"/>
        </w:rPr>
        <w:t>Dz.Urz</w:t>
      </w:r>
      <w:proofErr w:type="spellEnd"/>
      <w:r w:rsidRPr="00E56AB2">
        <w:rPr>
          <w:rFonts w:ascii="Bookman Old Style" w:hAnsi="Bookman Old Style"/>
          <w:sz w:val="20"/>
          <w:szCs w:val="20"/>
        </w:rPr>
        <w:t xml:space="preserve">. UE nr L 111 z </w:t>
      </w:r>
      <w:r w:rsidR="00CF7CF6">
        <w:rPr>
          <w:rFonts w:ascii="Bookman Old Style" w:hAnsi="Bookman Old Style"/>
          <w:sz w:val="20"/>
          <w:szCs w:val="20"/>
        </w:rPr>
        <w:t xml:space="preserve">dnia </w:t>
      </w:r>
      <w:r w:rsidRPr="00E56AB2">
        <w:rPr>
          <w:rFonts w:ascii="Bookman Old Style" w:hAnsi="Bookman Old Style"/>
          <w:sz w:val="20"/>
          <w:szCs w:val="20"/>
        </w:rPr>
        <w:t>8</w:t>
      </w:r>
      <w:r w:rsidR="00CF7CF6">
        <w:rPr>
          <w:rFonts w:ascii="Bookman Old Style" w:hAnsi="Bookman Old Style"/>
          <w:sz w:val="20"/>
          <w:szCs w:val="20"/>
        </w:rPr>
        <w:t xml:space="preserve"> kwietnia </w:t>
      </w:r>
      <w:r w:rsidRPr="00E56AB2">
        <w:rPr>
          <w:rFonts w:ascii="Bookman Old Style" w:hAnsi="Bookman Old Style"/>
          <w:sz w:val="20"/>
          <w:szCs w:val="20"/>
        </w:rPr>
        <w:t>2022, str. 1), dalej: rozporządzenie 2022/576, wskazanych przez Zamawiającego w SWZ.</w:t>
      </w:r>
    </w:p>
    <w:p w14:paraId="087CEB59" w14:textId="77777777" w:rsidR="00CF7CF6" w:rsidRDefault="00E56AB2" w:rsidP="00CF7CF6">
      <w:pPr>
        <w:tabs>
          <w:tab w:val="center" w:pos="5233"/>
        </w:tabs>
        <w:spacing w:before="240" w:line="276" w:lineRule="auto"/>
        <w:jc w:val="both"/>
        <w:rPr>
          <w:rFonts w:ascii="Bookman Old Style" w:hAnsi="Bookman Old Style"/>
          <w:sz w:val="20"/>
          <w:szCs w:val="20"/>
        </w:rPr>
      </w:pPr>
      <w:r w:rsidRPr="00E56AB2">
        <w:rPr>
          <w:rFonts w:ascii="Bookman Old Style" w:hAnsi="Bookman Old Style"/>
          <w:sz w:val="20"/>
          <w:szCs w:val="20"/>
        </w:rPr>
        <w:t>Prawdziwość powyższych danych potwierdzam podpisem świadom(a) odpowiedzialności karnej z art. 297 Kodeksu karnego.</w:t>
      </w:r>
    </w:p>
    <w:p w14:paraId="0BE7D27F" w14:textId="77777777" w:rsidR="006023C9" w:rsidRPr="006023C9" w:rsidRDefault="006023C9" w:rsidP="00CF7CF6">
      <w:pPr>
        <w:spacing w:line="276" w:lineRule="auto"/>
        <w:rPr>
          <w:rFonts w:ascii="Bookman Old Style" w:hAnsi="Bookman Old Style"/>
          <w:sz w:val="20"/>
          <w:szCs w:val="20"/>
        </w:rPr>
      </w:pPr>
    </w:p>
    <w:p w14:paraId="3E965261" w14:textId="77777777" w:rsidR="00C0549C" w:rsidRPr="006023C9" w:rsidRDefault="00C0549C" w:rsidP="00CF7CF6">
      <w:pPr>
        <w:spacing w:line="276" w:lineRule="auto"/>
        <w:rPr>
          <w:rFonts w:ascii="Bookman Old Style" w:hAnsi="Bookman Old Style"/>
          <w:sz w:val="20"/>
          <w:szCs w:val="20"/>
        </w:rPr>
      </w:pPr>
    </w:p>
    <w:sectPr w:rsidR="00C0549C" w:rsidRPr="006023C9" w:rsidSect="002E4278">
      <w:headerReference w:type="default" r:id="rId8"/>
      <w:footerReference w:type="default" r:id="rId9"/>
      <w:footnotePr>
        <w:numStart w:val="2"/>
      </w:footnotePr>
      <w:type w:val="continuous"/>
      <w:pgSz w:w="11906" w:h="16838"/>
      <w:pgMar w:top="1387" w:right="720" w:bottom="720" w:left="720" w:header="708" w:footer="708" w:gutter="0"/>
      <w:pgNumType w:start="1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7DF12" w14:textId="77777777" w:rsidR="000A037A" w:rsidRDefault="000A037A" w:rsidP="00C06EDE">
      <w:r>
        <w:separator/>
      </w:r>
    </w:p>
  </w:endnote>
  <w:endnote w:type="continuationSeparator" w:id="0">
    <w:p w14:paraId="7CE1AA0B" w14:textId="77777777" w:rsidR="000A037A" w:rsidRDefault="000A037A" w:rsidP="00C06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A Bk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Bookman Old Style" w:eastAsiaTheme="majorEastAsia" w:hAnsi="Bookman Old Style"/>
        <w:sz w:val="16"/>
        <w:szCs w:val="16"/>
      </w:rPr>
      <w:id w:val="-946548852"/>
      <w:docPartObj>
        <w:docPartGallery w:val="Page Numbers (Bottom of Page)"/>
        <w:docPartUnique/>
      </w:docPartObj>
    </w:sdtPr>
    <w:sdtContent>
      <w:p w14:paraId="5B2BFCA0" w14:textId="77777777" w:rsidR="00836F88" w:rsidRPr="0051524B" w:rsidRDefault="00836F88">
        <w:pPr>
          <w:pStyle w:val="Stopka"/>
          <w:jc w:val="right"/>
          <w:rPr>
            <w:rFonts w:ascii="Bookman Old Style" w:eastAsiaTheme="majorEastAsia" w:hAnsi="Bookman Old Style"/>
            <w:sz w:val="16"/>
            <w:szCs w:val="16"/>
          </w:rPr>
        </w:pPr>
        <w:r w:rsidRPr="0051524B">
          <w:rPr>
            <w:rFonts w:ascii="Bookman Old Style" w:eastAsiaTheme="majorEastAsia" w:hAnsi="Bookman Old Style"/>
            <w:sz w:val="16"/>
            <w:szCs w:val="16"/>
          </w:rPr>
          <w:t xml:space="preserve">str. </w:t>
        </w:r>
        <w:r w:rsidRPr="0051524B">
          <w:rPr>
            <w:rFonts w:ascii="Bookman Old Style" w:eastAsiaTheme="minorEastAsia" w:hAnsi="Bookman Old Style"/>
            <w:sz w:val="16"/>
            <w:szCs w:val="16"/>
          </w:rPr>
          <w:fldChar w:fldCharType="begin"/>
        </w:r>
        <w:r w:rsidRPr="0051524B">
          <w:rPr>
            <w:rFonts w:ascii="Bookman Old Style" w:hAnsi="Bookman Old Style"/>
            <w:sz w:val="16"/>
            <w:szCs w:val="16"/>
          </w:rPr>
          <w:instrText>PAGE    \* MERGEFORMAT</w:instrText>
        </w:r>
        <w:r w:rsidRPr="0051524B">
          <w:rPr>
            <w:rFonts w:ascii="Bookman Old Style" w:eastAsiaTheme="minorEastAsia" w:hAnsi="Bookman Old Style"/>
            <w:sz w:val="16"/>
            <w:szCs w:val="16"/>
          </w:rPr>
          <w:fldChar w:fldCharType="separate"/>
        </w:r>
        <w:r w:rsidR="00026B97" w:rsidRPr="00026B97">
          <w:rPr>
            <w:rFonts w:ascii="Bookman Old Style" w:eastAsiaTheme="majorEastAsia" w:hAnsi="Bookman Old Style"/>
            <w:noProof/>
            <w:sz w:val="16"/>
            <w:szCs w:val="16"/>
          </w:rPr>
          <w:t>1</w:t>
        </w:r>
        <w:r w:rsidRPr="0051524B">
          <w:rPr>
            <w:rFonts w:ascii="Bookman Old Style" w:eastAsiaTheme="majorEastAsia" w:hAnsi="Bookman Old Style"/>
            <w:sz w:val="16"/>
            <w:szCs w:val="16"/>
          </w:rPr>
          <w:fldChar w:fldCharType="end"/>
        </w:r>
      </w:p>
    </w:sdtContent>
  </w:sdt>
  <w:p w14:paraId="418772D9" w14:textId="77777777" w:rsidR="00836F88" w:rsidRDefault="00836F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BE0C9" w14:textId="77777777" w:rsidR="000A037A" w:rsidRDefault="000A037A" w:rsidP="00C06EDE">
      <w:r>
        <w:separator/>
      </w:r>
    </w:p>
  </w:footnote>
  <w:footnote w:type="continuationSeparator" w:id="0">
    <w:p w14:paraId="214EA475" w14:textId="77777777" w:rsidR="000A037A" w:rsidRDefault="000A037A" w:rsidP="00C06EDE">
      <w:r>
        <w:continuationSeparator/>
      </w:r>
    </w:p>
  </w:footnote>
  <w:footnote w:id="1">
    <w:p w14:paraId="6B7DBCA7" w14:textId="68C31A4A" w:rsidR="00E56AB2" w:rsidRPr="00E56AB2" w:rsidRDefault="00E56AB2">
      <w:pPr>
        <w:pStyle w:val="Tekstprzypisudolnego"/>
        <w:rPr>
          <w:rFonts w:ascii="Bookman Old Style" w:hAnsi="Bookman Old Style"/>
          <w:sz w:val="16"/>
          <w:szCs w:val="16"/>
        </w:rPr>
      </w:pPr>
      <w:r w:rsidRPr="00E56AB2">
        <w:rPr>
          <w:rStyle w:val="Odwoanieprzypisudolnego"/>
          <w:rFonts w:ascii="Bookman Old Style" w:hAnsi="Bookman Old Style"/>
          <w:sz w:val="16"/>
          <w:szCs w:val="16"/>
        </w:rPr>
        <w:footnoteRef/>
      </w:r>
      <w:r w:rsidRPr="00E56AB2">
        <w:rPr>
          <w:rFonts w:ascii="Bookman Old Style" w:hAnsi="Bookman Old Style"/>
          <w:sz w:val="16"/>
          <w:szCs w:val="16"/>
        </w:rPr>
        <w:t xml:space="preserve"> Właściwe zaznaczyć.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C7EFD" w14:textId="21BAC70B" w:rsidR="008C2C11" w:rsidRDefault="008C2C11" w:rsidP="00CA14AB">
    <w:pPr>
      <w:pBdr>
        <w:bottom w:val="single" w:sz="4" w:space="5" w:color="auto"/>
      </w:pBdr>
      <w:tabs>
        <w:tab w:val="center" w:pos="4536"/>
        <w:tab w:val="right" w:pos="9072"/>
      </w:tabs>
      <w:jc w:val="center"/>
      <w:rPr>
        <w:rFonts w:ascii="Bookman Old Style" w:hAnsi="Bookman Old Style"/>
        <w:sz w:val="16"/>
        <w:szCs w:val="16"/>
      </w:rPr>
    </w:pPr>
    <w:r>
      <w:rPr>
        <w:rFonts w:ascii="Bookman Old Style" w:hAnsi="Bookman Old Style"/>
        <w:sz w:val="16"/>
        <w:szCs w:val="16"/>
      </w:rPr>
      <w:t>Kompleksowe u</w:t>
    </w:r>
    <w:r w:rsidR="00836F88" w:rsidRPr="00380B3B">
      <w:rPr>
        <w:rFonts w:ascii="Bookman Old Style" w:hAnsi="Bookman Old Style"/>
        <w:sz w:val="16"/>
        <w:szCs w:val="16"/>
      </w:rPr>
      <w:t>bezpieczenie mienia</w:t>
    </w:r>
    <w:r>
      <w:rPr>
        <w:rFonts w:ascii="Bookman Old Style" w:hAnsi="Bookman Old Style"/>
        <w:sz w:val="16"/>
        <w:szCs w:val="16"/>
      </w:rPr>
      <w:t>,</w:t>
    </w:r>
    <w:r w:rsidR="00CA14AB">
      <w:rPr>
        <w:rFonts w:ascii="Bookman Old Style" w:hAnsi="Bookman Old Style"/>
        <w:sz w:val="16"/>
        <w:szCs w:val="16"/>
      </w:rPr>
      <w:t xml:space="preserve"> </w:t>
    </w:r>
    <w:r w:rsidR="00836F88" w:rsidRPr="0058667C">
      <w:rPr>
        <w:rFonts w:ascii="Bookman Old Style" w:hAnsi="Bookman Old Style"/>
        <w:sz w:val="16"/>
        <w:szCs w:val="16"/>
      </w:rPr>
      <w:t>odpowiedzialności cywilnej</w:t>
    </w:r>
    <w:r w:rsidR="00CA14AB" w:rsidRPr="0058667C">
      <w:rPr>
        <w:rFonts w:ascii="Bookman Old Style" w:hAnsi="Bookman Old Style"/>
        <w:sz w:val="16"/>
        <w:szCs w:val="16"/>
      </w:rPr>
      <w:t xml:space="preserve"> </w:t>
    </w:r>
    <w:r>
      <w:rPr>
        <w:rFonts w:ascii="Bookman Old Style" w:hAnsi="Bookman Old Style"/>
        <w:sz w:val="16"/>
        <w:szCs w:val="16"/>
      </w:rPr>
      <w:t xml:space="preserve">oraz ubezpieczenia komunikacyjne </w:t>
    </w:r>
  </w:p>
  <w:p w14:paraId="68BB2B43" w14:textId="52539717" w:rsidR="00836F88" w:rsidRPr="0051524B" w:rsidRDefault="00836F88" w:rsidP="00CA14AB">
    <w:pPr>
      <w:pBdr>
        <w:bottom w:val="single" w:sz="4" w:space="5" w:color="auto"/>
      </w:pBdr>
      <w:tabs>
        <w:tab w:val="center" w:pos="4536"/>
        <w:tab w:val="right" w:pos="9072"/>
      </w:tabs>
      <w:jc w:val="center"/>
      <w:rPr>
        <w:rFonts w:ascii="Bookman Old Style" w:hAnsi="Bookman Old Style"/>
        <w:sz w:val="10"/>
        <w:szCs w:val="16"/>
      </w:rPr>
    </w:pPr>
    <w:r w:rsidRPr="0058667C">
      <w:rPr>
        <w:rFonts w:ascii="Bookman Old Style" w:hAnsi="Bookman Old Style"/>
        <w:sz w:val="16"/>
        <w:szCs w:val="16"/>
      </w:rPr>
      <w:t>Miejskiego Zakładu Komunikacji sp. z o.o. w Gr</w:t>
    </w:r>
    <w:r w:rsidR="008C2C11">
      <w:rPr>
        <w:rFonts w:ascii="Bookman Old Style" w:hAnsi="Bookman Old Style"/>
        <w:sz w:val="16"/>
        <w:szCs w:val="16"/>
      </w:rPr>
      <w:t>udziądzu</w:t>
    </w:r>
    <w:r w:rsidR="00CA14AB" w:rsidRPr="0058667C">
      <w:rPr>
        <w:rFonts w:ascii="Bookman Old Style" w:hAnsi="Bookman Old Style"/>
        <w:sz w:val="16"/>
        <w:szCs w:val="16"/>
      </w:rPr>
      <w:t xml:space="preserve"> </w:t>
    </w:r>
    <w:r w:rsidR="008C2C11">
      <w:rPr>
        <w:rFonts w:ascii="Bookman Old Style" w:hAnsi="Bookman Old Style"/>
        <w:sz w:val="16"/>
        <w:szCs w:val="16"/>
      </w:rPr>
      <w:t xml:space="preserve">- </w:t>
    </w:r>
    <w:r w:rsidRPr="0058667C">
      <w:rPr>
        <w:rFonts w:ascii="Bookman Old Style" w:hAnsi="Bookman Old Style"/>
        <w:sz w:val="16"/>
        <w:szCs w:val="16"/>
      </w:rPr>
      <w:t xml:space="preserve">numer </w:t>
    </w:r>
    <w:r w:rsidR="008C2C11">
      <w:rPr>
        <w:rFonts w:ascii="Bookman Old Style" w:hAnsi="Bookman Old Style"/>
        <w:sz w:val="16"/>
        <w:szCs w:val="16"/>
      </w:rPr>
      <w:t>referencyjny: ZP-MZK-2022-11-1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9064B7B6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A64C309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DDBE7A0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B1EF15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FF005FD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7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8" w15:restartNumberingAfterBreak="0">
    <w:nsid w:val="00601A78"/>
    <w:multiLevelType w:val="multilevel"/>
    <w:tmpl w:val="3C223190"/>
    <w:lvl w:ilvl="0">
      <w:start w:val="23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0143281D"/>
    <w:multiLevelType w:val="multilevel"/>
    <w:tmpl w:val="B0009292"/>
    <w:lvl w:ilvl="0">
      <w:start w:val="1"/>
      <w:numFmt w:val="decimal"/>
      <w:pStyle w:val="Konspekt1"/>
      <w:lvlText w:val="%1.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pacing w:val="0"/>
        <w:sz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pacing w:val="0"/>
        <w:w w:val="100"/>
        <w:position w:val="0"/>
        <w:sz w:val="24"/>
        <w:u w:val="none"/>
        <w:effect w:val="none"/>
      </w:rPr>
    </w:lvl>
    <w:lvl w:ilvl="3">
      <w:start w:val="1"/>
      <w:numFmt w:val="decimal"/>
      <w:isLgl/>
      <w:lvlText w:val="%4.3."/>
      <w:lvlJc w:val="left"/>
      <w:pPr>
        <w:tabs>
          <w:tab w:val="num" w:pos="442"/>
        </w:tabs>
        <w:ind w:left="-278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isLgl/>
      <w:lvlText w:val="1.4."/>
      <w:lvlJc w:val="left"/>
      <w:pPr>
        <w:tabs>
          <w:tab w:val="num" w:pos="2239"/>
        </w:tabs>
        <w:ind w:left="22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99"/>
        </w:tabs>
        <w:ind w:left="259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19"/>
        </w:tabs>
        <w:ind w:left="331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79"/>
        </w:tabs>
        <w:ind w:left="367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99"/>
        </w:tabs>
        <w:ind w:left="4399" w:hanging="1800"/>
      </w:pPr>
      <w:rPr>
        <w:rFonts w:cs="Times New Roman" w:hint="default"/>
      </w:rPr>
    </w:lvl>
  </w:abstractNum>
  <w:abstractNum w:abstractNumId="10" w15:restartNumberingAfterBreak="0">
    <w:nsid w:val="036D09BF"/>
    <w:multiLevelType w:val="hybridMultilevel"/>
    <w:tmpl w:val="0EB6A71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05676B72"/>
    <w:multiLevelType w:val="multilevel"/>
    <w:tmpl w:val="821AA5D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24" w:hanging="1800"/>
      </w:pPr>
      <w:rPr>
        <w:rFonts w:hint="default"/>
      </w:rPr>
    </w:lvl>
  </w:abstractNum>
  <w:abstractNum w:abstractNumId="12" w15:restartNumberingAfterBreak="0">
    <w:nsid w:val="0CCF1B94"/>
    <w:multiLevelType w:val="multilevel"/>
    <w:tmpl w:val="6F9AEED8"/>
    <w:lvl w:ilvl="0">
      <w:start w:val="16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12A91BAB"/>
    <w:multiLevelType w:val="multilevel"/>
    <w:tmpl w:val="606EC9CA"/>
    <w:lvl w:ilvl="0">
      <w:start w:val="6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17B5342C"/>
    <w:multiLevelType w:val="multilevel"/>
    <w:tmpl w:val="7190FA76"/>
    <w:lvl w:ilvl="0">
      <w:start w:val="13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18FE6E4C"/>
    <w:multiLevelType w:val="multilevel"/>
    <w:tmpl w:val="6D4C8E9E"/>
    <w:lvl w:ilvl="0">
      <w:start w:val="3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19C5620F"/>
    <w:multiLevelType w:val="multilevel"/>
    <w:tmpl w:val="3B56A41A"/>
    <w:lvl w:ilvl="0">
      <w:start w:val="7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218A5101"/>
    <w:multiLevelType w:val="multilevel"/>
    <w:tmpl w:val="C9E28E62"/>
    <w:lvl w:ilvl="0">
      <w:start w:val="15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241044B4"/>
    <w:multiLevelType w:val="multilevel"/>
    <w:tmpl w:val="F57C3292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242B4C10"/>
    <w:multiLevelType w:val="multilevel"/>
    <w:tmpl w:val="E48681F8"/>
    <w:lvl w:ilvl="0">
      <w:start w:val="21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25DD5578"/>
    <w:multiLevelType w:val="multilevel"/>
    <w:tmpl w:val="25B869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  <w:rPr>
        <w:rFonts w:ascii="Times New Roman" w:hAnsi="Times New Roman" w:cs="Arial"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499"/>
        </w:tabs>
        <w:ind w:left="2067" w:hanging="648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2B1A3EED"/>
    <w:multiLevelType w:val="multilevel"/>
    <w:tmpl w:val="9DEE4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  <w:rPr>
        <w:rFonts w:ascii="Bookman Old Style" w:hAnsi="Bookman Old Style" w:cs="Arial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499"/>
        </w:tabs>
        <w:ind w:left="2067" w:hanging="648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2DC81146"/>
    <w:multiLevelType w:val="multilevel"/>
    <w:tmpl w:val="A3CEBFE8"/>
    <w:lvl w:ilvl="0">
      <w:start w:val="19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37A274DD"/>
    <w:multiLevelType w:val="multilevel"/>
    <w:tmpl w:val="C2085832"/>
    <w:lvl w:ilvl="0">
      <w:start w:val="1"/>
      <w:numFmt w:val="lowerLetter"/>
      <w:lvlText w:val="%1)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pStyle w:val="konspektypoziom2"/>
      <w:lvlText w:val="2.%2."/>
      <w:lvlJc w:val="left"/>
      <w:pPr>
        <w:tabs>
          <w:tab w:val="num" w:pos="336"/>
        </w:tabs>
        <w:ind w:left="336" w:hanging="360"/>
      </w:pPr>
      <w:rPr>
        <w:rFonts w:cs="Times New Roman" w:hint="default"/>
        <w:b/>
      </w:rPr>
    </w:lvl>
    <w:lvl w:ilvl="2">
      <w:start w:val="1"/>
      <w:numFmt w:val="bullet"/>
      <w:pStyle w:val="konspektypoziom2"/>
      <w:lvlText w:val=""/>
      <w:lvlJc w:val="left"/>
      <w:pPr>
        <w:tabs>
          <w:tab w:val="num" w:pos="587"/>
        </w:tabs>
        <w:ind w:left="303" w:firstLine="57"/>
      </w:pPr>
      <w:rPr>
        <w:rFonts w:ascii="Symbol" w:hAnsi="Symbol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72"/>
        </w:tabs>
        <w:ind w:left="12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24"/>
        </w:tabs>
        <w:ind w:left="182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016"/>
        </w:tabs>
        <w:ind w:left="2016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68"/>
        </w:tabs>
        <w:ind w:left="256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0"/>
        </w:tabs>
        <w:ind w:left="27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12"/>
        </w:tabs>
        <w:ind w:left="3312" w:hanging="1800"/>
      </w:pPr>
      <w:rPr>
        <w:rFonts w:cs="Times New Roman" w:hint="default"/>
      </w:rPr>
    </w:lvl>
  </w:abstractNum>
  <w:abstractNum w:abstractNumId="24" w15:restartNumberingAfterBreak="0">
    <w:nsid w:val="3AB74EF5"/>
    <w:multiLevelType w:val="multilevel"/>
    <w:tmpl w:val="C40468A0"/>
    <w:lvl w:ilvl="0">
      <w:start w:val="10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3BF15951"/>
    <w:multiLevelType w:val="hybridMultilevel"/>
    <w:tmpl w:val="5010008C"/>
    <w:lvl w:ilvl="0" w:tplc="56EE6F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461ACA"/>
    <w:multiLevelType w:val="multilevel"/>
    <w:tmpl w:val="E48681F8"/>
    <w:lvl w:ilvl="0">
      <w:start w:val="20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3FD5083B"/>
    <w:multiLevelType w:val="multilevel"/>
    <w:tmpl w:val="D19C0016"/>
    <w:lvl w:ilvl="0">
      <w:start w:val="2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4BE67C80"/>
    <w:multiLevelType w:val="multilevel"/>
    <w:tmpl w:val="095A41AE"/>
    <w:lvl w:ilvl="0">
      <w:start w:val="9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4C9710BE"/>
    <w:multiLevelType w:val="multilevel"/>
    <w:tmpl w:val="DCB461F6"/>
    <w:lvl w:ilvl="0">
      <w:start w:val="18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0" w15:restartNumberingAfterBreak="0">
    <w:nsid w:val="4E0F5FE5"/>
    <w:multiLevelType w:val="multilevel"/>
    <w:tmpl w:val="E48681F8"/>
    <w:lvl w:ilvl="0">
      <w:start w:val="21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1" w15:restartNumberingAfterBreak="0">
    <w:nsid w:val="54C97899"/>
    <w:multiLevelType w:val="multilevel"/>
    <w:tmpl w:val="B6626E5E"/>
    <w:lvl w:ilvl="0">
      <w:start w:val="4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57191D4A"/>
    <w:multiLevelType w:val="multilevel"/>
    <w:tmpl w:val="97308FBE"/>
    <w:lvl w:ilvl="0">
      <w:start w:val="11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3" w15:restartNumberingAfterBreak="0">
    <w:nsid w:val="59167206"/>
    <w:multiLevelType w:val="multilevel"/>
    <w:tmpl w:val="E48681F8"/>
    <w:lvl w:ilvl="0">
      <w:start w:val="22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4" w15:restartNumberingAfterBreak="0">
    <w:nsid w:val="5A744F30"/>
    <w:multiLevelType w:val="hybridMultilevel"/>
    <w:tmpl w:val="52C85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AE0255"/>
    <w:multiLevelType w:val="multilevel"/>
    <w:tmpl w:val="51B644B6"/>
    <w:lvl w:ilvl="0">
      <w:start w:val="8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6" w15:restartNumberingAfterBreak="0">
    <w:nsid w:val="5FC67FF9"/>
    <w:multiLevelType w:val="multilevel"/>
    <w:tmpl w:val="6C3A89DA"/>
    <w:lvl w:ilvl="0">
      <w:start w:val="14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37" w15:restartNumberingAfterBreak="0">
    <w:nsid w:val="645135EF"/>
    <w:multiLevelType w:val="multilevel"/>
    <w:tmpl w:val="B25C26F4"/>
    <w:lvl w:ilvl="0">
      <w:start w:val="3"/>
      <w:numFmt w:val="decimal"/>
      <w:lvlText w:val="%1."/>
      <w:lvlJc w:val="left"/>
      <w:pPr>
        <w:ind w:left="384" w:hanging="384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38" w15:restartNumberingAfterBreak="0">
    <w:nsid w:val="779E31EF"/>
    <w:multiLevelType w:val="multilevel"/>
    <w:tmpl w:val="7F74E6C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StylNagwek212ptInterliniapojedyncze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9" w15:restartNumberingAfterBreak="0">
    <w:nsid w:val="7AD9304E"/>
    <w:multiLevelType w:val="multilevel"/>
    <w:tmpl w:val="95F0A524"/>
    <w:lvl w:ilvl="0">
      <w:start w:val="12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0" w15:restartNumberingAfterBreak="0">
    <w:nsid w:val="7D154F88"/>
    <w:multiLevelType w:val="multilevel"/>
    <w:tmpl w:val="BAE09E80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F2E6C57"/>
    <w:multiLevelType w:val="multilevel"/>
    <w:tmpl w:val="25D0161E"/>
    <w:lvl w:ilvl="0">
      <w:start w:val="17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 w16cid:durableId="30736606">
    <w:abstractNumId w:val="4"/>
  </w:num>
  <w:num w:numId="2" w16cid:durableId="1155217948">
    <w:abstractNumId w:val="9"/>
  </w:num>
  <w:num w:numId="3" w16cid:durableId="172499977">
    <w:abstractNumId w:val="23"/>
  </w:num>
  <w:num w:numId="4" w16cid:durableId="566499037">
    <w:abstractNumId w:val="38"/>
  </w:num>
  <w:num w:numId="5" w16cid:durableId="1322975343">
    <w:abstractNumId w:val="3"/>
  </w:num>
  <w:num w:numId="6" w16cid:durableId="1757433581">
    <w:abstractNumId w:val="2"/>
  </w:num>
  <w:num w:numId="7" w16cid:durableId="2096516879">
    <w:abstractNumId w:val="1"/>
  </w:num>
  <w:num w:numId="8" w16cid:durableId="1257985190">
    <w:abstractNumId w:val="0"/>
  </w:num>
  <w:num w:numId="9" w16cid:durableId="828054082">
    <w:abstractNumId w:val="20"/>
  </w:num>
  <w:num w:numId="10" w16cid:durableId="1058092239">
    <w:abstractNumId w:val="7"/>
  </w:num>
  <w:num w:numId="11" w16cid:durableId="1166479058">
    <w:abstractNumId w:val="21"/>
  </w:num>
  <w:num w:numId="12" w16cid:durableId="1952974244">
    <w:abstractNumId w:val="11"/>
  </w:num>
  <w:num w:numId="13" w16cid:durableId="1272199322">
    <w:abstractNumId w:val="25"/>
  </w:num>
  <w:num w:numId="14" w16cid:durableId="272327817">
    <w:abstractNumId w:val="40"/>
  </w:num>
  <w:num w:numId="15" w16cid:durableId="411975692">
    <w:abstractNumId w:val="34"/>
  </w:num>
  <w:num w:numId="16" w16cid:durableId="1456487690">
    <w:abstractNumId w:val="27"/>
  </w:num>
  <w:num w:numId="17" w16cid:durableId="1603148924">
    <w:abstractNumId w:val="37"/>
  </w:num>
  <w:num w:numId="18" w16cid:durableId="1860119543">
    <w:abstractNumId w:val="15"/>
  </w:num>
  <w:num w:numId="19" w16cid:durableId="840899964">
    <w:abstractNumId w:val="31"/>
  </w:num>
  <w:num w:numId="20" w16cid:durableId="895315341">
    <w:abstractNumId w:val="18"/>
  </w:num>
  <w:num w:numId="21" w16cid:durableId="1811971378">
    <w:abstractNumId w:val="13"/>
  </w:num>
  <w:num w:numId="22" w16cid:durableId="353962544">
    <w:abstractNumId w:val="16"/>
  </w:num>
  <w:num w:numId="23" w16cid:durableId="606040645">
    <w:abstractNumId w:val="35"/>
  </w:num>
  <w:num w:numId="24" w16cid:durableId="2120876453">
    <w:abstractNumId w:val="28"/>
  </w:num>
  <w:num w:numId="25" w16cid:durableId="480344253">
    <w:abstractNumId w:val="24"/>
  </w:num>
  <w:num w:numId="26" w16cid:durableId="2007398445">
    <w:abstractNumId w:val="32"/>
  </w:num>
  <w:num w:numId="27" w16cid:durableId="1924728020">
    <w:abstractNumId w:val="39"/>
  </w:num>
  <w:num w:numId="28" w16cid:durableId="562372398">
    <w:abstractNumId w:val="14"/>
  </w:num>
  <w:num w:numId="29" w16cid:durableId="91514097">
    <w:abstractNumId w:val="36"/>
  </w:num>
  <w:num w:numId="30" w16cid:durableId="1879509136">
    <w:abstractNumId w:val="17"/>
  </w:num>
  <w:num w:numId="31" w16cid:durableId="1261840427">
    <w:abstractNumId w:val="12"/>
  </w:num>
  <w:num w:numId="32" w16cid:durableId="1753744741">
    <w:abstractNumId w:val="41"/>
  </w:num>
  <w:num w:numId="33" w16cid:durableId="1034694107">
    <w:abstractNumId w:val="29"/>
  </w:num>
  <w:num w:numId="34" w16cid:durableId="1725374697">
    <w:abstractNumId w:val="22"/>
  </w:num>
  <w:num w:numId="35" w16cid:durableId="977799836">
    <w:abstractNumId w:val="26"/>
  </w:num>
  <w:num w:numId="36" w16cid:durableId="600575713">
    <w:abstractNumId w:val="10"/>
  </w:num>
  <w:num w:numId="37" w16cid:durableId="1152213231">
    <w:abstractNumId w:val="19"/>
  </w:num>
  <w:num w:numId="38" w16cid:durableId="647318385">
    <w:abstractNumId w:val="30"/>
  </w:num>
  <w:num w:numId="39" w16cid:durableId="687874996">
    <w:abstractNumId w:val="33"/>
  </w:num>
  <w:num w:numId="40" w16cid:durableId="1859462518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6EDE"/>
    <w:rsid w:val="000018C1"/>
    <w:rsid w:val="00001F23"/>
    <w:rsid w:val="00003BBE"/>
    <w:rsid w:val="0000415E"/>
    <w:rsid w:val="00007840"/>
    <w:rsid w:val="00010293"/>
    <w:rsid w:val="00010376"/>
    <w:rsid w:val="00011B4E"/>
    <w:rsid w:val="00012D20"/>
    <w:rsid w:val="0001340C"/>
    <w:rsid w:val="00015F20"/>
    <w:rsid w:val="00016001"/>
    <w:rsid w:val="0001756F"/>
    <w:rsid w:val="00020BAE"/>
    <w:rsid w:val="00021C68"/>
    <w:rsid w:val="000220C2"/>
    <w:rsid w:val="000229EC"/>
    <w:rsid w:val="00026B97"/>
    <w:rsid w:val="00032362"/>
    <w:rsid w:val="00033064"/>
    <w:rsid w:val="00033DFD"/>
    <w:rsid w:val="00037121"/>
    <w:rsid w:val="00037267"/>
    <w:rsid w:val="00037320"/>
    <w:rsid w:val="00041087"/>
    <w:rsid w:val="00041F45"/>
    <w:rsid w:val="00044187"/>
    <w:rsid w:val="00044819"/>
    <w:rsid w:val="00046D34"/>
    <w:rsid w:val="00046D76"/>
    <w:rsid w:val="0005115B"/>
    <w:rsid w:val="000533C9"/>
    <w:rsid w:val="00054CCA"/>
    <w:rsid w:val="000558B3"/>
    <w:rsid w:val="000562F6"/>
    <w:rsid w:val="000565B2"/>
    <w:rsid w:val="00057344"/>
    <w:rsid w:val="00057FBD"/>
    <w:rsid w:val="00063F2A"/>
    <w:rsid w:val="00064780"/>
    <w:rsid w:val="000706BF"/>
    <w:rsid w:val="00075F71"/>
    <w:rsid w:val="00076A8C"/>
    <w:rsid w:val="00077AFD"/>
    <w:rsid w:val="00082D61"/>
    <w:rsid w:val="00086AC0"/>
    <w:rsid w:val="00086FD2"/>
    <w:rsid w:val="00087BE5"/>
    <w:rsid w:val="00087C2C"/>
    <w:rsid w:val="00090814"/>
    <w:rsid w:val="00090FB8"/>
    <w:rsid w:val="00091D6B"/>
    <w:rsid w:val="0009260F"/>
    <w:rsid w:val="000937BF"/>
    <w:rsid w:val="0009688E"/>
    <w:rsid w:val="000A037A"/>
    <w:rsid w:val="000A0816"/>
    <w:rsid w:val="000A19F0"/>
    <w:rsid w:val="000A3099"/>
    <w:rsid w:val="000A3A11"/>
    <w:rsid w:val="000A3F98"/>
    <w:rsid w:val="000A41A7"/>
    <w:rsid w:val="000A5864"/>
    <w:rsid w:val="000A5906"/>
    <w:rsid w:val="000A5E4A"/>
    <w:rsid w:val="000A6C4C"/>
    <w:rsid w:val="000A7C77"/>
    <w:rsid w:val="000B1BBA"/>
    <w:rsid w:val="000B1D1D"/>
    <w:rsid w:val="000B3915"/>
    <w:rsid w:val="000B45C4"/>
    <w:rsid w:val="000B6880"/>
    <w:rsid w:val="000B70D1"/>
    <w:rsid w:val="000C14A7"/>
    <w:rsid w:val="000C2C6D"/>
    <w:rsid w:val="000C5AE5"/>
    <w:rsid w:val="000C6F76"/>
    <w:rsid w:val="000C72AC"/>
    <w:rsid w:val="000D23DB"/>
    <w:rsid w:val="000D453A"/>
    <w:rsid w:val="000D4FDD"/>
    <w:rsid w:val="000D5B83"/>
    <w:rsid w:val="000E107F"/>
    <w:rsid w:val="000E39D1"/>
    <w:rsid w:val="000E5148"/>
    <w:rsid w:val="000F0F08"/>
    <w:rsid w:val="000F27E2"/>
    <w:rsid w:val="000F38E8"/>
    <w:rsid w:val="000F3E48"/>
    <w:rsid w:val="000F4047"/>
    <w:rsid w:val="000F53EC"/>
    <w:rsid w:val="001002CC"/>
    <w:rsid w:val="001048B4"/>
    <w:rsid w:val="00104DC2"/>
    <w:rsid w:val="001060D7"/>
    <w:rsid w:val="00106B21"/>
    <w:rsid w:val="001102B9"/>
    <w:rsid w:val="0011061B"/>
    <w:rsid w:val="0011106E"/>
    <w:rsid w:val="00113EE8"/>
    <w:rsid w:val="00114898"/>
    <w:rsid w:val="001267A0"/>
    <w:rsid w:val="00134105"/>
    <w:rsid w:val="00134215"/>
    <w:rsid w:val="0013603C"/>
    <w:rsid w:val="00136FC4"/>
    <w:rsid w:val="00137D3E"/>
    <w:rsid w:val="00140907"/>
    <w:rsid w:val="0014167A"/>
    <w:rsid w:val="00143F07"/>
    <w:rsid w:val="00145D61"/>
    <w:rsid w:val="00150D1D"/>
    <w:rsid w:val="00150FAF"/>
    <w:rsid w:val="00151E36"/>
    <w:rsid w:val="001542D1"/>
    <w:rsid w:val="001549CE"/>
    <w:rsid w:val="00154CB0"/>
    <w:rsid w:val="00154EFB"/>
    <w:rsid w:val="00155CE3"/>
    <w:rsid w:val="00156EC5"/>
    <w:rsid w:val="00156EE8"/>
    <w:rsid w:val="0016181D"/>
    <w:rsid w:val="00162ACD"/>
    <w:rsid w:val="0016457B"/>
    <w:rsid w:val="00166152"/>
    <w:rsid w:val="00166AE5"/>
    <w:rsid w:val="00171BC4"/>
    <w:rsid w:val="00172EA0"/>
    <w:rsid w:val="00173C7F"/>
    <w:rsid w:val="00180AE0"/>
    <w:rsid w:val="00181280"/>
    <w:rsid w:val="0018309A"/>
    <w:rsid w:val="00185C30"/>
    <w:rsid w:val="0018635D"/>
    <w:rsid w:val="001907EC"/>
    <w:rsid w:val="001912C7"/>
    <w:rsid w:val="001914F9"/>
    <w:rsid w:val="001935D1"/>
    <w:rsid w:val="0019469E"/>
    <w:rsid w:val="0019513E"/>
    <w:rsid w:val="00197DB1"/>
    <w:rsid w:val="001A1569"/>
    <w:rsid w:val="001A2C1F"/>
    <w:rsid w:val="001A447E"/>
    <w:rsid w:val="001A54CA"/>
    <w:rsid w:val="001A5E3B"/>
    <w:rsid w:val="001A714A"/>
    <w:rsid w:val="001B5C50"/>
    <w:rsid w:val="001B63E1"/>
    <w:rsid w:val="001B785C"/>
    <w:rsid w:val="001B79F5"/>
    <w:rsid w:val="001C077C"/>
    <w:rsid w:val="001C1976"/>
    <w:rsid w:val="001C21D5"/>
    <w:rsid w:val="001C2431"/>
    <w:rsid w:val="001C334A"/>
    <w:rsid w:val="001C4834"/>
    <w:rsid w:val="001C5098"/>
    <w:rsid w:val="001C6C29"/>
    <w:rsid w:val="001D0ED6"/>
    <w:rsid w:val="001D1136"/>
    <w:rsid w:val="001D32AC"/>
    <w:rsid w:val="001D5CAB"/>
    <w:rsid w:val="001E09E0"/>
    <w:rsid w:val="001E43E4"/>
    <w:rsid w:val="001E7E96"/>
    <w:rsid w:val="001F2C36"/>
    <w:rsid w:val="001F39A2"/>
    <w:rsid w:val="001F4532"/>
    <w:rsid w:val="001F4A3F"/>
    <w:rsid w:val="001F5369"/>
    <w:rsid w:val="001F7187"/>
    <w:rsid w:val="00200D41"/>
    <w:rsid w:val="0020255F"/>
    <w:rsid w:val="0020591A"/>
    <w:rsid w:val="00207C2F"/>
    <w:rsid w:val="0021195D"/>
    <w:rsid w:val="00215800"/>
    <w:rsid w:val="0022219F"/>
    <w:rsid w:val="00222306"/>
    <w:rsid w:val="002225E8"/>
    <w:rsid w:val="002226B8"/>
    <w:rsid w:val="00222C32"/>
    <w:rsid w:val="00223C1B"/>
    <w:rsid w:val="002255BB"/>
    <w:rsid w:val="002267AD"/>
    <w:rsid w:val="00227045"/>
    <w:rsid w:val="00230B9B"/>
    <w:rsid w:val="0023340D"/>
    <w:rsid w:val="0023483D"/>
    <w:rsid w:val="00235201"/>
    <w:rsid w:val="002355AD"/>
    <w:rsid w:val="00236886"/>
    <w:rsid w:val="00236BC9"/>
    <w:rsid w:val="0024258B"/>
    <w:rsid w:val="002440FB"/>
    <w:rsid w:val="0024687E"/>
    <w:rsid w:val="00252B2D"/>
    <w:rsid w:val="002538A4"/>
    <w:rsid w:val="00253C3E"/>
    <w:rsid w:val="002552D7"/>
    <w:rsid w:val="00256226"/>
    <w:rsid w:val="0026704E"/>
    <w:rsid w:val="002722EC"/>
    <w:rsid w:val="00273F89"/>
    <w:rsid w:val="00276885"/>
    <w:rsid w:val="002770EA"/>
    <w:rsid w:val="002824FB"/>
    <w:rsid w:val="002842EF"/>
    <w:rsid w:val="0029503D"/>
    <w:rsid w:val="00295FC5"/>
    <w:rsid w:val="002970E8"/>
    <w:rsid w:val="002A026A"/>
    <w:rsid w:val="002A1FA2"/>
    <w:rsid w:val="002A23CF"/>
    <w:rsid w:val="002A299A"/>
    <w:rsid w:val="002A2DD1"/>
    <w:rsid w:val="002A307F"/>
    <w:rsid w:val="002A35A3"/>
    <w:rsid w:val="002A70CA"/>
    <w:rsid w:val="002A76FB"/>
    <w:rsid w:val="002A7E07"/>
    <w:rsid w:val="002B081E"/>
    <w:rsid w:val="002B0C60"/>
    <w:rsid w:val="002B5624"/>
    <w:rsid w:val="002B6234"/>
    <w:rsid w:val="002B6B04"/>
    <w:rsid w:val="002B7135"/>
    <w:rsid w:val="002C0F57"/>
    <w:rsid w:val="002C1A5B"/>
    <w:rsid w:val="002C4DA6"/>
    <w:rsid w:val="002C5123"/>
    <w:rsid w:val="002C6953"/>
    <w:rsid w:val="002D0CB2"/>
    <w:rsid w:val="002D350C"/>
    <w:rsid w:val="002D38FB"/>
    <w:rsid w:val="002D4FAA"/>
    <w:rsid w:val="002D5B6D"/>
    <w:rsid w:val="002D7438"/>
    <w:rsid w:val="002E168F"/>
    <w:rsid w:val="002E255E"/>
    <w:rsid w:val="002E33CB"/>
    <w:rsid w:val="002E37EB"/>
    <w:rsid w:val="002E4278"/>
    <w:rsid w:val="002E50A5"/>
    <w:rsid w:val="002F326C"/>
    <w:rsid w:val="002F38F6"/>
    <w:rsid w:val="002F6E63"/>
    <w:rsid w:val="003006F4"/>
    <w:rsid w:val="003017F9"/>
    <w:rsid w:val="00302E8E"/>
    <w:rsid w:val="00304324"/>
    <w:rsid w:val="003057E4"/>
    <w:rsid w:val="00306AC6"/>
    <w:rsid w:val="00306B5D"/>
    <w:rsid w:val="00306EED"/>
    <w:rsid w:val="00307DB3"/>
    <w:rsid w:val="0031323B"/>
    <w:rsid w:val="00314ED5"/>
    <w:rsid w:val="00317815"/>
    <w:rsid w:val="00317E24"/>
    <w:rsid w:val="00321583"/>
    <w:rsid w:val="0032275B"/>
    <w:rsid w:val="00325BBF"/>
    <w:rsid w:val="003274D3"/>
    <w:rsid w:val="003331AC"/>
    <w:rsid w:val="00333296"/>
    <w:rsid w:val="00333900"/>
    <w:rsid w:val="003340FB"/>
    <w:rsid w:val="0033488A"/>
    <w:rsid w:val="003361EA"/>
    <w:rsid w:val="003432B9"/>
    <w:rsid w:val="0034404D"/>
    <w:rsid w:val="00345E13"/>
    <w:rsid w:val="00347820"/>
    <w:rsid w:val="003512FD"/>
    <w:rsid w:val="0035180B"/>
    <w:rsid w:val="00352AD8"/>
    <w:rsid w:val="0035571D"/>
    <w:rsid w:val="00356976"/>
    <w:rsid w:val="003603E4"/>
    <w:rsid w:val="003607E6"/>
    <w:rsid w:val="00362327"/>
    <w:rsid w:val="0037105E"/>
    <w:rsid w:val="003732DF"/>
    <w:rsid w:val="00373BBD"/>
    <w:rsid w:val="00374031"/>
    <w:rsid w:val="00374C53"/>
    <w:rsid w:val="003776C6"/>
    <w:rsid w:val="003809E2"/>
    <w:rsid w:val="00380B3B"/>
    <w:rsid w:val="00381A56"/>
    <w:rsid w:val="003839D6"/>
    <w:rsid w:val="0038737B"/>
    <w:rsid w:val="003876A8"/>
    <w:rsid w:val="00391DAA"/>
    <w:rsid w:val="00392600"/>
    <w:rsid w:val="00393C96"/>
    <w:rsid w:val="00395BEE"/>
    <w:rsid w:val="00397F60"/>
    <w:rsid w:val="003A1C6D"/>
    <w:rsid w:val="003A2A76"/>
    <w:rsid w:val="003A36AA"/>
    <w:rsid w:val="003A4AE0"/>
    <w:rsid w:val="003A4BFD"/>
    <w:rsid w:val="003A654F"/>
    <w:rsid w:val="003A686D"/>
    <w:rsid w:val="003A6E55"/>
    <w:rsid w:val="003A7923"/>
    <w:rsid w:val="003B1316"/>
    <w:rsid w:val="003B1CCA"/>
    <w:rsid w:val="003B20D0"/>
    <w:rsid w:val="003B23FC"/>
    <w:rsid w:val="003B282C"/>
    <w:rsid w:val="003B3D12"/>
    <w:rsid w:val="003B5886"/>
    <w:rsid w:val="003B79D2"/>
    <w:rsid w:val="003C083C"/>
    <w:rsid w:val="003C0CF0"/>
    <w:rsid w:val="003C3973"/>
    <w:rsid w:val="003C446A"/>
    <w:rsid w:val="003C5673"/>
    <w:rsid w:val="003C71EA"/>
    <w:rsid w:val="003D1C84"/>
    <w:rsid w:val="003D4957"/>
    <w:rsid w:val="003D4EDF"/>
    <w:rsid w:val="003D6E7D"/>
    <w:rsid w:val="003E0DF8"/>
    <w:rsid w:val="003E0EF9"/>
    <w:rsid w:val="003E1A82"/>
    <w:rsid w:val="003E34AD"/>
    <w:rsid w:val="003E48B5"/>
    <w:rsid w:val="003E48DC"/>
    <w:rsid w:val="003E5EB8"/>
    <w:rsid w:val="003E745F"/>
    <w:rsid w:val="003F0291"/>
    <w:rsid w:val="003F2102"/>
    <w:rsid w:val="003F39CE"/>
    <w:rsid w:val="003F6306"/>
    <w:rsid w:val="003F658E"/>
    <w:rsid w:val="00400C2D"/>
    <w:rsid w:val="004016F4"/>
    <w:rsid w:val="00404395"/>
    <w:rsid w:val="004053D5"/>
    <w:rsid w:val="0040596C"/>
    <w:rsid w:val="0040619E"/>
    <w:rsid w:val="00406895"/>
    <w:rsid w:val="00406D37"/>
    <w:rsid w:val="00414368"/>
    <w:rsid w:val="00415093"/>
    <w:rsid w:val="0041551B"/>
    <w:rsid w:val="00416D06"/>
    <w:rsid w:val="0042067C"/>
    <w:rsid w:val="00420E5B"/>
    <w:rsid w:val="00425220"/>
    <w:rsid w:val="00430245"/>
    <w:rsid w:val="00430D76"/>
    <w:rsid w:val="00431433"/>
    <w:rsid w:val="0043171A"/>
    <w:rsid w:val="00431B6E"/>
    <w:rsid w:val="0043486E"/>
    <w:rsid w:val="00434B3D"/>
    <w:rsid w:val="00435375"/>
    <w:rsid w:val="00440A21"/>
    <w:rsid w:val="00440D33"/>
    <w:rsid w:val="00442F50"/>
    <w:rsid w:val="0044459E"/>
    <w:rsid w:val="00444694"/>
    <w:rsid w:val="004470E0"/>
    <w:rsid w:val="00453DB2"/>
    <w:rsid w:val="00461E66"/>
    <w:rsid w:val="004624D6"/>
    <w:rsid w:val="004641B7"/>
    <w:rsid w:val="00465275"/>
    <w:rsid w:val="004654A5"/>
    <w:rsid w:val="00472A14"/>
    <w:rsid w:val="0047691C"/>
    <w:rsid w:val="00481735"/>
    <w:rsid w:val="004822C6"/>
    <w:rsid w:val="00483664"/>
    <w:rsid w:val="00483EB6"/>
    <w:rsid w:val="0048641E"/>
    <w:rsid w:val="0048789C"/>
    <w:rsid w:val="00487B83"/>
    <w:rsid w:val="00497AEC"/>
    <w:rsid w:val="00497CF5"/>
    <w:rsid w:val="004A1210"/>
    <w:rsid w:val="004A2161"/>
    <w:rsid w:val="004A2651"/>
    <w:rsid w:val="004A338A"/>
    <w:rsid w:val="004A3814"/>
    <w:rsid w:val="004A3EE2"/>
    <w:rsid w:val="004A6D03"/>
    <w:rsid w:val="004B12A4"/>
    <w:rsid w:val="004B20D3"/>
    <w:rsid w:val="004B5CC8"/>
    <w:rsid w:val="004B7398"/>
    <w:rsid w:val="004B7446"/>
    <w:rsid w:val="004B7965"/>
    <w:rsid w:val="004B7D7F"/>
    <w:rsid w:val="004B7F8E"/>
    <w:rsid w:val="004C20E7"/>
    <w:rsid w:val="004C2E4F"/>
    <w:rsid w:val="004C4543"/>
    <w:rsid w:val="004C5750"/>
    <w:rsid w:val="004C7C93"/>
    <w:rsid w:val="004D0D85"/>
    <w:rsid w:val="004D0F22"/>
    <w:rsid w:val="004D2A09"/>
    <w:rsid w:val="004D40A5"/>
    <w:rsid w:val="004D5974"/>
    <w:rsid w:val="004D5DF4"/>
    <w:rsid w:val="004E0817"/>
    <w:rsid w:val="004E1121"/>
    <w:rsid w:val="004E1A0E"/>
    <w:rsid w:val="004E4DFD"/>
    <w:rsid w:val="004E6719"/>
    <w:rsid w:val="004E6E6B"/>
    <w:rsid w:val="004E7B7C"/>
    <w:rsid w:val="004F04C5"/>
    <w:rsid w:val="004F0B7E"/>
    <w:rsid w:val="004F1489"/>
    <w:rsid w:val="004F39CF"/>
    <w:rsid w:val="004F4288"/>
    <w:rsid w:val="004F5678"/>
    <w:rsid w:val="004F5D85"/>
    <w:rsid w:val="005014FD"/>
    <w:rsid w:val="00501D4C"/>
    <w:rsid w:val="00507303"/>
    <w:rsid w:val="005076B2"/>
    <w:rsid w:val="00507C1F"/>
    <w:rsid w:val="00511561"/>
    <w:rsid w:val="005116C1"/>
    <w:rsid w:val="005131FC"/>
    <w:rsid w:val="0051524B"/>
    <w:rsid w:val="00515F88"/>
    <w:rsid w:val="0051764A"/>
    <w:rsid w:val="0052052C"/>
    <w:rsid w:val="00520ECC"/>
    <w:rsid w:val="00522169"/>
    <w:rsid w:val="00522E1B"/>
    <w:rsid w:val="00523DA9"/>
    <w:rsid w:val="00525015"/>
    <w:rsid w:val="00525FA3"/>
    <w:rsid w:val="0053022F"/>
    <w:rsid w:val="00531852"/>
    <w:rsid w:val="00532D8B"/>
    <w:rsid w:val="00533199"/>
    <w:rsid w:val="005345AF"/>
    <w:rsid w:val="00537F5B"/>
    <w:rsid w:val="00541103"/>
    <w:rsid w:val="0054332B"/>
    <w:rsid w:val="005433B5"/>
    <w:rsid w:val="0054626C"/>
    <w:rsid w:val="0054656E"/>
    <w:rsid w:val="005465D7"/>
    <w:rsid w:val="005470AB"/>
    <w:rsid w:val="005523A4"/>
    <w:rsid w:val="00553259"/>
    <w:rsid w:val="00553E86"/>
    <w:rsid w:val="00553F11"/>
    <w:rsid w:val="00554F0D"/>
    <w:rsid w:val="00555326"/>
    <w:rsid w:val="00555A9D"/>
    <w:rsid w:val="00557452"/>
    <w:rsid w:val="00557907"/>
    <w:rsid w:val="00561A4C"/>
    <w:rsid w:val="0056395A"/>
    <w:rsid w:val="0056434C"/>
    <w:rsid w:val="00565E8B"/>
    <w:rsid w:val="005666E9"/>
    <w:rsid w:val="00571A7F"/>
    <w:rsid w:val="00572737"/>
    <w:rsid w:val="00573D79"/>
    <w:rsid w:val="005744B5"/>
    <w:rsid w:val="00574C57"/>
    <w:rsid w:val="0057614D"/>
    <w:rsid w:val="00576E94"/>
    <w:rsid w:val="00581044"/>
    <w:rsid w:val="00582E4B"/>
    <w:rsid w:val="00585865"/>
    <w:rsid w:val="0058667C"/>
    <w:rsid w:val="00596034"/>
    <w:rsid w:val="005A056D"/>
    <w:rsid w:val="005A0F30"/>
    <w:rsid w:val="005A38CE"/>
    <w:rsid w:val="005A3A1E"/>
    <w:rsid w:val="005A6356"/>
    <w:rsid w:val="005B05F0"/>
    <w:rsid w:val="005B06E7"/>
    <w:rsid w:val="005B0FEB"/>
    <w:rsid w:val="005B516B"/>
    <w:rsid w:val="005C05DF"/>
    <w:rsid w:val="005C084F"/>
    <w:rsid w:val="005C0F33"/>
    <w:rsid w:val="005C250E"/>
    <w:rsid w:val="005C44D2"/>
    <w:rsid w:val="005C6E91"/>
    <w:rsid w:val="005D0794"/>
    <w:rsid w:val="005D48BC"/>
    <w:rsid w:val="005D5867"/>
    <w:rsid w:val="005D5935"/>
    <w:rsid w:val="005D6B54"/>
    <w:rsid w:val="005D7633"/>
    <w:rsid w:val="005E039C"/>
    <w:rsid w:val="005E0D4B"/>
    <w:rsid w:val="005E172F"/>
    <w:rsid w:val="005E1E41"/>
    <w:rsid w:val="005E1E5A"/>
    <w:rsid w:val="005E32DD"/>
    <w:rsid w:val="005E3B42"/>
    <w:rsid w:val="005E49A7"/>
    <w:rsid w:val="005E67C3"/>
    <w:rsid w:val="005E69B8"/>
    <w:rsid w:val="005E7D0B"/>
    <w:rsid w:val="005F1C7A"/>
    <w:rsid w:val="005F22C7"/>
    <w:rsid w:val="005F26A6"/>
    <w:rsid w:val="005F2767"/>
    <w:rsid w:val="005F3C51"/>
    <w:rsid w:val="005F5F9D"/>
    <w:rsid w:val="005F5FF1"/>
    <w:rsid w:val="006009A3"/>
    <w:rsid w:val="00601DB6"/>
    <w:rsid w:val="006023C9"/>
    <w:rsid w:val="00602BD1"/>
    <w:rsid w:val="00603A75"/>
    <w:rsid w:val="00604844"/>
    <w:rsid w:val="006062E3"/>
    <w:rsid w:val="006108C3"/>
    <w:rsid w:val="00611576"/>
    <w:rsid w:val="00611939"/>
    <w:rsid w:val="00612A7A"/>
    <w:rsid w:val="00614688"/>
    <w:rsid w:val="006162F8"/>
    <w:rsid w:val="00620EE0"/>
    <w:rsid w:val="00625505"/>
    <w:rsid w:val="006262FE"/>
    <w:rsid w:val="006266A4"/>
    <w:rsid w:val="0063062B"/>
    <w:rsid w:val="00636046"/>
    <w:rsid w:val="00636956"/>
    <w:rsid w:val="00636AFB"/>
    <w:rsid w:val="00637ED6"/>
    <w:rsid w:val="00640A42"/>
    <w:rsid w:val="0064287C"/>
    <w:rsid w:val="0064705E"/>
    <w:rsid w:val="00650321"/>
    <w:rsid w:val="00652E3F"/>
    <w:rsid w:val="00656D63"/>
    <w:rsid w:val="006606C3"/>
    <w:rsid w:val="00665844"/>
    <w:rsid w:val="00665BC1"/>
    <w:rsid w:val="0066634F"/>
    <w:rsid w:val="006717DA"/>
    <w:rsid w:val="006728ED"/>
    <w:rsid w:val="00673988"/>
    <w:rsid w:val="00674293"/>
    <w:rsid w:val="00674CEC"/>
    <w:rsid w:val="006766D2"/>
    <w:rsid w:val="006779DB"/>
    <w:rsid w:val="00681D41"/>
    <w:rsid w:val="00683E38"/>
    <w:rsid w:val="00685BAB"/>
    <w:rsid w:val="006865A5"/>
    <w:rsid w:val="00686D97"/>
    <w:rsid w:val="00687C95"/>
    <w:rsid w:val="0069076C"/>
    <w:rsid w:val="0069108A"/>
    <w:rsid w:val="00692E0A"/>
    <w:rsid w:val="0069537B"/>
    <w:rsid w:val="00696921"/>
    <w:rsid w:val="00697A5F"/>
    <w:rsid w:val="006A1279"/>
    <w:rsid w:val="006A151E"/>
    <w:rsid w:val="006A3DCF"/>
    <w:rsid w:val="006A4B02"/>
    <w:rsid w:val="006A4F03"/>
    <w:rsid w:val="006B092D"/>
    <w:rsid w:val="006B1A9C"/>
    <w:rsid w:val="006B23AF"/>
    <w:rsid w:val="006B3523"/>
    <w:rsid w:val="006B5B4A"/>
    <w:rsid w:val="006B736C"/>
    <w:rsid w:val="006C033A"/>
    <w:rsid w:val="006C0479"/>
    <w:rsid w:val="006C0693"/>
    <w:rsid w:val="006C26DA"/>
    <w:rsid w:val="006C4CFD"/>
    <w:rsid w:val="006C52D6"/>
    <w:rsid w:val="006C54D5"/>
    <w:rsid w:val="006C6D58"/>
    <w:rsid w:val="006D0898"/>
    <w:rsid w:val="006D1E9E"/>
    <w:rsid w:val="006D3C9D"/>
    <w:rsid w:val="006D756E"/>
    <w:rsid w:val="006D7FA8"/>
    <w:rsid w:val="006E0063"/>
    <w:rsid w:val="006E2013"/>
    <w:rsid w:val="006E4088"/>
    <w:rsid w:val="006E4603"/>
    <w:rsid w:val="006E52C4"/>
    <w:rsid w:val="006E5B51"/>
    <w:rsid w:val="006E65FE"/>
    <w:rsid w:val="006E7658"/>
    <w:rsid w:val="006F2B64"/>
    <w:rsid w:val="006F52EF"/>
    <w:rsid w:val="006F61CA"/>
    <w:rsid w:val="0070008A"/>
    <w:rsid w:val="00700C83"/>
    <w:rsid w:val="007013E3"/>
    <w:rsid w:val="00705342"/>
    <w:rsid w:val="00705889"/>
    <w:rsid w:val="00705F28"/>
    <w:rsid w:val="00706EC2"/>
    <w:rsid w:val="007106D2"/>
    <w:rsid w:val="00712016"/>
    <w:rsid w:val="0071289F"/>
    <w:rsid w:val="0071365F"/>
    <w:rsid w:val="00713E8B"/>
    <w:rsid w:val="00714A2F"/>
    <w:rsid w:val="00715CDE"/>
    <w:rsid w:val="00716815"/>
    <w:rsid w:val="00717A8D"/>
    <w:rsid w:val="007218EB"/>
    <w:rsid w:val="007223EE"/>
    <w:rsid w:val="00723640"/>
    <w:rsid w:val="00723A31"/>
    <w:rsid w:val="0072516F"/>
    <w:rsid w:val="00726CB1"/>
    <w:rsid w:val="00727E19"/>
    <w:rsid w:val="00730F6F"/>
    <w:rsid w:val="00731466"/>
    <w:rsid w:val="00732053"/>
    <w:rsid w:val="0073707D"/>
    <w:rsid w:val="00740322"/>
    <w:rsid w:val="00740A00"/>
    <w:rsid w:val="00740D33"/>
    <w:rsid w:val="0074136B"/>
    <w:rsid w:val="00743254"/>
    <w:rsid w:val="00743BD3"/>
    <w:rsid w:val="00744A1F"/>
    <w:rsid w:val="00747B7A"/>
    <w:rsid w:val="00754B41"/>
    <w:rsid w:val="00754CED"/>
    <w:rsid w:val="0076271E"/>
    <w:rsid w:val="007641BF"/>
    <w:rsid w:val="00770990"/>
    <w:rsid w:val="00770A2C"/>
    <w:rsid w:val="0077160B"/>
    <w:rsid w:val="00771748"/>
    <w:rsid w:val="007720BD"/>
    <w:rsid w:val="0077261D"/>
    <w:rsid w:val="0077382C"/>
    <w:rsid w:val="00773AB3"/>
    <w:rsid w:val="00775275"/>
    <w:rsid w:val="007753E5"/>
    <w:rsid w:val="00775D04"/>
    <w:rsid w:val="007764B4"/>
    <w:rsid w:val="007765F5"/>
    <w:rsid w:val="007777F0"/>
    <w:rsid w:val="007778F5"/>
    <w:rsid w:val="007804F3"/>
    <w:rsid w:val="0078138F"/>
    <w:rsid w:val="00782A6D"/>
    <w:rsid w:val="00784285"/>
    <w:rsid w:val="00785030"/>
    <w:rsid w:val="00787627"/>
    <w:rsid w:val="00787AB7"/>
    <w:rsid w:val="0079195B"/>
    <w:rsid w:val="00793349"/>
    <w:rsid w:val="007940A1"/>
    <w:rsid w:val="0079671C"/>
    <w:rsid w:val="007A0101"/>
    <w:rsid w:val="007A0546"/>
    <w:rsid w:val="007A1689"/>
    <w:rsid w:val="007A2DC2"/>
    <w:rsid w:val="007A3F82"/>
    <w:rsid w:val="007A422A"/>
    <w:rsid w:val="007A4ACC"/>
    <w:rsid w:val="007B0385"/>
    <w:rsid w:val="007B1D84"/>
    <w:rsid w:val="007B233F"/>
    <w:rsid w:val="007B431F"/>
    <w:rsid w:val="007B4C8C"/>
    <w:rsid w:val="007B5D1E"/>
    <w:rsid w:val="007B5D8A"/>
    <w:rsid w:val="007B60B5"/>
    <w:rsid w:val="007B61B9"/>
    <w:rsid w:val="007B6642"/>
    <w:rsid w:val="007C06B3"/>
    <w:rsid w:val="007C5906"/>
    <w:rsid w:val="007C6012"/>
    <w:rsid w:val="007D04A1"/>
    <w:rsid w:val="007D1289"/>
    <w:rsid w:val="007D3778"/>
    <w:rsid w:val="007D68BD"/>
    <w:rsid w:val="007D6ECB"/>
    <w:rsid w:val="007D6FA8"/>
    <w:rsid w:val="007D7BF9"/>
    <w:rsid w:val="007D7F3F"/>
    <w:rsid w:val="007E068B"/>
    <w:rsid w:val="007E1CE8"/>
    <w:rsid w:val="007E5209"/>
    <w:rsid w:val="007E569C"/>
    <w:rsid w:val="007E686A"/>
    <w:rsid w:val="007E6A6D"/>
    <w:rsid w:val="007E721A"/>
    <w:rsid w:val="007F16B5"/>
    <w:rsid w:val="007F3195"/>
    <w:rsid w:val="007F5C11"/>
    <w:rsid w:val="007F602E"/>
    <w:rsid w:val="00800A58"/>
    <w:rsid w:val="00803B3E"/>
    <w:rsid w:val="00805C48"/>
    <w:rsid w:val="0080675F"/>
    <w:rsid w:val="008070C8"/>
    <w:rsid w:val="00810AD3"/>
    <w:rsid w:val="00811C02"/>
    <w:rsid w:val="00812921"/>
    <w:rsid w:val="008137FC"/>
    <w:rsid w:val="008139F5"/>
    <w:rsid w:val="008154B0"/>
    <w:rsid w:val="00816902"/>
    <w:rsid w:val="00823E8C"/>
    <w:rsid w:val="00826C6C"/>
    <w:rsid w:val="008275B7"/>
    <w:rsid w:val="00832A20"/>
    <w:rsid w:val="00833E5C"/>
    <w:rsid w:val="00834182"/>
    <w:rsid w:val="008343D9"/>
    <w:rsid w:val="00834A8E"/>
    <w:rsid w:val="00835F33"/>
    <w:rsid w:val="00836921"/>
    <w:rsid w:val="00836F88"/>
    <w:rsid w:val="00840BC3"/>
    <w:rsid w:val="008415FD"/>
    <w:rsid w:val="008434A3"/>
    <w:rsid w:val="0084371C"/>
    <w:rsid w:val="0084440F"/>
    <w:rsid w:val="00844C1A"/>
    <w:rsid w:val="00844CDE"/>
    <w:rsid w:val="00846685"/>
    <w:rsid w:val="008506DF"/>
    <w:rsid w:val="008517A3"/>
    <w:rsid w:val="008541F7"/>
    <w:rsid w:val="00860D53"/>
    <w:rsid w:val="00861D8A"/>
    <w:rsid w:val="008628A3"/>
    <w:rsid w:val="00867077"/>
    <w:rsid w:val="0087072E"/>
    <w:rsid w:val="00870E77"/>
    <w:rsid w:val="00870EFC"/>
    <w:rsid w:val="00872A51"/>
    <w:rsid w:val="00872A78"/>
    <w:rsid w:val="008734D0"/>
    <w:rsid w:val="00875F88"/>
    <w:rsid w:val="00876EF1"/>
    <w:rsid w:val="0087765B"/>
    <w:rsid w:val="0088085B"/>
    <w:rsid w:val="00881554"/>
    <w:rsid w:val="00882A7A"/>
    <w:rsid w:val="00882BEC"/>
    <w:rsid w:val="00885F51"/>
    <w:rsid w:val="00887446"/>
    <w:rsid w:val="00887AD9"/>
    <w:rsid w:val="00887D32"/>
    <w:rsid w:val="008909D8"/>
    <w:rsid w:val="008930F6"/>
    <w:rsid w:val="00895246"/>
    <w:rsid w:val="008967E4"/>
    <w:rsid w:val="008A04A8"/>
    <w:rsid w:val="008A2FA0"/>
    <w:rsid w:val="008A3F88"/>
    <w:rsid w:val="008A5EB3"/>
    <w:rsid w:val="008A6A8D"/>
    <w:rsid w:val="008B1377"/>
    <w:rsid w:val="008B1B64"/>
    <w:rsid w:val="008B7229"/>
    <w:rsid w:val="008C1CFA"/>
    <w:rsid w:val="008C2605"/>
    <w:rsid w:val="008C2C11"/>
    <w:rsid w:val="008C4819"/>
    <w:rsid w:val="008C6766"/>
    <w:rsid w:val="008C77B2"/>
    <w:rsid w:val="008D4BCD"/>
    <w:rsid w:val="008D7056"/>
    <w:rsid w:val="008E0426"/>
    <w:rsid w:val="008E0A09"/>
    <w:rsid w:val="008E37B3"/>
    <w:rsid w:val="008E5996"/>
    <w:rsid w:val="008E6472"/>
    <w:rsid w:val="008E664E"/>
    <w:rsid w:val="008E6E59"/>
    <w:rsid w:val="008E7696"/>
    <w:rsid w:val="008F2725"/>
    <w:rsid w:val="008F2CD9"/>
    <w:rsid w:val="008F48AA"/>
    <w:rsid w:val="008F4F53"/>
    <w:rsid w:val="008F642F"/>
    <w:rsid w:val="008F657B"/>
    <w:rsid w:val="008F6E46"/>
    <w:rsid w:val="008F71A4"/>
    <w:rsid w:val="008F761C"/>
    <w:rsid w:val="008F7B68"/>
    <w:rsid w:val="00901B50"/>
    <w:rsid w:val="00906E5E"/>
    <w:rsid w:val="00912EFB"/>
    <w:rsid w:val="00913F55"/>
    <w:rsid w:val="009166AB"/>
    <w:rsid w:val="00917C5B"/>
    <w:rsid w:val="00921B1F"/>
    <w:rsid w:val="0092340F"/>
    <w:rsid w:val="00923ADA"/>
    <w:rsid w:val="009253C1"/>
    <w:rsid w:val="0092784B"/>
    <w:rsid w:val="009316F2"/>
    <w:rsid w:val="0093203F"/>
    <w:rsid w:val="00933BA0"/>
    <w:rsid w:val="00934D29"/>
    <w:rsid w:val="00935BF5"/>
    <w:rsid w:val="00936852"/>
    <w:rsid w:val="00941F9F"/>
    <w:rsid w:val="009426F0"/>
    <w:rsid w:val="00942FBF"/>
    <w:rsid w:val="00943F41"/>
    <w:rsid w:val="0094668C"/>
    <w:rsid w:val="00950379"/>
    <w:rsid w:val="009535CE"/>
    <w:rsid w:val="009608E3"/>
    <w:rsid w:val="00960903"/>
    <w:rsid w:val="00961355"/>
    <w:rsid w:val="00964DDA"/>
    <w:rsid w:val="00965124"/>
    <w:rsid w:val="009657FE"/>
    <w:rsid w:val="00967157"/>
    <w:rsid w:val="00971891"/>
    <w:rsid w:val="0097373A"/>
    <w:rsid w:val="00974756"/>
    <w:rsid w:val="00976EF3"/>
    <w:rsid w:val="00976F94"/>
    <w:rsid w:val="00977A7F"/>
    <w:rsid w:val="00980144"/>
    <w:rsid w:val="00980316"/>
    <w:rsid w:val="00982DA5"/>
    <w:rsid w:val="00982FC3"/>
    <w:rsid w:val="009836E0"/>
    <w:rsid w:val="00985EDF"/>
    <w:rsid w:val="00986AF3"/>
    <w:rsid w:val="00987549"/>
    <w:rsid w:val="00987C29"/>
    <w:rsid w:val="00992EDA"/>
    <w:rsid w:val="00993136"/>
    <w:rsid w:val="00994994"/>
    <w:rsid w:val="009A063F"/>
    <w:rsid w:val="009A075B"/>
    <w:rsid w:val="009A2319"/>
    <w:rsid w:val="009A34B1"/>
    <w:rsid w:val="009A49DF"/>
    <w:rsid w:val="009A5936"/>
    <w:rsid w:val="009A6B52"/>
    <w:rsid w:val="009A7D1C"/>
    <w:rsid w:val="009B0D4F"/>
    <w:rsid w:val="009B104D"/>
    <w:rsid w:val="009B203D"/>
    <w:rsid w:val="009B23D2"/>
    <w:rsid w:val="009B35A6"/>
    <w:rsid w:val="009B3C4E"/>
    <w:rsid w:val="009B3C92"/>
    <w:rsid w:val="009B3D51"/>
    <w:rsid w:val="009B7AD4"/>
    <w:rsid w:val="009B7D0B"/>
    <w:rsid w:val="009C0C11"/>
    <w:rsid w:val="009C0C38"/>
    <w:rsid w:val="009C0DEE"/>
    <w:rsid w:val="009C2916"/>
    <w:rsid w:val="009C3ACE"/>
    <w:rsid w:val="009C3E42"/>
    <w:rsid w:val="009C6296"/>
    <w:rsid w:val="009C738B"/>
    <w:rsid w:val="009C7FFD"/>
    <w:rsid w:val="009D51A4"/>
    <w:rsid w:val="009D6E43"/>
    <w:rsid w:val="009E0CAC"/>
    <w:rsid w:val="009E7DC3"/>
    <w:rsid w:val="009E7F07"/>
    <w:rsid w:val="009F06D2"/>
    <w:rsid w:val="009F1DB7"/>
    <w:rsid w:val="009F3E36"/>
    <w:rsid w:val="009F3F34"/>
    <w:rsid w:val="00A025CE"/>
    <w:rsid w:val="00A030BA"/>
    <w:rsid w:val="00A05EE0"/>
    <w:rsid w:val="00A06B1A"/>
    <w:rsid w:val="00A10DA1"/>
    <w:rsid w:val="00A12681"/>
    <w:rsid w:val="00A1453B"/>
    <w:rsid w:val="00A147BA"/>
    <w:rsid w:val="00A14DD8"/>
    <w:rsid w:val="00A1762A"/>
    <w:rsid w:val="00A2201B"/>
    <w:rsid w:val="00A252D2"/>
    <w:rsid w:val="00A25832"/>
    <w:rsid w:val="00A3000C"/>
    <w:rsid w:val="00A33AB2"/>
    <w:rsid w:val="00A351B0"/>
    <w:rsid w:val="00A366D5"/>
    <w:rsid w:val="00A37B9D"/>
    <w:rsid w:val="00A40927"/>
    <w:rsid w:val="00A40AA4"/>
    <w:rsid w:val="00A4177A"/>
    <w:rsid w:val="00A41BDE"/>
    <w:rsid w:val="00A429C3"/>
    <w:rsid w:val="00A4639E"/>
    <w:rsid w:val="00A463D0"/>
    <w:rsid w:val="00A51258"/>
    <w:rsid w:val="00A51621"/>
    <w:rsid w:val="00A51B01"/>
    <w:rsid w:val="00A52874"/>
    <w:rsid w:val="00A528CF"/>
    <w:rsid w:val="00A57FEC"/>
    <w:rsid w:val="00A61A46"/>
    <w:rsid w:val="00A63313"/>
    <w:rsid w:val="00A63363"/>
    <w:rsid w:val="00A633A8"/>
    <w:rsid w:val="00A647CB"/>
    <w:rsid w:val="00A64CFE"/>
    <w:rsid w:val="00A65A0B"/>
    <w:rsid w:val="00A70FB2"/>
    <w:rsid w:val="00A72F6E"/>
    <w:rsid w:val="00A7366D"/>
    <w:rsid w:val="00A75364"/>
    <w:rsid w:val="00A77057"/>
    <w:rsid w:val="00A80D6B"/>
    <w:rsid w:val="00A8289A"/>
    <w:rsid w:val="00A853DA"/>
    <w:rsid w:val="00A86332"/>
    <w:rsid w:val="00A864AF"/>
    <w:rsid w:val="00A87C9A"/>
    <w:rsid w:val="00A92056"/>
    <w:rsid w:val="00A93B63"/>
    <w:rsid w:val="00A94EFC"/>
    <w:rsid w:val="00A95550"/>
    <w:rsid w:val="00A95910"/>
    <w:rsid w:val="00A975CB"/>
    <w:rsid w:val="00AA0697"/>
    <w:rsid w:val="00AA0D51"/>
    <w:rsid w:val="00AA274D"/>
    <w:rsid w:val="00AA4203"/>
    <w:rsid w:val="00AA53E2"/>
    <w:rsid w:val="00AA7842"/>
    <w:rsid w:val="00AB2C14"/>
    <w:rsid w:val="00AB337A"/>
    <w:rsid w:val="00AB34C1"/>
    <w:rsid w:val="00AB4A3A"/>
    <w:rsid w:val="00AC7A0C"/>
    <w:rsid w:val="00AC7F58"/>
    <w:rsid w:val="00AD28BA"/>
    <w:rsid w:val="00AD77FA"/>
    <w:rsid w:val="00AE0672"/>
    <w:rsid w:val="00AE4A13"/>
    <w:rsid w:val="00AE4F72"/>
    <w:rsid w:val="00AE58FE"/>
    <w:rsid w:val="00AF0980"/>
    <w:rsid w:val="00AF3C31"/>
    <w:rsid w:val="00AF5895"/>
    <w:rsid w:val="00AF5B91"/>
    <w:rsid w:val="00AF6FAF"/>
    <w:rsid w:val="00B00A2F"/>
    <w:rsid w:val="00B00CCA"/>
    <w:rsid w:val="00B01D06"/>
    <w:rsid w:val="00B03039"/>
    <w:rsid w:val="00B0349A"/>
    <w:rsid w:val="00B046C6"/>
    <w:rsid w:val="00B05058"/>
    <w:rsid w:val="00B10B26"/>
    <w:rsid w:val="00B12397"/>
    <w:rsid w:val="00B13561"/>
    <w:rsid w:val="00B21948"/>
    <w:rsid w:val="00B21ECC"/>
    <w:rsid w:val="00B2621C"/>
    <w:rsid w:val="00B26380"/>
    <w:rsid w:val="00B301DF"/>
    <w:rsid w:val="00B325E7"/>
    <w:rsid w:val="00B33AD0"/>
    <w:rsid w:val="00B34DAF"/>
    <w:rsid w:val="00B3571E"/>
    <w:rsid w:val="00B40356"/>
    <w:rsid w:val="00B43015"/>
    <w:rsid w:val="00B43352"/>
    <w:rsid w:val="00B436A1"/>
    <w:rsid w:val="00B438F5"/>
    <w:rsid w:val="00B43D47"/>
    <w:rsid w:val="00B441A5"/>
    <w:rsid w:val="00B44D3C"/>
    <w:rsid w:val="00B473D6"/>
    <w:rsid w:val="00B4771D"/>
    <w:rsid w:val="00B47E47"/>
    <w:rsid w:val="00B47F4F"/>
    <w:rsid w:val="00B5112F"/>
    <w:rsid w:val="00B53AD6"/>
    <w:rsid w:val="00B5557A"/>
    <w:rsid w:val="00B56617"/>
    <w:rsid w:val="00B57F35"/>
    <w:rsid w:val="00B61299"/>
    <w:rsid w:val="00B61CCE"/>
    <w:rsid w:val="00B63C97"/>
    <w:rsid w:val="00B644EA"/>
    <w:rsid w:val="00B64C71"/>
    <w:rsid w:val="00B65B1F"/>
    <w:rsid w:val="00B7277C"/>
    <w:rsid w:val="00B73729"/>
    <w:rsid w:val="00B737E8"/>
    <w:rsid w:val="00B75B41"/>
    <w:rsid w:val="00B75B88"/>
    <w:rsid w:val="00B76469"/>
    <w:rsid w:val="00B84C37"/>
    <w:rsid w:val="00B8580E"/>
    <w:rsid w:val="00B86B3E"/>
    <w:rsid w:val="00B90CFB"/>
    <w:rsid w:val="00B93529"/>
    <w:rsid w:val="00B93AC9"/>
    <w:rsid w:val="00B93E89"/>
    <w:rsid w:val="00B965C0"/>
    <w:rsid w:val="00B967EB"/>
    <w:rsid w:val="00B971DC"/>
    <w:rsid w:val="00BA20F8"/>
    <w:rsid w:val="00BA297D"/>
    <w:rsid w:val="00BA53DE"/>
    <w:rsid w:val="00BA5799"/>
    <w:rsid w:val="00BB032C"/>
    <w:rsid w:val="00BB48DE"/>
    <w:rsid w:val="00BC26E5"/>
    <w:rsid w:val="00BC3AA9"/>
    <w:rsid w:val="00BC68EB"/>
    <w:rsid w:val="00BD087B"/>
    <w:rsid w:val="00BD2306"/>
    <w:rsid w:val="00BD3CC8"/>
    <w:rsid w:val="00BD4330"/>
    <w:rsid w:val="00BD4F00"/>
    <w:rsid w:val="00BD5647"/>
    <w:rsid w:val="00BD567A"/>
    <w:rsid w:val="00BD783D"/>
    <w:rsid w:val="00BE16FA"/>
    <w:rsid w:val="00BE2155"/>
    <w:rsid w:val="00BE54DE"/>
    <w:rsid w:val="00BF1329"/>
    <w:rsid w:val="00BF135D"/>
    <w:rsid w:val="00BF1CAF"/>
    <w:rsid w:val="00BF3F5E"/>
    <w:rsid w:val="00BF5CC5"/>
    <w:rsid w:val="00BF6990"/>
    <w:rsid w:val="00BF6D1D"/>
    <w:rsid w:val="00C002BC"/>
    <w:rsid w:val="00C00945"/>
    <w:rsid w:val="00C01913"/>
    <w:rsid w:val="00C01CDC"/>
    <w:rsid w:val="00C01D5A"/>
    <w:rsid w:val="00C02F97"/>
    <w:rsid w:val="00C03457"/>
    <w:rsid w:val="00C040D0"/>
    <w:rsid w:val="00C049F1"/>
    <w:rsid w:val="00C0549C"/>
    <w:rsid w:val="00C05F4E"/>
    <w:rsid w:val="00C06936"/>
    <w:rsid w:val="00C06EDE"/>
    <w:rsid w:val="00C10160"/>
    <w:rsid w:val="00C10B35"/>
    <w:rsid w:val="00C1292A"/>
    <w:rsid w:val="00C14F8C"/>
    <w:rsid w:val="00C1532D"/>
    <w:rsid w:val="00C15799"/>
    <w:rsid w:val="00C15EEB"/>
    <w:rsid w:val="00C16DD0"/>
    <w:rsid w:val="00C179F1"/>
    <w:rsid w:val="00C20036"/>
    <w:rsid w:val="00C26ABD"/>
    <w:rsid w:val="00C27FFA"/>
    <w:rsid w:val="00C322B7"/>
    <w:rsid w:val="00C3337C"/>
    <w:rsid w:val="00C3588E"/>
    <w:rsid w:val="00C3591F"/>
    <w:rsid w:val="00C373F7"/>
    <w:rsid w:val="00C41518"/>
    <w:rsid w:val="00C43459"/>
    <w:rsid w:val="00C436C4"/>
    <w:rsid w:val="00C449CA"/>
    <w:rsid w:val="00C45630"/>
    <w:rsid w:val="00C46DFA"/>
    <w:rsid w:val="00C504E4"/>
    <w:rsid w:val="00C53019"/>
    <w:rsid w:val="00C53CAF"/>
    <w:rsid w:val="00C54218"/>
    <w:rsid w:val="00C5717F"/>
    <w:rsid w:val="00C5776F"/>
    <w:rsid w:val="00C60103"/>
    <w:rsid w:val="00C60D42"/>
    <w:rsid w:val="00C61549"/>
    <w:rsid w:val="00C61C44"/>
    <w:rsid w:val="00C626DE"/>
    <w:rsid w:val="00C65305"/>
    <w:rsid w:val="00C7260E"/>
    <w:rsid w:val="00C72E1A"/>
    <w:rsid w:val="00C74893"/>
    <w:rsid w:val="00C74D34"/>
    <w:rsid w:val="00C75544"/>
    <w:rsid w:val="00C77FAE"/>
    <w:rsid w:val="00C8072F"/>
    <w:rsid w:val="00C86A60"/>
    <w:rsid w:val="00C86CEE"/>
    <w:rsid w:val="00C8797E"/>
    <w:rsid w:val="00C91480"/>
    <w:rsid w:val="00C91569"/>
    <w:rsid w:val="00C9298D"/>
    <w:rsid w:val="00C92DB8"/>
    <w:rsid w:val="00C937BB"/>
    <w:rsid w:val="00C93B2C"/>
    <w:rsid w:val="00C9403F"/>
    <w:rsid w:val="00C94238"/>
    <w:rsid w:val="00C95A22"/>
    <w:rsid w:val="00C95C59"/>
    <w:rsid w:val="00C95D67"/>
    <w:rsid w:val="00C95F42"/>
    <w:rsid w:val="00C96509"/>
    <w:rsid w:val="00C96DBA"/>
    <w:rsid w:val="00C971F0"/>
    <w:rsid w:val="00CA0276"/>
    <w:rsid w:val="00CA09B1"/>
    <w:rsid w:val="00CA14AB"/>
    <w:rsid w:val="00CA1B17"/>
    <w:rsid w:val="00CA23D4"/>
    <w:rsid w:val="00CA2499"/>
    <w:rsid w:val="00CA3F1B"/>
    <w:rsid w:val="00CA50B5"/>
    <w:rsid w:val="00CA752A"/>
    <w:rsid w:val="00CB1A14"/>
    <w:rsid w:val="00CB2CB5"/>
    <w:rsid w:val="00CB31B0"/>
    <w:rsid w:val="00CB513F"/>
    <w:rsid w:val="00CB67FA"/>
    <w:rsid w:val="00CC32F9"/>
    <w:rsid w:val="00CC4AE0"/>
    <w:rsid w:val="00CC5589"/>
    <w:rsid w:val="00CC7DBF"/>
    <w:rsid w:val="00CD0184"/>
    <w:rsid w:val="00CD1CEE"/>
    <w:rsid w:val="00CD31CB"/>
    <w:rsid w:val="00CD622E"/>
    <w:rsid w:val="00CE0A43"/>
    <w:rsid w:val="00CE363E"/>
    <w:rsid w:val="00CE4956"/>
    <w:rsid w:val="00CE66A1"/>
    <w:rsid w:val="00CF15D5"/>
    <w:rsid w:val="00CF18A1"/>
    <w:rsid w:val="00CF1A91"/>
    <w:rsid w:val="00CF34C9"/>
    <w:rsid w:val="00CF4FE7"/>
    <w:rsid w:val="00CF5A99"/>
    <w:rsid w:val="00CF7CF6"/>
    <w:rsid w:val="00CF7F3D"/>
    <w:rsid w:val="00D00568"/>
    <w:rsid w:val="00D00897"/>
    <w:rsid w:val="00D04CC9"/>
    <w:rsid w:val="00D055B3"/>
    <w:rsid w:val="00D063F3"/>
    <w:rsid w:val="00D06ADE"/>
    <w:rsid w:val="00D06D3D"/>
    <w:rsid w:val="00D07140"/>
    <w:rsid w:val="00D07D17"/>
    <w:rsid w:val="00D10EBC"/>
    <w:rsid w:val="00D10F3D"/>
    <w:rsid w:val="00D12932"/>
    <w:rsid w:val="00D13930"/>
    <w:rsid w:val="00D14F94"/>
    <w:rsid w:val="00D1522E"/>
    <w:rsid w:val="00D1785E"/>
    <w:rsid w:val="00D24A79"/>
    <w:rsid w:val="00D26093"/>
    <w:rsid w:val="00D30A2F"/>
    <w:rsid w:val="00D33F09"/>
    <w:rsid w:val="00D34A38"/>
    <w:rsid w:val="00D3600A"/>
    <w:rsid w:val="00D36615"/>
    <w:rsid w:val="00D41DA4"/>
    <w:rsid w:val="00D43F80"/>
    <w:rsid w:val="00D43FB7"/>
    <w:rsid w:val="00D44250"/>
    <w:rsid w:val="00D44629"/>
    <w:rsid w:val="00D46F57"/>
    <w:rsid w:val="00D47846"/>
    <w:rsid w:val="00D50AA8"/>
    <w:rsid w:val="00D50D54"/>
    <w:rsid w:val="00D52305"/>
    <w:rsid w:val="00D524BC"/>
    <w:rsid w:val="00D527CB"/>
    <w:rsid w:val="00D53165"/>
    <w:rsid w:val="00D542BE"/>
    <w:rsid w:val="00D54343"/>
    <w:rsid w:val="00D54D15"/>
    <w:rsid w:val="00D647C3"/>
    <w:rsid w:val="00D65C50"/>
    <w:rsid w:val="00D67E30"/>
    <w:rsid w:val="00D74039"/>
    <w:rsid w:val="00D755E4"/>
    <w:rsid w:val="00D76D13"/>
    <w:rsid w:val="00D778D7"/>
    <w:rsid w:val="00D8039B"/>
    <w:rsid w:val="00D81A23"/>
    <w:rsid w:val="00D8476B"/>
    <w:rsid w:val="00D86E7F"/>
    <w:rsid w:val="00D90AAD"/>
    <w:rsid w:val="00D90C7D"/>
    <w:rsid w:val="00D92698"/>
    <w:rsid w:val="00D94729"/>
    <w:rsid w:val="00D953B4"/>
    <w:rsid w:val="00D95D27"/>
    <w:rsid w:val="00D979EB"/>
    <w:rsid w:val="00DA2F0C"/>
    <w:rsid w:val="00DA3F95"/>
    <w:rsid w:val="00DB00D6"/>
    <w:rsid w:val="00DB1F99"/>
    <w:rsid w:val="00DB2F75"/>
    <w:rsid w:val="00DB5385"/>
    <w:rsid w:val="00DB62A1"/>
    <w:rsid w:val="00DC09E9"/>
    <w:rsid w:val="00DC5033"/>
    <w:rsid w:val="00DC6235"/>
    <w:rsid w:val="00DC7748"/>
    <w:rsid w:val="00DD04F7"/>
    <w:rsid w:val="00DD18D1"/>
    <w:rsid w:val="00DD40C9"/>
    <w:rsid w:val="00DD4469"/>
    <w:rsid w:val="00DD7C4C"/>
    <w:rsid w:val="00DE01FE"/>
    <w:rsid w:val="00DE1337"/>
    <w:rsid w:val="00DE1573"/>
    <w:rsid w:val="00DE2373"/>
    <w:rsid w:val="00DF2293"/>
    <w:rsid w:val="00DF287F"/>
    <w:rsid w:val="00DF465D"/>
    <w:rsid w:val="00DF4DF5"/>
    <w:rsid w:val="00DF5659"/>
    <w:rsid w:val="00DF5839"/>
    <w:rsid w:val="00DF5D3B"/>
    <w:rsid w:val="00E01B3C"/>
    <w:rsid w:val="00E020DA"/>
    <w:rsid w:val="00E02177"/>
    <w:rsid w:val="00E02936"/>
    <w:rsid w:val="00E051C5"/>
    <w:rsid w:val="00E11EAA"/>
    <w:rsid w:val="00E13946"/>
    <w:rsid w:val="00E1453F"/>
    <w:rsid w:val="00E20FD2"/>
    <w:rsid w:val="00E2120A"/>
    <w:rsid w:val="00E21994"/>
    <w:rsid w:val="00E254DC"/>
    <w:rsid w:val="00E30788"/>
    <w:rsid w:val="00E3557E"/>
    <w:rsid w:val="00E356A1"/>
    <w:rsid w:val="00E37A56"/>
    <w:rsid w:val="00E37ABF"/>
    <w:rsid w:val="00E40A4D"/>
    <w:rsid w:val="00E40AC8"/>
    <w:rsid w:val="00E40D65"/>
    <w:rsid w:val="00E42345"/>
    <w:rsid w:val="00E4277D"/>
    <w:rsid w:val="00E440CF"/>
    <w:rsid w:val="00E46479"/>
    <w:rsid w:val="00E46628"/>
    <w:rsid w:val="00E4718A"/>
    <w:rsid w:val="00E475A0"/>
    <w:rsid w:val="00E50632"/>
    <w:rsid w:val="00E52546"/>
    <w:rsid w:val="00E54629"/>
    <w:rsid w:val="00E55E6C"/>
    <w:rsid w:val="00E563A1"/>
    <w:rsid w:val="00E56AB2"/>
    <w:rsid w:val="00E57174"/>
    <w:rsid w:val="00E60027"/>
    <w:rsid w:val="00E60E3B"/>
    <w:rsid w:val="00E619E8"/>
    <w:rsid w:val="00E63C9E"/>
    <w:rsid w:val="00E64D2D"/>
    <w:rsid w:val="00E66535"/>
    <w:rsid w:val="00E66865"/>
    <w:rsid w:val="00E70349"/>
    <w:rsid w:val="00E70650"/>
    <w:rsid w:val="00E736F8"/>
    <w:rsid w:val="00E745A6"/>
    <w:rsid w:val="00E75299"/>
    <w:rsid w:val="00E76E61"/>
    <w:rsid w:val="00E772BD"/>
    <w:rsid w:val="00E7759F"/>
    <w:rsid w:val="00E81708"/>
    <w:rsid w:val="00E851B2"/>
    <w:rsid w:val="00E85307"/>
    <w:rsid w:val="00E86AD6"/>
    <w:rsid w:val="00E90964"/>
    <w:rsid w:val="00E90BEA"/>
    <w:rsid w:val="00E93F75"/>
    <w:rsid w:val="00E95A1D"/>
    <w:rsid w:val="00E95FA1"/>
    <w:rsid w:val="00EA0C79"/>
    <w:rsid w:val="00EA0FBA"/>
    <w:rsid w:val="00EA24F4"/>
    <w:rsid w:val="00EA3CCA"/>
    <w:rsid w:val="00EA59A3"/>
    <w:rsid w:val="00EB048F"/>
    <w:rsid w:val="00EB0CDC"/>
    <w:rsid w:val="00EB1FAF"/>
    <w:rsid w:val="00EB2D36"/>
    <w:rsid w:val="00EB4E58"/>
    <w:rsid w:val="00EC47D3"/>
    <w:rsid w:val="00ED0913"/>
    <w:rsid w:val="00ED130F"/>
    <w:rsid w:val="00ED5610"/>
    <w:rsid w:val="00EE1650"/>
    <w:rsid w:val="00EE4829"/>
    <w:rsid w:val="00EE7E08"/>
    <w:rsid w:val="00EF0FAA"/>
    <w:rsid w:val="00EF192C"/>
    <w:rsid w:val="00EF1DD4"/>
    <w:rsid w:val="00F016B2"/>
    <w:rsid w:val="00F01F98"/>
    <w:rsid w:val="00F031E7"/>
    <w:rsid w:val="00F0595B"/>
    <w:rsid w:val="00F06D5C"/>
    <w:rsid w:val="00F114A5"/>
    <w:rsid w:val="00F11A01"/>
    <w:rsid w:val="00F12CC2"/>
    <w:rsid w:val="00F136ED"/>
    <w:rsid w:val="00F13F78"/>
    <w:rsid w:val="00F15858"/>
    <w:rsid w:val="00F16008"/>
    <w:rsid w:val="00F173A3"/>
    <w:rsid w:val="00F17D84"/>
    <w:rsid w:val="00F2252E"/>
    <w:rsid w:val="00F24ED5"/>
    <w:rsid w:val="00F30397"/>
    <w:rsid w:val="00F30CA4"/>
    <w:rsid w:val="00F32230"/>
    <w:rsid w:val="00F33BA8"/>
    <w:rsid w:val="00F343BC"/>
    <w:rsid w:val="00F34D67"/>
    <w:rsid w:val="00F351AB"/>
    <w:rsid w:val="00F35758"/>
    <w:rsid w:val="00F36AEF"/>
    <w:rsid w:val="00F40616"/>
    <w:rsid w:val="00F42507"/>
    <w:rsid w:val="00F42632"/>
    <w:rsid w:val="00F42C15"/>
    <w:rsid w:val="00F46EC0"/>
    <w:rsid w:val="00F47D75"/>
    <w:rsid w:val="00F51843"/>
    <w:rsid w:val="00F51B56"/>
    <w:rsid w:val="00F535FF"/>
    <w:rsid w:val="00F5545B"/>
    <w:rsid w:val="00F56049"/>
    <w:rsid w:val="00F57FE9"/>
    <w:rsid w:val="00F61F20"/>
    <w:rsid w:val="00F6462B"/>
    <w:rsid w:val="00F65320"/>
    <w:rsid w:val="00F65660"/>
    <w:rsid w:val="00F658E1"/>
    <w:rsid w:val="00F72887"/>
    <w:rsid w:val="00F74BB9"/>
    <w:rsid w:val="00F7515F"/>
    <w:rsid w:val="00F753BD"/>
    <w:rsid w:val="00F75AC7"/>
    <w:rsid w:val="00F75E64"/>
    <w:rsid w:val="00F76809"/>
    <w:rsid w:val="00F81B45"/>
    <w:rsid w:val="00F8331D"/>
    <w:rsid w:val="00F83EEE"/>
    <w:rsid w:val="00F8673E"/>
    <w:rsid w:val="00F90690"/>
    <w:rsid w:val="00F91F7F"/>
    <w:rsid w:val="00F93C9E"/>
    <w:rsid w:val="00F9429C"/>
    <w:rsid w:val="00F94D8E"/>
    <w:rsid w:val="00F94EDE"/>
    <w:rsid w:val="00FA0D23"/>
    <w:rsid w:val="00FA2CE4"/>
    <w:rsid w:val="00FA3E7A"/>
    <w:rsid w:val="00FA410A"/>
    <w:rsid w:val="00FA4969"/>
    <w:rsid w:val="00FB12EE"/>
    <w:rsid w:val="00FB2A64"/>
    <w:rsid w:val="00FB4291"/>
    <w:rsid w:val="00FB6E89"/>
    <w:rsid w:val="00FB7766"/>
    <w:rsid w:val="00FC07C6"/>
    <w:rsid w:val="00FC1302"/>
    <w:rsid w:val="00FC2B2D"/>
    <w:rsid w:val="00FC38F2"/>
    <w:rsid w:val="00FC45C0"/>
    <w:rsid w:val="00FC6D6A"/>
    <w:rsid w:val="00FC6DD4"/>
    <w:rsid w:val="00FD6286"/>
    <w:rsid w:val="00FE180F"/>
    <w:rsid w:val="00FE262D"/>
    <w:rsid w:val="00FE2C7F"/>
    <w:rsid w:val="00FE3655"/>
    <w:rsid w:val="00FE393E"/>
    <w:rsid w:val="00FF0267"/>
    <w:rsid w:val="00FF12AA"/>
    <w:rsid w:val="00FF149A"/>
    <w:rsid w:val="00FF22D4"/>
    <w:rsid w:val="00FF2B46"/>
    <w:rsid w:val="00FF2F33"/>
    <w:rsid w:val="00FF66C3"/>
    <w:rsid w:val="00FF6B96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2A0956"/>
  <w15:docId w15:val="{63AC66E2-044C-497E-B3EA-F75736471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4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6880"/>
    <w:pPr>
      <w:keepNext/>
      <w:spacing w:before="120"/>
      <w:outlineLvl w:val="0"/>
    </w:pPr>
    <w:rPr>
      <w:rFonts w:ascii="Bookman Old Style" w:hAnsi="Bookman Old Style"/>
      <w:b/>
      <w:color w:val="44546A" w:themeColor="text2"/>
      <w:sz w:val="22"/>
    </w:rPr>
  </w:style>
  <w:style w:type="paragraph" w:styleId="Nagwek2">
    <w:name w:val="heading 2"/>
    <w:aliases w:val="Nagłówek 2 a"/>
    <w:basedOn w:val="Normalny"/>
    <w:next w:val="Normalny"/>
    <w:link w:val="Nagwek2Znak"/>
    <w:uiPriority w:val="99"/>
    <w:qFormat/>
    <w:rsid w:val="00C06EDE"/>
    <w:pPr>
      <w:keepNext/>
      <w:outlineLvl w:val="1"/>
    </w:pPr>
    <w:rPr>
      <w:b/>
      <w:bCs/>
      <w:color w:val="000000"/>
    </w:rPr>
  </w:style>
  <w:style w:type="paragraph" w:styleId="Nagwek3">
    <w:name w:val="heading 3"/>
    <w:aliases w:val="Nagłówek 3-cienki,T3"/>
    <w:basedOn w:val="Normalny"/>
    <w:next w:val="Normalny"/>
    <w:link w:val="Nagwek3Znak"/>
    <w:uiPriority w:val="99"/>
    <w:qFormat/>
    <w:rsid w:val="00C06EDE"/>
    <w:pPr>
      <w:keepNext/>
      <w:jc w:val="center"/>
      <w:outlineLvl w:val="2"/>
    </w:pPr>
    <w:rPr>
      <w:b/>
      <w:sz w:val="28"/>
      <w:szCs w:val="20"/>
    </w:rPr>
  </w:style>
  <w:style w:type="paragraph" w:styleId="Nagwek4">
    <w:name w:val="heading 4"/>
    <w:aliases w:val="Nagłówek 4 cienki"/>
    <w:basedOn w:val="Normalny"/>
    <w:next w:val="Normalny"/>
    <w:link w:val="Nagwek4Znak"/>
    <w:uiPriority w:val="99"/>
    <w:qFormat/>
    <w:rsid w:val="00C06EDE"/>
    <w:pPr>
      <w:keepNext/>
      <w:jc w:val="center"/>
      <w:outlineLvl w:val="3"/>
    </w:pPr>
    <w:rPr>
      <w:b/>
      <w:sz w:val="28"/>
      <w:szCs w:val="20"/>
      <w:u w:val="single"/>
    </w:rPr>
  </w:style>
  <w:style w:type="paragraph" w:styleId="Nagwek5">
    <w:name w:val="heading 5"/>
    <w:basedOn w:val="Normalny"/>
    <w:next w:val="Normalny"/>
    <w:link w:val="Nagwek5Znak"/>
    <w:qFormat/>
    <w:rsid w:val="00C06EDE"/>
    <w:pPr>
      <w:keepNext/>
      <w:ind w:firstLine="7088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06EDE"/>
    <w:pPr>
      <w:keepNext/>
      <w:spacing w:line="260" w:lineRule="auto"/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06EDE"/>
    <w:pPr>
      <w:keepNext/>
      <w:ind w:left="360" w:hanging="360"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06EDE"/>
    <w:pPr>
      <w:keepNext/>
      <w:ind w:left="1080"/>
      <w:outlineLvl w:val="7"/>
    </w:pPr>
    <w:rPr>
      <w:b/>
      <w:sz w:val="6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06EDE"/>
    <w:pPr>
      <w:keepNext/>
      <w:ind w:left="1416" w:hanging="1416"/>
      <w:jc w:val="both"/>
      <w:outlineLvl w:val="8"/>
    </w:pPr>
    <w:rPr>
      <w:b/>
      <w:bCs/>
      <w:caps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6E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6EDE"/>
  </w:style>
  <w:style w:type="paragraph" w:styleId="Stopka">
    <w:name w:val="footer"/>
    <w:basedOn w:val="Normalny"/>
    <w:link w:val="StopkaZnak"/>
    <w:uiPriority w:val="99"/>
    <w:unhideWhenUsed/>
    <w:rsid w:val="00C06E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6EDE"/>
  </w:style>
  <w:style w:type="character" w:customStyle="1" w:styleId="Nagwek1Znak">
    <w:name w:val="Nagłówek 1 Znak"/>
    <w:basedOn w:val="Domylnaczcionkaakapitu"/>
    <w:link w:val="Nagwek1"/>
    <w:uiPriority w:val="99"/>
    <w:rsid w:val="000B6880"/>
    <w:rPr>
      <w:rFonts w:ascii="Bookman Old Style" w:eastAsia="Times New Roman" w:hAnsi="Bookman Old Style" w:cs="Times New Roman"/>
      <w:b/>
      <w:color w:val="44546A" w:themeColor="text2"/>
      <w:szCs w:val="24"/>
      <w:lang w:eastAsia="pl-PL"/>
    </w:rPr>
  </w:style>
  <w:style w:type="character" w:customStyle="1" w:styleId="Nagwek2Znak">
    <w:name w:val="Nagłówek 2 Znak"/>
    <w:aliases w:val="Nagłówek 2 a Znak"/>
    <w:basedOn w:val="Domylnaczcionkaakapitu"/>
    <w:link w:val="Nagwek2"/>
    <w:uiPriority w:val="99"/>
    <w:rsid w:val="00C06EDE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character" w:customStyle="1" w:styleId="Nagwek3Znak">
    <w:name w:val="Nagłówek 3 Znak"/>
    <w:aliases w:val="Nagłówek 3-cienki Znak,T3 Znak"/>
    <w:basedOn w:val="Domylnaczcionkaakapitu"/>
    <w:link w:val="Nagwek3"/>
    <w:uiPriority w:val="99"/>
    <w:rsid w:val="00C06ED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4Znak">
    <w:name w:val="Nagłówek 4 Znak"/>
    <w:aliases w:val="Nagłówek 4 cienki Znak"/>
    <w:basedOn w:val="Domylnaczcionkaakapitu"/>
    <w:link w:val="Nagwek4"/>
    <w:uiPriority w:val="99"/>
    <w:rsid w:val="00C06EDE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C06ED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C06ED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C06ED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C06EDE"/>
    <w:rPr>
      <w:rFonts w:ascii="Times New Roman" w:eastAsia="Times New Roman" w:hAnsi="Times New Roman" w:cs="Times New Roman"/>
      <w:b/>
      <w:sz w:val="60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C06EDE"/>
    <w:rPr>
      <w:rFonts w:ascii="Times New Roman" w:eastAsia="Times New Roman" w:hAnsi="Times New Roman" w:cs="Times New Roman"/>
      <w:b/>
      <w:bCs/>
      <w:caps/>
      <w:color w:val="000000"/>
      <w:sz w:val="40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C06EDE"/>
    <w:pPr>
      <w:jc w:val="center"/>
    </w:pPr>
    <w:rPr>
      <w:b/>
      <w:sz w:val="5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06EDE"/>
    <w:rPr>
      <w:rFonts w:ascii="Times New Roman" w:eastAsia="Times New Roman" w:hAnsi="Times New Roman" w:cs="Times New Roman"/>
      <w:b/>
      <w:sz w:val="52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C06EDE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C06ED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C06EDE"/>
    <w:pPr>
      <w:jc w:val="both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C06ED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C06EDE"/>
    <w:pPr>
      <w:ind w:left="426" w:hanging="426"/>
      <w:jc w:val="both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06ED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C06EDE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BodyText21">
    <w:name w:val="Body Text 21"/>
    <w:basedOn w:val="Normalny"/>
    <w:rsid w:val="00C06EDE"/>
    <w:pPr>
      <w:jc w:val="both"/>
    </w:pPr>
    <w:rPr>
      <w:szCs w:val="20"/>
    </w:rPr>
  </w:style>
  <w:style w:type="character" w:styleId="Hipercze">
    <w:name w:val="Hyperlink"/>
    <w:uiPriority w:val="99"/>
    <w:rsid w:val="00C06EDE"/>
    <w:rPr>
      <w:color w:val="0000FF"/>
      <w:u w:val="single"/>
    </w:rPr>
  </w:style>
  <w:style w:type="character" w:customStyle="1" w:styleId="akapitdomyslny">
    <w:name w:val="akapitdomyslny"/>
    <w:rsid w:val="00C06EDE"/>
    <w:rPr>
      <w:sz w:val="20"/>
    </w:rPr>
  </w:style>
  <w:style w:type="paragraph" w:customStyle="1" w:styleId="pkt">
    <w:name w:val="pkt"/>
    <w:basedOn w:val="Normalny"/>
    <w:rsid w:val="00C06EDE"/>
    <w:pPr>
      <w:spacing w:before="60" w:after="60"/>
      <w:ind w:left="851" w:hanging="295"/>
      <w:jc w:val="both"/>
    </w:pPr>
    <w:rPr>
      <w:szCs w:val="20"/>
    </w:rPr>
  </w:style>
  <w:style w:type="character" w:styleId="UyteHipercze">
    <w:name w:val="FollowedHyperlink"/>
    <w:uiPriority w:val="99"/>
    <w:rsid w:val="00C06EDE"/>
    <w:rPr>
      <w:color w:val="800080"/>
      <w:u w:val="single"/>
    </w:rPr>
  </w:style>
  <w:style w:type="paragraph" w:styleId="Tekstpodstawowywcity">
    <w:name w:val="Body Text Indent"/>
    <w:basedOn w:val="Normalny"/>
    <w:link w:val="TekstpodstawowywcityZnak"/>
    <w:rsid w:val="00C06EDE"/>
    <w:pPr>
      <w:ind w:left="360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6ED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l54">
    <w:name w:val="xl54"/>
    <w:basedOn w:val="Normalny"/>
    <w:rsid w:val="00C06EDE"/>
    <w:pPr>
      <w:pBdr>
        <w:left w:val="single" w:sz="4" w:space="0" w:color="auto"/>
        <w:right w:val="single" w:sz="4" w:space="0" w:color="auto"/>
      </w:pBdr>
      <w:spacing w:before="100" w:after="100"/>
      <w:jc w:val="center"/>
    </w:pPr>
    <w:rPr>
      <w:b/>
      <w:szCs w:val="20"/>
    </w:rPr>
  </w:style>
  <w:style w:type="paragraph" w:styleId="Tytu">
    <w:name w:val="Title"/>
    <w:basedOn w:val="Normalny"/>
    <w:link w:val="TytuZnak"/>
    <w:uiPriority w:val="99"/>
    <w:qFormat/>
    <w:rsid w:val="00C06EDE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C06ED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podstawowy31">
    <w:name w:val="Tekst podstawowy 31"/>
    <w:basedOn w:val="Normalny"/>
    <w:rsid w:val="00C06EDE"/>
    <w:rPr>
      <w:szCs w:val="20"/>
    </w:rPr>
  </w:style>
  <w:style w:type="paragraph" w:styleId="Tekstpodstawowywcity3">
    <w:name w:val="Body Text Indent 3"/>
    <w:basedOn w:val="Normalny"/>
    <w:link w:val="Tekstpodstawowywcity3Znak"/>
    <w:rsid w:val="00C06EDE"/>
    <w:pPr>
      <w:tabs>
        <w:tab w:val="num" w:pos="540"/>
        <w:tab w:val="left" w:pos="5245"/>
      </w:tabs>
      <w:spacing w:after="120"/>
      <w:ind w:left="357"/>
      <w:jc w:val="both"/>
    </w:pPr>
    <w:rPr>
      <w:sz w:val="22"/>
      <w:szCs w:val="19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06EDE"/>
    <w:rPr>
      <w:rFonts w:ascii="Times New Roman" w:eastAsia="Times New Roman" w:hAnsi="Times New Roman" w:cs="Times New Roman"/>
      <w:szCs w:val="19"/>
      <w:lang w:eastAsia="pl-PL"/>
    </w:rPr>
  </w:style>
  <w:style w:type="paragraph" w:styleId="Tekstdymka">
    <w:name w:val="Balloon Text"/>
    <w:basedOn w:val="Normalny"/>
    <w:link w:val="TekstdymkaZnak"/>
    <w:uiPriority w:val="99"/>
    <w:rsid w:val="00C06E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C06EDE"/>
    <w:rPr>
      <w:rFonts w:ascii="Tahoma" w:eastAsia="Times New Roman" w:hAnsi="Tahoma" w:cs="Tahoma"/>
      <w:sz w:val="16"/>
      <w:szCs w:val="16"/>
      <w:lang w:eastAsia="pl-PL"/>
    </w:rPr>
  </w:style>
  <w:style w:type="paragraph" w:styleId="Tekstblokowy">
    <w:name w:val="Block Text"/>
    <w:basedOn w:val="Normalny"/>
    <w:rsid w:val="00C06EDE"/>
    <w:pPr>
      <w:ind w:left="900" w:right="-2" w:hanging="180"/>
      <w:jc w:val="both"/>
    </w:pPr>
    <w:rPr>
      <w:i/>
    </w:rPr>
  </w:style>
  <w:style w:type="character" w:customStyle="1" w:styleId="eltit1">
    <w:name w:val="eltit1"/>
    <w:rsid w:val="00C06EDE"/>
    <w:rPr>
      <w:rFonts w:ascii="Verdana" w:hAnsi="Verdana"/>
      <w:color w:val="333366"/>
      <w:sz w:val="20"/>
    </w:rPr>
  </w:style>
  <w:style w:type="character" w:styleId="Numerstrony">
    <w:name w:val="page number"/>
    <w:rsid w:val="00C06EDE"/>
    <w:rPr>
      <w:rFonts w:cs="Times New Roman"/>
    </w:rPr>
  </w:style>
  <w:style w:type="paragraph" w:customStyle="1" w:styleId="tytu0">
    <w:name w:val="tytuł"/>
    <w:basedOn w:val="Normalny"/>
    <w:next w:val="Normalny"/>
    <w:autoRedefine/>
    <w:rsid w:val="00C06EDE"/>
    <w:pPr>
      <w:ind w:left="360" w:hanging="360"/>
      <w:jc w:val="both"/>
      <w:outlineLvl w:val="0"/>
    </w:pPr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C06ED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6E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C06ED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uiPriority w:val="99"/>
    <w:rsid w:val="00C06EDE"/>
    <w:rPr>
      <w:sz w:val="16"/>
    </w:rPr>
  </w:style>
  <w:style w:type="paragraph" w:customStyle="1" w:styleId="Paragraf">
    <w:name w:val="Paragraf"/>
    <w:basedOn w:val="Normalny"/>
    <w:next w:val="Normalny"/>
    <w:rsid w:val="00C06EDE"/>
    <w:pPr>
      <w:keepNext/>
      <w:spacing w:before="60" w:after="60"/>
      <w:jc w:val="center"/>
    </w:pPr>
    <w:rPr>
      <w:b/>
      <w:szCs w:val="20"/>
    </w:rPr>
  </w:style>
  <w:style w:type="paragraph" w:styleId="Listanumerowana">
    <w:name w:val="List Number"/>
    <w:basedOn w:val="Normalny"/>
    <w:rsid w:val="00C06EDE"/>
    <w:pPr>
      <w:numPr>
        <w:numId w:val="1"/>
      </w:numPr>
    </w:pPr>
    <w:rPr>
      <w:szCs w:val="20"/>
    </w:rPr>
  </w:style>
  <w:style w:type="paragraph" w:customStyle="1" w:styleId="tyt">
    <w:name w:val="tyt"/>
    <w:basedOn w:val="Normalny"/>
    <w:rsid w:val="00C06EDE"/>
    <w:pPr>
      <w:keepNext/>
      <w:jc w:val="center"/>
    </w:pPr>
    <w:rPr>
      <w:b/>
      <w:szCs w:val="20"/>
    </w:rPr>
  </w:style>
  <w:style w:type="paragraph" w:customStyle="1" w:styleId="lit">
    <w:name w:val="lit"/>
    <w:rsid w:val="00C06EDE"/>
    <w:pPr>
      <w:spacing w:after="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">
    <w:name w:val="tekst"/>
    <w:basedOn w:val="Normalny"/>
    <w:rsid w:val="00C06EDE"/>
    <w:pPr>
      <w:suppressLineNumbers/>
    </w:pPr>
    <w:rPr>
      <w:szCs w:val="20"/>
    </w:rPr>
  </w:style>
  <w:style w:type="paragraph" w:customStyle="1" w:styleId="Nagwekadresowy">
    <w:name w:val="Nagłówek adresowy"/>
    <w:basedOn w:val="Normalny"/>
    <w:next w:val="Normalny"/>
    <w:rsid w:val="00C06EDE"/>
    <w:pPr>
      <w:tabs>
        <w:tab w:val="left" w:pos="5103"/>
      </w:tabs>
    </w:pPr>
    <w:rPr>
      <w:b/>
      <w:szCs w:val="20"/>
    </w:rPr>
  </w:style>
  <w:style w:type="paragraph" w:customStyle="1" w:styleId="Numerszkicu">
    <w:name w:val="Numer szkicu"/>
    <w:basedOn w:val="Normalny"/>
    <w:next w:val="Normalny"/>
    <w:rsid w:val="00C06EDE"/>
    <w:pPr>
      <w:tabs>
        <w:tab w:val="num" w:pos="360"/>
      </w:tabs>
      <w:spacing w:before="13440"/>
      <w:jc w:val="right"/>
    </w:pPr>
    <w:rPr>
      <w:rFonts w:ascii="Arial" w:hAnsi="Arial"/>
      <w:sz w:val="28"/>
      <w:szCs w:val="20"/>
    </w:rPr>
  </w:style>
  <w:style w:type="paragraph" w:styleId="Lista-kontynuacja">
    <w:name w:val="List Continue"/>
    <w:basedOn w:val="Normalny"/>
    <w:rsid w:val="00C06EDE"/>
    <w:pPr>
      <w:keepLines/>
      <w:tabs>
        <w:tab w:val="num" w:pos="1304"/>
      </w:tabs>
      <w:suppressAutoHyphens/>
      <w:spacing w:after="120"/>
      <w:ind w:left="1304" w:hanging="454"/>
    </w:pPr>
    <w:rPr>
      <w:szCs w:val="20"/>
    </w:rPr>
  </w:style>
  <w:style w:type="paragraph" w:customStyle="1" w:styleId="Tabliczki">
    <w:name w:val="Tabliczki"/>
    <w:basedOn w:val="Normalny"/>
    <w:rsid w:val="00C06EDE"/>
    <w:rPr>
      <w:rFonts w:ascii="Arial" w:hAnsi="Arial" w:cs="Arial"/>
      <w:b/>
      <w:spacing w:val="20"/>
      <w:sz w:val="36"/>
      <w:szCs w:val="20"/>
    </w:rPr>
  </w:style>
  <w:style w:type="paragraph" w:customStyle="1" w:styleId="Tekstpodstawowy21">
    <w:name w:val="Tekst podstawowy 21"/>
    <w:basedOn w:val="Normalny"/>
    <w:rsid w:val="00C06EDE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Nagwek1siwz">
    <w:name w:val="Nagłówek 1 siwz"/>
    <w:basedOn w:val="Normalny"/>
    <w:next w:val="Normalny"/>
    <w:rsid w:val="00C06EDE"/>
    <w:pPr>
      <w:tabs>
        <w:tab w:val="num" w:pos="771"/>
      </w:tabs>
      <w:ind w:left="771" w:hanging="432"/>
    </w:pPr>
    <w:rPr>
      <w:bCs/>
      <w:szCs w:val="20"/>
    </w:rPr>
  </w:style>
  <w:style w:type="paragraph" w:customStyle="1" w:styleId="Nagwek12">
    <w:name w:val="Nagłówek 12"/>
    <w:basedOn w:val="Nagwek1"/>
    <w:rsid w:val="00C06EDE"/>
    <w:pPr>
      <w:keepNext w:val="0"/>
      <w:tabs>
        <w:tab w:val="num" w:pos="1175"/>
      </w:tabs>
      <w:ind w:left="1155" w:hanging="340"/>
    </w:pPr>
    <w:rPr>
      <w:rFonts w:cs="Arial"/>
      <w:b w:val="0"/>
      <w:bCs/>
      <w:kern w:val="32"/>
      <w:sz w:val="24"/>
      <w:szCs w:val="32"/>
      <w:u w:val="single"/>
    </w:rPr>
  </w:style>
  <w:style w:type="paragraph" w:customStyle="1" w:styleId="Nagwek2siwz">
    <w:name w:val="Nagłówek 2 siwz"/>
    <w:basedOn w:val="Nagwek1siwz"/>
    <w:next w:val="Normalny"/>
    <w:rsid w:val="00C06EDE"/>
    <w:pPr>
      <w:keepLines/>
      <w:tabs>
        <w:tab w:val="clear" w:pos="771"/>
      </w:tabs>
      <w:suppressAutoHyphens/>
      <w:ind w:left="988" w:hanging="283"/>
    </w:pPr>
  </w:style>
  <w:style w:type="paragraph" w:customStyle="1" w:styleId="Nagwek3siwz">
    <w:name w:val="Nagłówek 3 siwz"/>
    <w:basedOn w:val="Nagwek2siwz"/>
    <w:rsid w:val="00C06EDE"/>
    <w:pPr>
      <w:outlineLvl w:val="2"/>
    </w:pPr>
  </w:style>
  <w:style w:type="paragraph" w:customStyle="1" w:styleId="Konspekt1">
    <w:name w:val="Konspekt 1"/>
    <w:rsid w:val="00C06EDE"/>
    <w:pPr>
      <w:numPr>
        <w:numId w:val="2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numerowana3">
    <w:name w:val="List Number 3"/>
    <w:basedOn w:val="Normalny"/>
    <w:rsid w:val="00C06EDE"/>
    <w:pPr>
      <w:tabs>
        <w:tab w:val="num" w:pos="926"/>
      </w:tabs>
      <w:ind w:left="926" w:hanging="360"/>
    </w:pPr>
    <w:rPr>
      <w:szCs w:val="20"/>
    </w:rPr>
  </w:style>
  <w:style w:type="paragraph" w:customStyle="1" w:styleId="Konspekt2">
    <w:name w:val="Konspekt 2"/>
    <w:basedOn w:val="Konspekt1"/>
    <w:autoRedefine/>
    <w:rsid w:val="00C06EDE"/>
    <w:pPr>
      <w:numPr>
        <w:numId w:val="0"/>
      </w:numPr>
      <w:tabs>
        <w:tab w:val="num" w:pos="360"/>
      </w:tabs>
      <w:ind w:left="360" w:hanging="360"/>
      <w:outlineLvl w:val="1"/>
    </w:pPr>
  </w:style>
  <w:style w:type="paragraph" w:customStyle="1" w:styleId="Konspekt3">
    <w:name w:val="Konspekt 3"/>
    <w:basedOn w:val="Konspekt1"/>
    <w:autoRedefine/>
    <w:rsid w:val="00C06EDE"/>
    <w:pPr>
      <w:numPr>
        <w:numId w:val="0"/>
      </w:numPr>
      <w:tabs>
        <w:tab w:val="num" w:pos="360"/>
      </w:tabs>
      <w:ind w:left="360" w:hanging="360"/>
      <w:outlineLvl w:val="2"/>
    </w:pPr>
  </w:style>
  <w:style w:type="paragraph" w:customStyle="1" w:styleId="wilData1">
    <w:name w:val="wilData1"/>
    <w:basedOn w:val="Normalny"/>
    <w:rsid w:val="00C06EDE"/>
    <w:pPr>
      <w:spacing w:after="120" w:line="280" w:lineRule="exact"/>
    </w:pPr>
    <w:rPr>
      <w:rFonts w:ascii="Arial" w:hAnsi="Arial"/>
      <w:sz w:val="22"/>
      <w:szCs w:val="20"/>
      <w:lang w:val="en-US"/>
    </w:rPr>
  </w:style>
  <w:style w:type="paragraph" w:styleId="Tekstprzypisudolnego">
    <w:name w:val="footnote text"/>
    <w:basedOn w:val="Normalny"/>
    <w:link w:val="TekstprzypisudolnegoZnak"/>
    <w:rsid w:val="00C06ED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06E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C06EDE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C06ED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06E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C06EDE"/>
    <w:rPr>
      <w:vertAlign w:val="superscript"/>
    </w:rPr>
  </w:style>
  <w:style w:type="paragraph" w:customStyle="1" w:styleId="dtn">
    <w:name w:val="dtn"/>
    <w:basedOn w:val="Normalny"/>
    <w:rsid w:val="00C06EDE"/>
    <w:pPr>
      <w:spacing w:after="120"/>
      <w:jc w:val="center"/>
    </w:pPr>
    <w:rPr>
      <w:rFonts w:ascii="Arial" w:hAnsi="Arial" w:cs="Arial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C06E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C06ED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4-punkt">
    <w:name w:val="St4-punkt"/>
    <w:basedOn w:val="Normalny"/>
    <w:rsid w:val="00C06EDE"/>
    <w:pPr>
      <w:autoSpaceDN w:val="0"/>
      <w:ind w:left="680" w:hanging="340"/>
      <w:jc w:val="both"/>
    </w:pPr>
    <w:rPr>
      <w:szCs w:val="20"/>
    </w:rPr>
  </w:style>
  <w:style w:type="paragraph" w:styleId="Lista">
    <w:name w:val="List"/>
    <w:basedOn w:val="Normalny"/>
    <w:rsid w:val="00C06EDE"/>
    <w:pPr>
      <w:ind w:left="283" w:hanging="283"/>
    </w:pPr>
  </w:style>
  <w:style w:type="paragraph" w:customStyle="1" w:styleId="konspektypoziom2">
    <w:name w:val="konspekty poziom 2"/>
    <w:basedOn w:val="Nagwek2"/>
    <w:rsid w:val="00C06EDE"/>
    <w:pPr>
      <w:numPr>
        <w:ilvl w:val="2"/>
        <w:numId w:val="3"/>
      </w:numPr>
      <w:tabs>
        <w:tab w:val="clear" w:pos="587"/>
        <w:tab w:val="num" w:pos="360"/>
      </w:tabs>
      <w:spacing w:line="360" w:lineRule="auto"/>
      <w:ind w:left="576" w:hanging="576"/>
    </w:pPr>
    <w:rPr>
      <w:color w:val="auto"/>
      <w:sz w:val="28"/>
    </w:rPr>
  </w:style>
  <w:style w:type="character" w:customStyle="1" w:styleId="konspektypoziom2ZnakZnak">
    <w:name w:val="konspekty poziom 2 Znak Znak"/>
    <w:rsid w:val="00C06EDE"/>
    <w:rPr>
      <w:b/>
      <w:sz w:val="24"/>
      <w:lang w:val="pl-PL" w:eastAsia="pl-PL"/>
    </w:rPr>
  </w:style>
  <w:style w:type="paragraph" w:customStyle="1" w:styleId="StylNagwek212ptInterliniapojedyncze">
    <w:name w:val="Styl Nagłówek 2 + 12 pt Interlinia:  pojedyncze"/>
    <w:basedOn w:val="Nagwek2"/>
    <w:rsid w:val="00C06EDE"/>
    <w:pPr>
      <w:numPr>
        <w:ilvl w:val="1"/>
        <w:numId w:val="4"/>
      </w:numPr>
    </w:pPr>
    <w:rPr>
      <w:color w:val="auto"/>
      <w:szCs w:val="20"/>
    </w:rPr>
  </w:style>
  <w:style w:type="paragraph" w:customStyle="1" w:styleId="StylNagwek2">
    <w:name w:val="Styl Nagłówek 2"/>
    <w:aliases w:val="Nagłówek 2 a + Z lewej:  0 cm Pierwszy wiersz:  0..."/>
    <w:basedOn w:val="Nagwek2"/>
    <w:rsid w:val="00C06EDE"/>
    <w:pPr>
      <w:numPr>
        <w:ilvl w:val="1"/>
      </w:numPr>
      <w:tabs>
        <w:tab w:val="num" w:pos="576"/>
      </w:tabs>
    </w:pPr>
    <w:rPr>
      <w:b w:val="0"/>
      <w:color w:val="auto"/>
      <w:szCs w:val="20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C06EDE"/>
    <w:pPr>
      <w:keepNext/>
      <w:widowControl w:val="0"/>
      <w:suppressAutoHyphens/>
      <w:overflowPunct w:val="0"/>
      <w:autoSpaceDE w:val="0"/>
      <w:autoSpaceDN w:val="0"/>
      <w:adjustRightInd w:val="0"/>
      <w:spacing w:before="240" w:after="120"/>
      <w:jc w:val="center"/>
      <w:textAlignment w:val="baseline"/>
    </w:pPr>
    <w:rPr>
      <w:rFonts w:ascii="Arial" w:hAnsi="Arial"/>
      <w:i/>
      <w:kern w:val="1"/>
      <w:sz w:val="28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C06EDE"/>
    <w:rPr>
      <w:rFonts w:ascii="Arial" w:eastAsia="Times New Roman" w:hAnsi="Arial" w:cs="Times New Roman"/>
      <w:i/>
      <w:kern w:val="1"/>
      <w:sz w:val="28"/>
      <w:szCs w:val="20"/>
      <w:lang w:eastAsia="pl-PL"/>
    </w:rPr>
  </w:style>
  <w:style w:type="paragraph" w:customStyle="1" w:styleId="Standardowy1">
    <w:name w:val="Standardowy1"/>
    <w:basedOn w:val="Normalny"/>
    <w:rsid w:val="00C06EDE"/>
    <w:pPr>
      <w:tabs>
        <w:tab w:val="left" w:pos="1701"/>
        <w:tab w:val="left" w:pos="3402"/>
        <w:tab w:val="left" w:pos="5103"/>
        <w:tab w:val="left" w:pos="6804"/>
      </w:tabs>
      <w:spacing w:before="60" w:after="120"/>
      <w:jc w:val="center"/>
    </w:pPr>
    <w:rPr>
      <w:rFonts w:ascii="FuturaA Bk BT" w:hAnsi="FuturaA Bk BT"/>
      <w:szCs w:val="20"/>
      <w:lang w:eastAsia="es-ES"/>
    </w:rPr>
  </w:style>
  <w:style w:type="paragraph" w:customStyle="1" w:styleId="bodytext3">
    <w:name w:val="bodytext3"/>
    <w:basedOn w:val="Normalny"/>
    <w:rsid w:val="00C06ED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zacznik">
    <w:name w:val="załącznik"/>
    <w:basedOn w:val="Tekstpodstawowy"/>
    <w:autoRedefine/>
    <w:rsid w:val="00C06EDE"/>
    <w:pPr>
      <w:tabs>
        <w:tab w:val="left" w:pos="1620"/>
      </w:tabs>
      <w:ind w:left="72" w:right="-19" w:firstLine="288"/>
      <w:jc w:val="both"/>
    </w:pPr>
    <w:rPr>
      <w:b w:val="0"/>
      <w:color w:val="000000"/>
      <w:sz w:val="24"/>
      <w:szCs w:val="24"/>
    </w:rPr>
  </w:style>
  <w:style w:type="character" w:styleId="Pogrubienie">
    <w:name w:val="Strong"/>
    <w:uiPriority w:val="22"/>
    <w:qFormat/>
    <w:rsid w:val="00C06EDE"/>
    <w:rPr>
      <w:b/>
    </w:rPr>
  </w:style>
  <w:style w:type="paragraph" w:styleId="Lista2">
    <w:name w:val="List 2"/>
    <w:basedOn w:val="Normalny"/>
    <w:rsid w:val="00C06EDE"/>
    <w:pPr>
      <w:ind w:left="566" w:hanging="283"/>
    </w:pPr>
  </w:style>
  <w:style w:type="paragraph" w:styleId="Lista3">
    <w:name w:val="List 3"/>
    <w:basedOn w:val="Normalny"/>
    <w:rsid w:val="00C06EDE"/>
    <w:pPr>
      <w:ind w:left="849" w:hanging="283"/>
    </w:pPr>
  </w:style>
  <w:style w:type="paragraph" w:styleId="Lista4">
    <w:name w:val="List 4"/>
    <w:basedOn w:val="Normalny"/>
    <w:rsid w:val="00C06EDE"/>
    <w:pPr>
      <w:ind w:left="1132" w:hanging="283"/>
    </w:pPr>
  </w:style>
  <w:style w:type="paragraph" w:styleId="Lista5">
    <w:name w:val="List 5"/>
    <w:basedOn w:val="Normalny"/>
    <w:rsid w:val="00C06EDE"/>
    <w:pPr>
      <w:ind w:left="1415" w:hanging="283"/>
    </w:pPr>
  </w:style>
  <w:style w:type="paragraph" w:styleId="Zwrotgrzecznociowy">
    <w:name w:val="Salutation"/>
    <w:basedOn w:val="Normalny"/>
    <w:next w:val="Normalny"/>
    <w:link w:val="ZwrotgrzecznociowyZnak"/>
    <w:rsid w:val="00C06EDE"/>
  </w:style>
  <w:style w:type="character" w:customStyle="1" w:styleId="ZwrotgrzecznociowyZnak">
    <w:name w:val="Zwrot grzecznościowy Znak"/>
    <w:basedOn w:val="Domylnaczcionkaakapitu"/>
    <w:link w:val="Zwrotgrzecznociowy"/>
    <w:rsid w:val="00C06ED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rsid w:val="00C06EDE"/>
    <w:pPr>
      <w:numPr>
        <w:numId w:val="5"/>
      </w:numPr>
    </w:pPr>
  </w:style>
  <w:style w:type="paragraph" w:styleId="Listapunktowana3">
    <w:name w:val="List Bullet 3"/>
    <w:basedOn w:val="Normalny"/>
    <w:autoRedefine/>
    <w:rsid w:val="00C06EDE"/>
    <w:pPr>
      <w:numPr>
        <w:numId w:val="6"/>
      </w:numPr>
    </w:pPr>
  </w:style>
  <w:style w:type="paragraph" w:styleId="Listapunktowana4">
    <w:name w:val="List Bullet 4"/>
    <w:basedOn w:val="Normalny"/>
    <w:autoRedefine/>
    <w:rsid w:val="00C06EDE"/>
    <w:pPr>
      <w:numPr>
        <w:numId w:val="7"/>
      </w:numPr>
    </w:pPr>
  </w:style>
  <w:style w:type="paragraph" w:styleId="Listapunktowana5">
    <w:name w:val="List Bullet 5"/>
    <w:basedOn w:val="Normalny"/>
    <w:autoRedefine/>
    <w:rsid w:val="00C06EDE"/>
    <w:pPr>
      <w:numPr>
        <w:numId w:val="8"/>
      </w:numPr>
    </w:pPr>
  </w:style>
  <w:style w:type="paragraph" w:styleId="Lista-kontynuacja2">
    <w:name w:val="List Continue 2"/>
    <w:basedOn w:val="Normalny"/>
    <w:rsid w:val="00C06EDE"/>
    <w:pPr>
      <w:spacing w:after="120"/>
      <w:ind w:left="566"/>
    </w:pPr>
  </w:style>
  <w:style w:type="paragraph" w:styleId="Lista-kontynuacja3">
    <w:name w:val="List Continue 3"/>
    <w:basedOn w:val="Normalny"/>
    <w:rsid w:val="00C06EDE"/>
    <w:pPr>
      <w:spacing w:after="120"/>
      <w:ind w:left="849"/>
    </w:pPr>
  </w:style>
  <w:style w:type="paragraph" w:styleId="Lista-kontynuacja4">
    <w:name w:val="List Continue 4"/>
    <w:basedOn w:val="Normalny"/>
    <w:rsid w:val="00C06EDE"/>
    <w:pPr>
      <w:spacing w:after="120"/>
      <w:ind w:left="1132"/>
    </w:pPr>
  </w:style>
  <w:style w:type="paragraph" w:styleId="Lista-kontynuacja5">
    <w:name w:val="List Continue 5"/>
    <w:basedOn w:val="Normalny"/>
    <w:rsid w:val="00C06EDE"/>
    <w:pPr>
      <w:spacing w:after="120"/>
      <w:ind w:left="1415"/>
    </w:pPr>
  </w:style>
  <w:style w:type="paragraph" w:styleId="Wcicienormalne">
    <w:name w:val="Normal Indent"/>
    <w:basedOn w:val="Normalny"/>
    <w:rsid w:val="00C06EDE"/>
    <w:pPr>
      <w:ind w:left="708"/>
    </w:pPr>
  </w:style>
  <w:style w:type="paragraph" w:customStyle="1" w:styleId="Skrconyadreszwrotny">
    <w:name w:val="Skrócony adres zwrotny"/>
    <w:basedOn w:val="Normalny"/>
    <w:rsid w:val="00C06EDE"/>
  </w:style>
  <w:style w:type="paragraph" w:customStyle="1" w:styleId="Tabela">
    <w:name w:val="Tabela"/>
    <w:next w:val="Normalny"/>
    <w:rsid w:val="00C06E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Rub3">
    <w:name w:val="Rub3"/>
    <w:basedOn w:val="Normalny"/>
    <w:next w:val="Normalny"/>
    <w:rsid w:val="00C06EDE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styleId="Spistreci1">
    <w:name w:val="toc 1"/>
    <w:basedOn w:val="Tekstpodstawowy"/>
    <w:autoRedefine/>
    <w:rsid w:val="00C06EDE"/>
    <w:pPr>
      <w:tabs>
        <w:tab w:val="right" w:leader="dot" w:pos="8993"/>
      </w:tabs>
      <w:spacing w:before="120" w:after="120"/>
      <w:ind w:left="680" w:hanging="680"/>
    </w:pPr>
    <w:rPr>
      <w:rFonts w:ascii="Arial" w:hAnsi="Arial"/>
      <w:kern w:val="144"/>
      <w:sz w:val="22"/>
      <w:szCs w:val="22"/>
    </w:rPr>
  </w:style>
  <w:style w:type="paragraph" w:customStyle="1" w:styleId="Rub2">
    <w:name w:val="Rub2"/>
    <w:basedOn w:val="Normalny"/>
    <w:next w:val="Normalny"/>
    <w:rsid w:val="00C06EDE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paragraph" w:customStyle="1" w:styleId="Blockquote">
    <w:name w:val="Blockquote"/>
    <w:basedOn w:val="Normalny"/>
    <w:rsid w:val="00C06EDE"/>
    <w:pPr>
      <w:spacing w:before="100" w:after="100"/>
      <w:ind w:left="360" w:right="360"/>
    </w:pPr>
    <w:rPr>
      <w:szCs w:val="20"/>
    </w:rPr>
  </w:style>
  <w:style w:type="paragraph" w:customStyle="1" w:styleId="pkt1">
    <w:name w:val="pkt1"/>
    <w:basedOn w:val="pkt"/>
    <w:rsid w:val="00C06EDE"/>
    <w:pPr>
      <w:ind w:left="850" w:hanging="425"/>
    </w:pPr>
  </w:style>
  <w:style w:type="paragraph" w:customStyle="1" w:styleId="Luca">
    <w:name w:val="Luca"/>
    <w:basedOn w:val="Normalny"/>
    <w:rsid w:val="00C06EDE"/>
    <w:pPr>
      <w:spacing w:line="360" w:lineRule="auto"/>
    </w:pPr>
    <w:rPr>
      <w:rFonts w:ascii="Arial Narrow" w:hAnsi="Arial Narrow"/>
      <w:szCs w:val="20"/>
    </w:rPr>
  </w:style>
  <w:style w:type="paragraph" w:customStyle="1" w:styleId="LucaCash">
    <w:name w:val="Luca&amp;Cash"/>
    <w:basedOn w:val="Normalny"/>
    <w:rsid w:val="00C06EDE"/>
    <w:pPr>
      <w:spacing w:line="360" w:lineRule="auto"/>
    </w:pPr>
    <w:rPr>
      <w:rFonts w:ascii="Arial Narrow" w:hAnsi="Arial Narrow"/>
      <w:szCs w:val="20"/>
    </w:rPr>
  </w:style>
  <w:style w:type="paragraph" w:customStyle="1" w:styleId="pocztekklauzuli">
    <w:name w:val="początek klauzuli"/>
    <w:basedOn w:val="Normalny"/>
    <w:autoRedefine/>
    <w:rsid w:val="00C06EDE"/>
    <w:pPr>
      <w:jc w:val="both"/>
    </w:pPr>
    <w:rPr>
      <w:rFonts w:ascii="Verdana" w:hAnsi="Verdana"/>
      <w:i/>
      <w:sz w:val="16"/>
      <w:szCs w:val="16"/>
    </w:rPr>
  </w:style>
  <w:style w:type="paragraph" w:customStyle="1" w:styleId="2poziomELO">
    <w:name w:val="2_poziom_ELO"/>
    <w:basedOn w:val="Nagwek1"/>
    <w:rsid w:val="00C06EDE"/>
    <w:pPr>
      <w:tabs>
        <w:tab w:val="num" w:pos="360"/>
      </w:tabs>
      <w:spacing w:line="360" w:lineRule="auto"/>
      <w:ind w:left="360" w:hanging="360"/>
    </w:pPr>
    <w:rPr>
      <w:rFonts w:ascii="Verdana" w:hAnsi="Verdana" w:cs="Arial"/>
      <w:bCs/>
      <w:kern w:val="32"/>
      <w:sz w:val="20"/>
      <w:szCs w:val="20"/>
    </w:rPr>
  </w:style>
  <w:style w:type="paragraph" w:customStyle="1" w:styleId="3poziomELO">
    <w:name w:val="3_poziom_ELO"/>
    <w:basedOn w:val="Nagwek1"/>
    <w:rsid w:val="00C06EDE"/>
    <w:pPr>
      <w:tabs>
        <w:tab w:val="num" w:pos="1142"/>
      </w:tabs>
      <w:spacing w:line="360" w:lineRule="auto"/>
      <w:ind w:left="1142" w:hanging="432"/>
    </w:pPr>
    <w:rPr>
      <w:rFonts w:ascii="Verdana" w:hAnsi="Verdana" w:cs="Arial"/>
      <w:bCs/>
      <w:kern w:val="32"/>
      <w:sz w:val="20"/>
      <w:szCs w:val="20"/>
    </w:rPr>
  </w:style>
  <w:style w:type="paragraph" w:customStyle="1" w:styleId="Naglowek3">
    <w:name w:val="Naglowek 3"/>
    <w:basedOn w:val="Normalny"/>
    <w:rsid w:val="00C06EDE"/>
    <w:pPr>
      <w:tabs>
        <w:tab w:val="num" w:pos="720"/>
      </w:tabs>
      <w:spacing w:line="319" w:lineRule="auto"/>
      <w:ind w:left="720" w:hanging="720"/>
      <w:jc w:val="both"/>
    </w:pPr>
    <w:rPr>
      <w:rFonts w:ascii="Verdana" w:hAnsi="Verdana"/>
      <w:b/>
      <w:sz w:val="20"/>
      <w:szCs w:val="20"/>
    </w:rPr>
  </w:style>
  <w:style w:type="paragraph" w:customStyle="1" w:styleId="ZnakZnakZnakZnak">
    <w:name w:val="Znak Znak Znak Znak"/>
    <w:basedOn w:val="Normalny"/>
    <w:rsid w:val="00C06EDE"/>
  </w:style>
  <w:style w:type="paragraph" w:styleId="Spistreci2">
    <w:name w:val="toc 2"/>
    <w:basedOn w:val="Normalny"/>
    <w:next w:val="Normalny"/>
    <w:autoRedefine/>
    <w:rsid w:val="00C06EDE"/>
    <w:pPr>
      <w:tabs>
        <w:tab w:val="left" w:pos="720"/>
        <w:tab w:val="right" w:leader="dot" w:pos="8993"/>
      </w:tabs>
      <w:ind w:left="720" w:hanging="480"/>
    </w:pPr>
    <w:rPr>
      <w:rFonts w:eastAsia="SimSun"/>
      <w:noProof/>
      <w:lang w:eastAsia="zh-CN" w:bidi="he-IL"/>
    </w:rPr>
  </w:style>
  <w:style w:type="paragraph" w:styleId="Spistreci3">
    <w:name w:val="toc 3"/>
    <w:basedOn w:val="Normalny"/>
    <w:next w:val="Normalny"/>
    <w:autoRedefine/>
    <w:rsid w:val="00C06EDE"/>
    <w:pPr>
      <w:tabs>
        <w:tab w:val="left" w:pos="1200"/>
        <w:tab w:val="right" w:leader="dot" w:pos="8993"/>
      </w:tabs>
      <w:spacing w:after="120"/>
      <w:ind w:left="482"/>
    </w:pPr>
    <w:rPr>
      <w:rFonts w:eastAsia="SimSun"/>
      <w:lang w:eastAsia="zh-CN" w:bidi="he-IL"/>
    </w:rPr>
  </w:style>
  <w:style w:type="paragraph" w:customStyle="1" w:styleId="font5">
    <w:name w:val="font5"/>
    <w:basedOn w:val="Normalny"/>
    <w:rsid w:val="00C06EDE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Normalny"/>
    <w:rsid w:val="00C06EDE"/>
    <w:pPr>
      <w:spacing w:before="100" w:beforeAutospacing="1" w:after="100" w:afterAutospacing="1"/>
    </w:pPr>
    <w:rPr>
      <w:sz w:val="16"/>
      <w:szCs w:val="16"/>
    </w:rPr>
  </w:style>
  <w:style w:type="paragraph" w:customStyle="1" w:styleId="xl63">
    <w:name w:val="xl63"/>
    <w:basedOn w:val="Normalny"/>
    <w:rsid w:val="00C06E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4">
    <w:name w:val="xl64"/>
    <w:basedOn w:val="Normalny"/>
    <w:rsid w:val="00C06E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5">
    <w:name w:val="xl65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Normalny"/>
    <w:rsid w:val="00C06EDE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Normalny"/>
    <w:rsid w:val="00C06E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Normalny"/>
    <w:rsid w:val="00C06E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Normalny"/>
    <w:rsid w:val="00C06E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Normalny"/>
    <w:rsid w:val="00C06E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Normalny"/>
    <w:rsid w:val="00C06E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8">
    <w:name w:val="xl78"/>
    <w:basedOn w:val="Normalny"/>
    <w:rsid w:val="00C06E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Spistreci4">
    <w:name w:val="toc 4"/>
    <w:basedOn w:val="Normalny"/>
    <w:next w:val="Normalny"/>
    <w:autoRedefine/>
    <w:rsid w:val="00C06EDE"/>
    <w:pPr>
      <w:ind w:left="720"/>
    </w:pPr>
  </w:style>
  <w:style w:type="paragraph" w:styleId="Spistreci5">
    <w:name w:val="toc 5"/>
    <w:basedOn w:val="Normalny"/>
    <w:next w:val="Normalny"/>
    <w:autoRedefine/>
    <w:rsid w:val="00C06EDE"/>
    <w:pPr>
      <w:ind w:left="960"/>
    </w:pPr>
  </w:style>
  <w:style w:type="paragraph" w:styleId="Spistreci6">
    <w:name w:val="toc 6"/>
    <w:basedOn w:val="Normalny"/>
    <w:next w:val="Normalny"/>
    <w:autoRedefine/>
    <w:rsid w:val="00C06EDE"/>
    <w:pPr>
      <w:ind w:left="1200"/>
    </w:pPr>
  </w:style>
  <w:style w:type="paragraph" w:styleId="Spistreci7">
    <w:name w:val="toc 7"/>
    <w:basedOn w:val="Normalny"/>
    <w:next w:val="Normalny"/>
    <w:autoRedefine/>
    <w:rsid w:val="00C06EDE"/>
    <w:pPr>
      <w:ind w:left="1440"/>
    </w:pPr>
  </w:style>
  <w:style w:type="paragraph" w:styleId="Spistreci8">
    <w:name w:val="toc 8"/>
    <w:basedOn w:val="Normalny"/>
    <w:next w:val="Normalny"/>
    <w:autoRedefine/>
    <w:rsid w:val="00C06EDE"/>
    <w:pPr>
      <w:ind w:left="1680"/>
    </w:pPr>
  </w:style>
  <w:style w:type="paragraph" w:styleId="Spistreci9">
    <w:name w:val="toc 9"/>
    <w:basedOn w:val="Normalny"/>
    <w:next w:val="Normalny"/>
    <w:autoRedefine/>
    <w:rsid w:val="00C06EDE"/>
    <w:pPr>
      <w:ind w:left="1920"/>
    </w:pPr>
  </w:style>
  <w:style w:type="table" w:styleId="Tabela-Siatka">
    <w:name w:val="Table Grid"/>
    <w:basedOn w:val="Standardowy"/>
    <w:rsid w:val="00C06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ormalny"/>
    <w:rsid w:val="00C06EDE"/>
    <w:pPr>
      <w:numPr>
        <w:numId w:val="10"/>
      </w:numPr>
      <w:suppressAutoHyphens/>
      <w:spacing w:before="280" w:after="280"/>
    </w:pPr>
    <w:rPr>
      <w:rFonts w:ascii="Century Gothic" w:eastAsia="SimSun" w:hAnsi="Century Gothic"/>
      <w:b/>
      <w:sz w:val="22"/>
      <w:lang w:eastAsia="he-IL" w:bidi="he-IL"/>
    </w:rPr>
  </w:style>
  <w:style w:type="paragraph" w:styleId="Zwykytekst">
    <w:name w:val="Plain Text"/>
    <w:basedOn w:val="Normalny"/>
    <w:link w:val="ZwykytekstZnak"/>
    <w:rsid w:val="00C06EDE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06EDE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C06EDE"/>
    <w:pPr>
      <w:ind w:left="720"/>
      <w:contextualSpacing/>
    </w:pPr>
  </w:style>
  <w:style w:type="paragraph" w:customStyle="1" w:styleId="Akapitzlist2">
    <w:name w:val="Akapit z listą2"/>
    <w:basedOn w:val="Normalny"/>
    <w:rsid w:val="00C06EDE"/>
    <w:pPr>
      <w:ind w:left="720"/>
      <w:contextualSpacing/>
    </w:pPr>
  </w:style>
  <w:style w:type="table" w:customStyle="1" w:styleId="redniasiatka1akcent11">
    <w:name w:val="Średnia siatka 1 — akcent 11"/>
    <w:rsid w:val="00C06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</w:style>
  <w:style w:type="table" w:customStyle="1" w:styleId="redniasiatka3akcent11">
    <w:name w:val="Średnia siatka 3 — akcent 11"/>
    <w:rsid w:val="00C06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</w:style>
  <w:style w:type="table" w:customStyle="1" w:styleId="redniasiatka3akcent112">
    <w:name w:val="Średnia siatka 3 — akcent 112"/>
    <w:rsid w:val="00C06EDE"/>
    <w:pPr>
      <w:spacing w:after="0" w:line="240" w:lineRule="auto"/>
    </w:pPr>
    <w:rPr>
      <w:rFonts w:ascii="Bookman Old Style" w:eastAsia="Times New Roman" w:hAnsi="Bookman Old Style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</w:style>
  <w:style w:type="paragraph" w:customStyle="1" w:styleId="Poprawka1">
    <w:name w:val="Poprawka1"/>
    <w:hidden/>
    <w:semiHidden/>
    <w:rsid w:val="00C06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06EDE"/>
    <w:pPr>
      <w:spacing w:after="0" w:line="240" w:lineRule="auto"/>
    </w:pPr>
    <w:rPr>
      <w:rFonts w:ascii="Verdana" w:eastAsia="Times New Roman" w:hAnsi="Verdana" w:cs="Times New Roman"/>
      <w:sz w:val="17"/>
      <w:szCs w:val="17"/>
      <w:lang w:eastAsia="pl-PL"/>
    </w:rPr>
  </w:style>
  <w:style w:type="paragraph" w:customStyle="1" w:styleId="ZnakZnak2ZnakZnakZnak">
    <w:name w:val="Znak Znak2 Znak Znak Znak"/>
    <w:basedOn w:val="Normalny"/>
    <w:rsid w:val="00C06EDE"/>
  </w:style>
  <w:style w:type="paragraph" w:styleId="Poprawka">
    <w:name w:val="Revision"/>
    <w:hidden/>
    <w:uiPriority w:val="99"/>
    <w:semiHidden/>
    <w:rsid w:val="00C06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06E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redniasiatka3akcent1">
    <w:name w:val="Medium Grid 3 Accent 1"/>
    <w:basedOn w:val="Standardowy"/>
    <w:uiPriority w:val="69"/>
    <w:rsid w:val="00C06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customStyle="1" w:styleId="Tekstpodstawowy22">
    <w:name w:val="Tekst podstawowy 22"/>
    <w:basedOn w:val="Normalny"/>
    <w:uiPriority w:val="99"/>
    <w:rsid w:val="00C06EDE"/>
    <w:pPr>
      <w:overflowPunct w:val="0"/>
      <w:autoSpaceDE w:val="0"/>
      <w:autoSpaceDN w:val="0"/>
      <w:adjustRightInd w:val="0"/>
    </w:pPr>
    <w:rPr>
      <w:rFonts w:eastAsia="Calibri"/>
      <w:szCs w:val="20"/>
    </w:rPr>
  </w:style>
  <w:style w:type="character" w:styleId="Uwydatnienie">
    <w:name w:val="Emphasis"/>
    <w:qFormat/>
    <w:rsid w:val="00C06EDE"/>
    <w:rPr>
      <w:i/>
      <w:iCs/>
    </w:rPr>
  </w:style>
  <w:style w:type="numbering" w:customStyle="1" w:styleId="Bezlisty1">
    <w:name w:val="Bez listy1"/>
    <w:next w:val="Bezlisty"/>
    <w:uiPriority w:val="99"/>
    <w:semiHidden/>
    <w:unhideWhenUsed/>
    <w:rsid w:val="00C06EDE"/>
  </w:style>
  <w:style w:type="paragraph" w:customStyle="1" w:styleId="Tekstpodstawowy32">
    <w:name w:val="Tekst podstawowy 32"/>
    <w:basedOn w:val="Normalny"/>
    <w:uiPriority w:val="99"/>
    <w:rsid w:val="00C06EDE"/>
    <w:rPr>
      <w:szCs w:val="20"/>
    </w:rPr>
  </w:style>
  <w:style w:type="paragraph" w:customStyle="1" w:styleId="BodyText31">
    <w:name w:val="Body Text 31"/>
    <w:basedOn w:val="Normalny"/>
    <w:rsid w:val="00C06EDE"/>
    <w:rPr>
      <w:szCs w:val="20"/>
    </w:rPr>
  </w:style>
  <w:style w:type="paragraph" w:customStyle="1" w:styleId="Default">
    <w:name w:val="Default"/>
    <w:rsid w:val="00C06EDE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</w:rPr>
  </w:style>
  <w:style w:type="paragraph" w:customStyle="1" w:styleId="xl79">
    <w:name w:val="xl79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CE6F1"/>
      <w:spacing w:before="100" w:beforeAutospacing="1" w:after="100" w:afterAutospacing="1"/>
      <w:jc w:val="center"/>
    </w:pPr>
  </w:style>
  <w:style w:type="paragraph" w:customStyle="1" w:styleId="xl80">
    <w:name w:val="xl80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CE6F1"/>
      <w:spacing w:before="100" w:beforeAutospacing="1" w:after="100" w:afterAutospacing="1"/>
      <w:jc w:val="center"/>
    </w:pPr>
  </w:style>
  <w:style w:type="paragraph" w:customStyle="1" w:styleId="xl81">
    <w:name w:val="xl81"/>
    <w:basedOn w:val="Normalny"/>
    <w:rsid w:val="00C06ED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</w:pPr>
  </w:style>
  <w:style w:type="paragraph" w:customStyle="1" w:styleId="xl82">
    <w:name w:val="xl82"/>
    <w:basedOn w:val="Normalny"/>
    <w:rsid w:val="00C06E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</w:style>
  <w:style w:type="paragraph" w:customStyle="1" w:styleId="xl83">
    <w:name w:val="xl83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</w:style>
  <w:style w:type="paragraph" w:customStyle="1" w:styleId="xl84">
    <w:name w:val="xl84"/>
    <w:basedOn w:val="Normalny"/>
    <w:rsid w:val="00C06E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</w:style>
  <w:style w:type="paragraph" w:customStyle="1" w:styleId="xl85">
    <w:name w:val="xl85"/>
    <w:basedOn w:val="Normalny"/>
    <w:rsid w:val="00C06ED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7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799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7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7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7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7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Normalny"/>
    <w:rsid w:val="00C06E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</w:pPr>
  </w:style>
  <w:style w:type="paragraph" w:customStyle="1" w:styleId="xl92">
    <w:name w:val="xl92"/>
    <w:basedOn w:val="Normalny"/>
    <w:rsid w:val="00C06E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</w:pPr>
  </w:style>
  <w:style w:type="paragraph" w:customStyle="1" w:styleId="xl93">
    <w:name w:val="xl93"/>
    <w:basedOn w:val="Normalny"/>
    <w:rsid w:val="00C06EDE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</w:pPr>
  </w:style>
  <w:style w:type="paragraph" w:customStyle="1" w:styleId="xl94">
    <w:name w:val="xl94"/>
    <w:basedOn w:val="Normalny"/>
    <w:rsid w:val="00C06ED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CE6F1"/>
      <w:spacing w:before="100" w:beforeAutospacing="1" w:after="100" w:afterAutospacing="1"/>
      <w:jc w:val="center"/>
    </w:pPr>
  </w:style>
  <w:style w:type="paragraph" w:customStyle="1" w:styleId="xl95">
    <w:name w:val="xl95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C6E799"/>
      <w:spacing w:before="100" w:beforeAutospacing="1" w:after="100" w:afterAutospacing="1"/>
      <w:jc w:val="center"/>
    </w:pPr>
  </w:style>
  <w:style w:type="paragraph" w:customStyle="1" w:styleId="xl96">
    <w:name w:val="xl96"/>
    <w:basedOn w:val="Normalny"/>
    <w:rsid w:val="00C06ED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6E799"/>
      <w:spacing w:before="100" w:beforeAutospacing="1" w:after="100" w:afterAutospacing="1"/>
      <w:jc w:val="center"/>
    </w:pPr>
  </w:style>
  <w:style w:type="paragraph" w:customStyle="1" w:styleId="xl97">
    <w:name w:val="xl97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C6E799"/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Normalny"/>
    <w:rsid w:val="00C06ED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BD485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D485"/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D485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D485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D485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3">
    <w:name w:val="xl103"/>
    <w:basedOn w:val="Normalny"/>
    <w:rsid w:val="00C06ED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BD485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Normalny"/>
    <w:rsid w:val="00C06E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</w:style>
  <w:style w:type="paragraph" w:customStyle="1" w:styleId="xl105">
    <w:name w:val="xl105"/>
    <w:basedOn w:val="Normalny"/>
    <w:rsid w:val="00C06E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</w:style>
  <w:style w:type="paragraph" w:customStyle="1" w:styleId="xl106">
    <w:name w:val="xl106"/>
    <w:basedOn w:val="Normalny"/>
    <w:rsid w:val="00C06E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Normalny"/>
    <w:rsid w:val="00C06ED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BD485"/>
      <w:spacing w:before="100" w:beforeAutospacing="1" w:after="100" w:afterAutospacing="1"/>
      <w:jc w:val="center"/>
    </w:pPr>
  </w:style>
  <w:style w:type="paragraph" w:customStyle="1" w:styleId="xl108">
    <w:name w:val="xl108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FBD485"/>
      <w:spacing w:before="100" w:beforeAutospacing="1" w:after="100" w:afterAutospacing="1"/>
      <w:jc w:val="center"/>
    </w:pPr>
  </w:style>
  <w:style w:type="paragraph" w:customStyle="1" w:styleId="xl109">
    <w:name w:val="xl109"/>
    <w:basedOn w:val="Normalny"/>
    <w:rsid w:val="00C06ED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BD485"/>
      <w:spacing w:before="100" w:beforeAutospacing="1" w:after="100" w:afterAutospacing="1"/>
      <w:jc w:val="center"/>
    </w:pPr>
  </w:style>
  <w:style w:type="paragraph" w:customStyle="1" w:styleId="xl110">
    <w:name w:val="xl110"/>
    <w:basedOn w:val="Normalny"/>
    <w:rsid w:val="00C06E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</w:style>
  <w:style w:type="paragraph" w:customStyle="1" w:styleId="xl111">
    <w:name w:val="xl111"/>
    <w:basedOn w:val="Normalny"/>
    <w:rsid w:val="00C06ED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6E799"/>
      <w:spacing w:before="100" w:beforeAutospacing="1" w:after="100" w:afterAutospacing="1"/>
      <w:jc w:val="center"/>
    </w:pPr>
  </w:style>
  <w:style w:type="paragraph" w:customStyle="1" w:styleId="xl112">
    <w:name w:val="xl112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FBD485"/>
      <w:spacing w:before="100" w:beforeAutospacing="1" w:after="100" w:afterAutospacing="1"/>
      <w:jc w:val="center"/>
    </w:pPr>
    <w:rPr>
      <w:b/>
      <w:bCs/>
    </w:rPr>
  </w:style>
  <w:style w:type="paragraph" w:customStyle="1" w:styleId="xl113">
    <w:name w:val="xl113"/>
    <w:basedOn w:val="Normalny"/>
    <w:rsid w:val="00C06ED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5B3D7"/>
      <w:spacing w:before="100" w:beforeAutospacing="1" w:after="100" w:afterAutospacing="1"/>
    </w:pPr>
  </w:style>
  <w:style w:type="paragraph" w:customStyle="1" w:styleId="xl114">
    <w:name w:val="xl114"/>
    <w:basedOn w:val="Normalny"/>
    <w:rsid w:val="00C06ED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95B3D7"/>
      <w:spacing w:before="100" w:beforeAutospacing="1" w:after="100" w:afterAutospacing="1"/>
      <w:textAlignment w:val="center"/>
    </w:pPr>
  </w:style>
  <w:style w:type="paragraph" w:customStyle="1" w:styleId="xl116">
    <w:name w:val="xl116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95B3D7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7">
    <w:name w:val="xl117"/>
    <w:basedOn w:val="Normalny"/>
    <w:rsid w:val="00C06ED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BD485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FBD485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9">
    <w:name w:val="xl119"/>
    <w:basedOn w:val="Normalny"/>
    <w:rsid w:val="00C06ED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BD485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20">
    <w:name w:val="xl120"/>
    <w:basedOn w:val="Normalny"/>
    <w:rsid w:val="00C06ED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6E799"/>
      <w:spacing w:before="100" w:beforeAutospacing="1" w:after="100" w:afterAutospacing="1"/>
      <w:jc w:val="center"/>
    </w:pPr>
    <w:rPr>
      <w:b/>
      <w:bCs/>
    </w:rPr>
  </w:style>
  <w:style w:type="paragraph" w:customStyle="1" w:styleId="xl121">
    <w:name w:val="xl121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C6E799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Normalny"/>
    <w:rsid w:val="00C06ED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5B3D7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23">
    <w:name w:val="xl123"/>
    <w:basedOn w:val="Normalny"/>
    <w:rsid w:val="00C06EDE"/>
    <w:pPr>
      <w:pBdr>
        <w:top w:val="single" w:sz="8" w:space="0" w:color="auto"/>
        <w:bottom w:val="single" w:sz="8" w:space="0" w:color="auto"/>
      </w:pBdr>
      <w:shd w:val="clear" w:color="000000" w:fill="95B3D7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24">
    <w:name w:val="xl124"/>
    <w:basedOn w:val="Normalny"/>
    <w:rsid w:val="00C06ED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textAlignment w:val="center"/>
    </w:pPr>
    <w:rPr>
      <w:b/>
      <w:bCs/>
    </w:rPr>
  </w:style>
  <w:style w:type="numbering" w:customStyle="1" w:styleId="Bezlisty2">
    <w:name w:val="Bez listy2"/>
    <w:next w:val="Bezlisty"/>
    <w:uiPriority w:val="99"/>
    <w:semiHidden/>
    <w:unhideWhenUsed/>
    <w:rsid w:val="00C06EDE"/>
  </w:style>
  <w:style w:type="paragraph" w:customStyle="1" w:styleId="Akapitzlist11">
    <w:name w:val="Akapit z listą11"/>
    <w:basedOn w:val="Normalny"/>
    <w:rsid w:val="00C06EDE"/>
    <w:pPr>
      <w:ind w:left="720"/>
      <w:contextualSpacing/>
    </w:pPr>
  </w:style>
  <w:style w:type="table" w:customStyle="1" w:styleId="redniasiatka1akcent111">
    <w:name w:val="Średnia siatka 1 — akcent 111"/>
    <w:rsid w:val="00C06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</w:style>
  <w:style w:type="table" w:customStyle="1" w:styleId="redniasiatka3akcent111">
    <w:name w:val="Średnia siatka 3 — akcent 111"/>
    <w:rsid w:val="00C06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</w:style>
  <w:style w:type="paragraph" w:customStyle="1" w:styleId="Poprawka11">
    <w:name w:val="Poprawka11"/>
    <w:hidden/>
    <w:semiHidden/>
    <w:rsid w:val="00C06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1">
    <w:name w:val="Bez odstępów11"/>
    <w:rsid w:val="00C06EDE"/>
    <w:pPr>
      <w:spacing w:after="0" w:line="240" w:lineRule="auto"/>
    </w:pPr>
    <w:rPr>
      <w:rFonts w:ascii="Verdana" w:eastAsia="Times New Roman" w:hAnsi="Verdana" w:cs="Times New Roman"/>
      <w:sz w:val="17"/>
      <w:szCs w:val="17"/>
      <w:lang w:eastAsia="pl-PL"/>
    </w:rPr>
  </w:style>
  <w:style w:type="table" w:customStyle="1" w:styleId="redniasiatka3akcent12">
    <w:name w:val="Średnia siatka 3 — akcent 12"/>
    <w:basedOn w:val="Standardowy"/>
    <w:next w:val="redniasiatka3akcent1"/>
    <w:uiPriority w:val="69"/>
    <w:rsid w:val="00C06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customStyle="1" w:styleId="xl125">
    <w:name w:val="xl125"/>
    <w:basedOn w:val="Normalny"/>
    <w:rsid w:val="00C06E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B1A9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D7CF6-735A-45D1-B835-4F59A7B3B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298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 Więcławski</cp:lastModifiedBy>
  <cp:revision>35</cp:revision>
  <cp:lastPrinted>2022-11-03T12:56:00Z</cp:lastPrinted>
  <dcterms:created xsi:type="dcterms:W3CDTF">2017-10-05T19:47:00Z</dcterms:created>
  <dcterms:modified xsi:type="dcterms:W3CDTF">2022-11-03T21:46:00Z</dcterms:modified>
</cp:coreProperties>
</file>