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CC7C6" w14:textId="22CB3B73" w:rsidR="000656E0" w:rsidRPr="00071E7E" w:rsidRDefault="000656E0" w:rsidP="00071E7E">
      <w:pPr>
        <w:spacing w:after="0" w:line="360" w:lineRule="auto"/>
        <w:rPr>
          <w:rFonts w:ascii="Calibri" w:hAnsi="Calibri" w:cs="Calibri"/>
          <w:b/>
        </w:rPr>
      </w:pPr>
      <w:bookmarkStart w:id="0" w:name="_Hlk65573094"/>
      <w:r w:rsidRPr="00071E7E">
        <w:rPr>
          <w:rFonts w:ascii="Calibri" w:hAnsi="Calibri" w:cs="Calibri"/>
          <w:b/>
        </w:rPr>
        <w:t xml:space="preserve">Załącznik nr </w:t>
      </w:r>
      <w:r w:rsidR="000F374D" w:rsidRPr="00071E7E">
        <w:rPr>
          <w:rFonts w:ascii="Calibri" w:hAnsi="Calibri" w:cs="Calibri"/>
          <w:b/>
        </w:rPr>
        <w:t>2</w:t>
      </w:r>
      <w:r w:rsidRPr="00071E7E">
        <w:rPr>
          <w:rFonts w:ascii="Calibri" w:hAnsi="Calibri" w:cs="Calibri"/>
          <w:b/>
        </w:rPr>
        <w:t xml:space="preserve"> do SWZ</w:t>
      </w:r>
    </w:p>
    <w:p w14:paraId="08F8F7EC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0AC02931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OŚWIADCZENIE </w:t>
      </w:r>
    </w:p>
    <w:p w14:paraId="0E095618" w14:textId="77777777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4B2D94E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1738A15A" w14:textId="2DAE59AC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vertAlign w:val="superscript"/>
          <w:lang w:eastAsia="pl-PL"/>
        </w:rPr>
      </w:pPr>
      <w:r w:rsidRPr="00071E7E">
        <w:rPr>
          <w:rFonts w:ascii="Calibri" w:eastAsia="Times New Roman" w:hAnsi="Calibri" w:cs="Calibri"/>
          <w:b/>
          <w:bCs/>
          <w:u w:val="single"/>
          <w:lang w:eastAsia="pl-PL"/>
        </w:rPr>
        <w:t>W ZAKRESIE PODSTAW WYKLUCZENIA Z POSTĘPOWANIA</w:t>
      </w:r>
      <w:r w:rsidRPr="00071E7E">
        <w:rPr>
          <w:rStyle w:val="Odwoanieprzypisudolnego"/>
          <w:rFonts w:ascii="Calibri" w:eastAsia="Times New Roman" w:hAnsi="Calibri" w:cs="Calibri"/>
          <w:b/>
          <w:bCs/>
          <w:u w:val="single"/>
          <w:lang w:eastAsia="pl-PL"/>
        </w:rPr>
        <w:footnoteReference w:id="1"/>
      </w:r>
    </w:p>
    <w:bookmarkEnd w:id="1"/>
    <w:p w14:paraId="42B4D078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6184334A" w14:textId="524BD846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27B09445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5" w:name="_Hlk530657609"/>
      <w:r w:rsidRPr="00071E7E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071E7E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C34F49B" w14:textId="493D22D4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76-200 Słupsk, ul. </w:t>
      </w:r>
      <w:r w:rsidR="00B96763">
        <w:rPr>
          <w:rFonts w:ascii="Calibri" w:eastAsia="Times New Roman" w:hAnsi="Calibri" w:cs="Calibri"/>
          <w:bCs/>
          <w:lang w:eastAsia="pl-PL"/>
        </w:rPr>
        <w:t xml:space="preserve">Artura </w:t>
      </w:r>
      <w:r w:rsidR="00672E16">
        <w:rPr>
          <w:rFonts w:ascii="Calibri" w:eastAsia="Times New Roman" w:hAnsi="Calibri" w:cs="Calibri"/>
          <w:bCs/>
          <w:lang w:eastAsia="pl-PL"/>
        </w:rPr>
        <w:t>Grottgera 13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5698BA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071E7E">
        <w:rPr>
          <w:rFonts w:ascii="Calibri" w:eastAsia="Times New Roman" w:hAnsi="Calibri" w:cs="Calibri"/>
          <w:b/>
          <w:lang w:eastAsia="pl-PL"/>
        </w:rPr>
        <w:t>Miasta Słupsk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3C3677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Plac Zwycięstwa 3, 76-200 Słupsk</w:t>
      </w:r>
      <w:bookmarkEnd w:id="5"/>
    </w:p>
    <w:p w14:paraId="10920353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4C963AA1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6" w:name="_Hlk36806734"/>
      <w:r w:rsidRPr="00071E7E">
        <w:rPr>
          <w:rFonts w:ascii="Calibri" w:eastAsia="Times New Roman" w:hAnsi="Calibri" w:cs="Calibri"/>
          <w:bCs/>
          <w:lang w:eastAsia="pl-PL"/>
        </w:rPr>
        <w:t>Platforma zakupowa</w:t>
      </w:r>
      <w:r w:rsidRPr="00071E7E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  <w:bookmarkEnd w:id="6"/>
    </w:p>
    <w:p w14:paraId="3A54042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4430724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val="en-US" w:eastAsia="pl-PL"/>
        </w:rPr>
        <w:t xml:space="preserve">e-mail: </w:t>
      </w:r>
      <w:hyperlink r:id="rId10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val="en-US" w:eastAsia="pl-PL"/>
          </w:rPr>
          <w:t>zamowienia@zimslupsk.</w:t>
        </w:r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pl</w:t>
        </w:r>
      </w:hyperlink>
      <w:r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r w:rsidRPr="00071E7E">
        <w:rPr>
          <w:rFonts w:ascii="Calibri" w:eastAsia="Calibri" w:hAnsi="Calibri" w:cs="Calibri"/>
          <w:bCs/>
        </w:rPr>
        <w:t xml:space="preserve"> </w:t>
      </w:r>
    </w:p>
    <w:p w14:paraId="119D28BF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C087CE7" w14:textId="3FB01AEC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7" w:name="_Hlk64881583"/>
      <w:r w:rsidRPr="00071E7E">
        <w:rPr>
          <w:rFonts w:ascii="Calibri" w:eastAsia="Times New Roman" w:hAnsi="Calibri" w:cs="Calibri"/>
          <w:b/>
          <w:bCs/>
          <w:lang w:eastAsia="pl-PL"/>
        </w:rPr>
        <w:t>WYKONAWCA:</w:t>
      </w:r>
      <w:r w:rsidR="00E30987" w:rsidRPr="00071E7E">
        <w:rPr>
          <w:rFonts w:ascii="Calibri" w:eastAsia="Times New Roman" w:hAnsi="Calibri" w:cs="Calibri"/>
          <w:lang w:eastAsia="pl-PL"/>
        </w:rPr>
        <w:t xml:space="preserve">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5530F323" w14:textId="7F65F501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7DAAB9E" w14:textId="6B40BD33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3AF67BAE" w14:textId="38D134A3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8" w:name="_Hlk19272628"/>
      <w:r w:rsidRPr="00071E7E">
        <w:rPr>
          <w:rFonts w:ascii="Calibri" w:eastAsia="Times New Roman" w:hAnsi="Calibri" w:cs="Calibri"/>
          <w:lang w:eastAsia="pl-PL"/>
        </w:rPr>
        <w:t xml:space="preserve">Nr telefonu: </w:t>
      </w:r>
      <w:r w:rsidR="00B80E22" w:rsidRPr="00071E7E">
        <w:rPr>
          <w:rFonts w:ascii="Calibri" w:eastAsia="Times New Roman" w:hAnsi="Calibri" w:cs="Calibri"/>
          <w:lang w:eastAsia="pl-PL"/>
        </w:rPr>
        <w:t>__________________</w:t>
      </w:r>
      <w:r w:rsidRPr="00071E7E">
        <w:rPr>
          <w:rFonts w:ascii="Calibri" w:eastAsia="Times New Roman" w:hAnsi="Calibri" w:cs="Calibri"/>
          <w:lang w:eastAsia="pl-PL"/>
        </w:rPr>
        <w:t xml:space="preserve"> e-mail: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</w:t>
      </w:r>
    </w:p>
    <w:p w14:paraId="6F50BE3C" w14:textId="77777777" w:rsidR="00BF1B38" w:rsidRPr="00071E7E" w:rsidRDefault="00BF1B38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0D9FB330" w14:textId="01792DC9" w:rsidR="006E2F3A" w:rsidRPr="00071E7E" w:rsidRDefault="006E2F3A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Na potrzeby postępowania o udzielenie zamówienia publicznego</w:t>
      </w:r>
      <w:r w:rsidR="00A55748" w:rsidRPr="00071E7E">
        <w:rPr>
          <w:rFonts w:ascii="Calibri" w:eastAsia="Times New Roman" w:hAnsi="Calibri" w:cs="Calibri"/>
          <w:lang w:eastAsia="pl-PL"/>
        </w:rPr>
        <w:t xml:space="preserve"> prowadzonego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w trybie podstawowym bez negocjacji </w:t>
      </w:r>
      <w:bookmarkStart w:id="10" w:name="_Hlk11741589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(art. 275 pkt 1 ustawy </w:t>
      </w:r>
      <w:proofErr w:type="spellStart"/>
      <w:r w:rsidR="00B9081E" w:rsidRPr="00071E7E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) na </w:t>
      </w:r>
      <w:bookmarkStart w:id="11" w:name="_Hlk10791084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587D77">
        <w:rPr>
          <w:rFonts w:ascii="Calibri" w:eastAsia="Times New Roman" w:hAnsi="Calibri" w:cs="Calibri"/>
          <w:bCs/>
          <w:lang w:eastAsia="pl-PL"/>
        </w:rPr>
        <w:t>robót budowlanych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pn. </w:t>
      </w:r>
      <w:r w:rsidR="00F63744">
        <w:rPr>
          <w:rFonts w:ascii="Calibri" w:eastAsia="Times New Roman" w:hAnsi="Calibri" w:cs="Calibri"/>
          <w:b/>
          <w:bCs/>
          <w:lang w:eastAsia="pl-PL"/>
        </w:rPr>
        <w:t>P</w:t>
      </w:r>
      <w:r w:rsidR="00FF447D">
        <w:rPr>
          <w:rFonts w:ascii="Calibri" w:eastAsia="Times New Roman" w:hAnsi="Calibri" w:cs="Calibri"/>
          <w:b/>
          <w:bCs/>
          <w:lang w:eastAsia="pl-PL"/>
        </w:rPr>
        <w:t>rac</w:t>
      </w:r>
      <w:r w:rsidR="00F63744">
        <w:rPr>
          <w:rFonts w:ascii="Calibri" w:eastAsia="Times New Roman" w:hAnsi="Calibri" w:cs="Calibri"/>
          <w:b/>
          <w:bCs/>
          <w:lang w:eastAsia="pl-PL"/>
        </w:rPr>
        <w:t>e</w:t>
      </w:r>
      <w:r w:rsidR="00FF447D">
        <w:rPr>
          <w:rFonts w:ascii="Calibri" w:eastAsia="Times New Roman" w:hAnsi="Calibri" w:cs="Calibri"/>
          <w:b/>
          <w:bCs/>
          <w:lang w:eastAsia="pl-PL"/>
        </w:rPr>
        <w:t xml:space="preserve"> konserwatorski</w:t>
      </w:r>
      <w:r w:rsidR="00F63744">
        <w:rPr>
          <w:rFonts w:ascii="Calibri" w:eastAsia="Times New Roman" w:hAnsi="Calibri" w:cs="Calibri"/>
          <w:b/>
          <w:bCs/>
          <w:lang w:eastAsia="pl-PL"/>
        </w:rPr>
        <w:t>e</w:t>
      </w:r>
      <w:r w:rsidR="00FF447D">
        <w:rPr>
          <w:rFonts w:ascii="Calibri" w:eastAsia="Times New Roman" w:hAnsi="Calibri" w:cs="Calibri"/>
          <w:b/>
          <w:bCs/>
          <w:lang w:eastAsia="pl-PL"/>
        </w:rPr>
        <w:t xml:space="preserve"> i restauratorski</w:t>
      </w:r>
      <w:r w:rsidR="00F63744">
        <w:rPr>
          <w:rFonts w:ascii="Calibri" w:eastAsia="Times New Roman" w:hAnsi="Calibri" w:cs="Calibri"/>
          <w:b/>
          <w:bCs/>
          <w:lang w:eastAsia="pl-PL"/>
        </w:rPr>
        <w:t>e</w:t>
      </w:r>
      <w:r w:rsidR="00FF447D">
        <w:rPr>
          <w:rFonts w:ascii="Calibri" w:eastAsia="Times New Roman" w:hAnsi="Calibri" w:cs="Calibri"/>
          <w:b/>
          <w:bCs/>
          <w:lang w:eastAsia="pl-PL"/>
        </w:rPr>
        <w:t xml:space="preserve"> średniowiecznych murów miejskich w Słupsku</w:t>
      </w:r>
      <w:r w:rsidR="00B9081E" w:rsidRPr="00071E7E">
        <w:rPr>
          <w:rFonts w:ascii="Calibri" w:eastAsia="Times New Roman" w:hAnsi="Calibri" w:cs="Calibri"/>
          <w:b/>
          <w:lang w:eastAsia="pl-PL"/>
        </w:rPr>
        <w:t>,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bookmarkEnd w:id="10"/>
      <w:bookmarkEnd w:id="11"/>
      <w:r w:rsidRPr="00071E7E">
        <w:rPr>
          <w:rFonts w:ascii="Calibri" w:eastAsia="Times New Roman" w:hAnsi="Calibri" w:cs="Calibri"/>
          <w:lang w:eastAsia="pl-PL"/>
        </w:rPr>
        <w:t xml:space="preserve">oświadczam, </w:t>
      </w:r>
      <w:bookmarkEnd w:id="9"/>
      <w:r w:rsidRPr="00071E7E">
        <w:rPr>
          <w:rFonts w:ascii="Calibri" w:eastAsia="Times New Roman" w:hAnsi="Calibri" w:cs="Calibri"/>
          <w:lang w:eastAsia="pl-PL"/>
        </w:rPr>
        <w:t xml:space="preserve">że na dzień składania ofert nie podlegam wykluczeniu z postępowania na podstawie art. 108 ust. 1 </w:t>
      </w:r>
      <w:r w:rsidR="006448C6" w:rsidRPr="00071E7E">
        <w:rPr>
          <w:rFonts w:ascii="Calibri" w:eastAsia="Times New Roman" w:hAnsi="Calibri" w:cs="Calibri"/>
          <w:lang w:eastAsia="pl-PL"/>
        </w:rPr>
        <w:t xml:space="preserve">oraz </w:t>
      </w:r>
      <w:r w:rsidRPr="00071E7E">
        <w:rPr>
          <w:rFonts w:ascii="Calibri" w:eastAsia="Times New Roman" w:hAnsi="Calibri" w:cs="Calibri"/>
          <w:lang w:eastAsia="pl-PL"/>
        </w:rPr>
        <w:t xml:space="preserve">art. 109 ust. 1 pkt 4 ustawy </w:t>
      </w:r>
      <w:r w:rsidR="006448C6" w:rsidRPr="00071E7E">
        <w:rPr>
          <w:rFonts w:ascii="Calibri" w:eastAsia="Times New Roman" w:hAnsi="Calibri" w:cs="Calibri"/>
          <w:lang w:eastAsia="pl-PL"/>
        </w:rPr>
        <w:t>z dnia 11 września 2019 r Prawo zamówień publicznych</w:t>
      </w:r>
      <w:r w:rsidR="00B03AB6">
        <w:rPr>
          <w:rFonts w:ascii="Calibri" w:eastAsia="Times New Roman" w:hAnsi="Calibri" w:cs="Calibri"/>
          <w:lang w:eastAsia="pl-PL"/>
        </w:rPr>
        <w:t xml:space="preserve"> </w:t>
      </w:r>
      <w:r w:rsidR="00B03AB6" w:rsidRPr="00B03AB6">
        <w:rPr>
          <w:rFonts w:ascii="Calibri" w:eastAsia="Times New Roman" w:hAnsi="Calibri" w:cs="Calibri"/>
          <w:lang w:eastAsia="pl-PL"/>
        </w:rPr>
        <w:t>oraz art. 7 ust. 1 ustawy z dnia 13 kwietnia 2022 r. o szczególnych rozwiązaniach w zakresie przeciwdziałania wspieraniu agresji na Ukrainę</w:t>
      </w:r>
      <w:r w:rsidR="00B03AB6">
        <w:rPr>
          <w:rFonts w:ascii="Calibri" w:eastAsia="Times New Roman" w:hAnsi="Calibri" w:cs="Calibri"/>
          <w:lang w:eastAsia="pl-PL"/>
        </w:rPr>
        <w:t xml:space="preserve"> </w:t>
      </w:r>
      <w:r w:rsidR="00B03AB6" w:rsidRPr="00B03AB6">
        <w:rPr>
          <w:rFonts w:ascii="Calibri" w:eastAsia="Times New Roman" w:hAnsi="Calibri" w:cs="Calibri"/>
          <w:lang w:eastAsia="pl-PL"/>
        </w:rPr>
        <w:t>oraz służących ochronie bezpieczeństwa narodowego</w:t>
      </w:r>
      <w:r w:rsidR="006448C6" w:rsidRPr="00071E7E">
        <w:rPr>
          <w:rFonts w:ascii="Calibri" w:eastAsia="Times New Roman" w:hAnsi="Calibri" w:cs="Calibri"/>
          <w:lang w:eastAsia="pl-PL"/>
        </w:rPr>
        <w:t>.</w:t>
      </w:r>
    </w:p>
    <w:p w14:paraId="0BA11F07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232C179" w14:textId="71D35FD8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 xml:space="preserve">Oświadczam, że na dzień składania ofert zachodzą w stosunku do mnie podstawy wykluczenia z postępowania na podstawie art. </w:t>
      </w:r>
      <w:r w:rsidR="00B80E22" w:rsidRPr="00071E7E">
        <w:rPr>
          <w:rFonts w:ascii="Calibri" w:eastAsia="Times New Roman" w:hAnsi="Calibri" w:cs="Calibri"/>
          <w:lang w:eastAsia="pl-PL"/>
        </w:rPr>
        <w:t>________</w:t>
      </w:r>
      <w:r w:rsidRPr="00071E7E">
        <w:rPr>
          <w:rFonts w:ascii="Calibri" w:eastAsia="Times New Roman" w:hAnsi="Calibri" w:cs="Calibri"/>
          <w:lang w:eastAsia="pl-PL"/>
        </w:rPr>
        <w:t xml:space="preserve"> ustawy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Pzp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</w:t>
      </w:r>
      <w:r w:rsidRPr="00071E7E">
        <w:rPr>
          <w:rFonts w:ascii="Calibri" w:eastAsia="Times New Roman" w:hAnsi="Calibri" w:cs="Calibri"/>
          <w:i/>
          <w:iCs/>
          <w:lang w:eastAsia="pl-PL"/>
        </w:rPr>
        <w:t xml:space="preserve">(podać mającą zastosowanie podstawę wykluczenia </w:t>
      </w:r>
      <w:r w:rsidRPr="00071E7E">
        <w:rPr>
          <w:rFonts w:ascii="Calibri" w:eastAsia="Times New Roman" w:hAnsi="Calibri" w:cs="Calibri"/>
          <w:i/>
          <w:iCs/>
          <w:lang w:eastAsia="pl-PL"/>
        </w:rPr>
        <w:lastRenderedPageBreak/>
        <w:t>spośród wymienionych w art. 108 ust. 1 lub art. 109 ust. 1 pkt 4 Ustawy Pzp).</w:t>
      </w:r>
      <w:r w:rsidRPr="00071E7E">
        <w:rPr>
          <w:rFonts w:ascii="Calibri" w:eastAsia="Times New Roman" w:hAnsi="Calibri" w:cs="Calibri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Pzp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podjąłem/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podjeliśmy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następujące środki naprawcze: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______________________________________________________________________</w:t>
      </w:r>
      <w:r w:rsidR="009B51BC">
        <w:rPr>
          <w:rFonts w:ascii="Calibri" w:eastAsia="Times New Roman" w:hAnsi="Calibri" w:cs="Calibri"/>
          <w:lang w:eastAsia="pl-PL"/>
        </w:rPr>
        <w:t>_</w:t>
      </w:r>
    </w:p>
    <w:p w14:paraId="60351892" w14:textId="77777777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D587F08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highlight w:val="lightGray"/>
          <w:lang w:eastAsia="pl-PL"/>
        </w:rPr>
      </w:pPr>
    </w:p>
    <w:p w14:paraId="6253CAF4" w14:textId="5581BDBA" w:rsidR="00E30987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362A9328" w14:textId="4DE2BBEA" w:rsidR="006448C6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 xml:space="preserve">Oświadczam, że wszystkie informacje podane w niniejszym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oswiadczeniu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  <w:bookmarkStart w:id="12" w:name="_Hlk65579333"/>
    </w:p>
    <w:bookmarkEnd w:id="12"/>
    <w:p w14:paraId="4283BEEF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74085874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606EB395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0AD517E0" w14:textId="7F3647D5" w:rsidR="00095566" w:rsidRPr="00071E7E" w:rsidRDefault="008045D7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3" w:name="_Hlk74825597"/>
      <w:r w:rsidRPr="00071E7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bookmarkEnd w:id="13"/>
      <w:r w:rsidRPr="00071E7E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095566" w:rsidRPr="00071E7E" w:rsidSect="00560BC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24525" w14:textId="77777777" w:rsidR="00705E53" w:rsidRDefault="00705E53" w:rsidP="00597E0F">
      <w:pPr>
        <w:spacing w:after="0" w:line="240" w:lineRule="auto"/>
      </w:pPr>
      <w:r>
        <w:separator/>
      </w:r>
    </w:p>
  </w:endnote>
  <w:endnote w:type="continuationSeparator" w:id="0">
    <w:p w14:paraId="6D93A564" w14:textId="77777777" w:rsidR="00705E53" w:rsidRDefault="00705E53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9F6B6" w14:textId="77777777" w:rsidR="00705E53" w:rsidRDefault="00705E53" w:rsidP="00597E0F">
      <w:pPr>
        <w:spacing w:after="0" w:line="240" w:lineRule="auto"/>
      </w:pPr>
      <w:r>
        <w:separator/>
      </w:r>
    </w:p>
  </w:footnote>
  <w:footnote w:type="continuationSeparator" w:id="0">
    <w:p w14:paraId="5685AA2C" w14:textId="77777777" w:rsidR="00705E53" w:rsidRDefault="00705E53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376AC" w14:textId="77777777" w:rsidR="000631EB" w:rsidRDefault="000631EB" w:rsidP="008569D4">
    <w:pPr>
      <w:pStyle w:val="Nagwek"/>
      <w:rPr>
        <w:bCs/>
      </w:rPr>
    </w:pPr>
  </w:p>
  <w:p w14:paraId="03B9C731" w14:textId="77777777" w:rsidR="00FD5D1A" w:rsidRDefault="00FD5D1A" w:rsidP="008569D4">
    <w:pPr>
      <w:pStyle w:val="Nagwek"/>
      <w:rPr>
        <w:bCs/>
      </w:rPr>
    </w:pPr>
  </w:p>
  <w:p w14:paraId="166B5AF8" w14:textId="39782867" w:rsidR="008569D4" w:rsidRDefault="008569D4" w:rsidP="008569D4">
    <w:pPr>
      <w:pStyle w:val="Nagwek"/>
      <w:rPr>
        <w:bCs/>
      </w:rPr>
    </w:pPr>
    <w:r w:rsidRPr="00AF6E1D">
      <w:rPr>
        <w:bCs/>
      </w:rPr>
      <w:t>ZP.261</w:t>
    </w:r>
    <w:r w:rsidR="00E306BF">
      <w:rPr>
        <w:bCs/>
      </w:rPr>
      <w:t>.3</w:t>
    </w:r>
    <w:r w:rsidR="0047602A">
      <w:rPr>
        <w:bCs/>
      </w:rPr>
      <w:t>2</w:t>
    </w:r>
    <w:r w:rsidR="00E306BF">
      <w:rPr>
        <w:bCs/>
      </w:rPr>
      <w:t>.</w:t>
    </w:r>
    <w:r w:rsidRPr="00AF6E1D">
      <w:rPr>
        <w:bCs/>
      </w:rPr>
      <w:t>202</w:t>
    </w:r>
    <w:r w:rsidR="009C39C1" w:rsidRPr="00AF6E1D">
      <w:rPr>
        <w:bCs/>
      </w:rPr>
      <w:t>4</w:t>
    </w:r>
    <w:r w:rsidRPr="00AF6E1D">
      <w:rPr>
        <w:bCs/>
      </w:rPr>
      <w:t>.ZP</w:t>
    </w:r>
    <w:r w:rsidR="006E3320">
      <w:rPr>
        <w:bCs/>
      </w:rPr>
      <w:t>3</w:t>
    </w:r>
  </w:p>
  <w:p w14:paraId="7E31DA60" w14:textId="77777777" w:rsidR="000631EB" w:rsidRPr="008569D4" w:rsidRDefault="000631EB" w:rsidP="008569D4">
    <w:pPr>
      <w:pStyle w:val="Nagwek"/>
      <w:rPr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7B2CB" w14:textId="77777777" w:rsidR="00FD5D1A" w:rsidRDefault="00FD5D1A" w:rsidP="0075742A">
    <w:pPr>
      <w:pStyle w:val="Nagwek"/>
      <w:rPr>
        <w:rFonts w:ascii="Calibri" w:hAnsi="Calibri" w:cs="Calibri"/>
        <w:bCs/>
      </w:rPr>
    </w:pPr>
    <w:bookmarkStart w:id="14" w:name="_Hlk63341377"/>
    <w:bookmarkStart w:id="15" w:name="_Hlk63341378"/>
    <w:bookmarkStart w:id="16" w:name="_Hlk65656163"/>
    <w:bookmarkStart w:id="17" w:name="_Hlk65656164"/>
    <w:bookmarkStart w:id="18" w:name="_Hlk65656166"/>
    <w:bookmarkStart w:id="19" w:name="_Hlk65656167"/>
  </w:p>
  <w:p w14:paraId="24C1DD1C" w14:textId="77777777" w:rsidR="00FD5D1A" w:rsidRDefault="00FD5D1A" w:rsidP="0075742A">
    <w:pPr>
      <w:pStyle w:val="Nagwek"/>
      <w:rPr>
        <w:rFonts w:ascii="Calibri" w:hAnsi="Calibri" w:cs="Calibri"/>
        <w:bCs/>
      </w:rPr>
    </w:pPr>
  </w:p>
  <w:p w14:paraId="4EEA936F" w14:textId="1DBA80A2" w:rsidR="006349C9" w:rsidRDefault="008569D4" w:rsidP="0075742A">
    <w:pPr>
      <w:pStyle w:val="Nagwek"/>
      <w:rPr>
        <w:rFonts w:ascii="Calibri" w:hAnsi="Calibri" w:cs="Calibri"/>
        <w:bCs/>
      </w:rPr>
    </w:pPr>
    <w:r w:rsidRPr="00051BC9">
      <w:rPr>
        <w:rFonts w:ascii="Calibri" w:hAnsi="Calibri" w:cs="Calibri"/>
        <w:bCs/>
      </w:rPr>
      <w:t>ZP.</w:t>
    </w:r>
    <w:r w:rsidRPr="00AF6E1D">
      <w:rPr>
        <w:rFonts w:ascii="Calibri" w:hAnsi="Calibri" w:cs="Calibri"/>
        <w:bCs/>
      </w:rPr>
      <w:t>261</w:t>
    </w:r>
    <w:r w:rsidR="00E306BF">
      <w:rPr>
        <w:rFonts w:ascii="Calibri" w:hAnsi="Calibri" w:cs="Calibri"/>
        <w:bCs/>
      </w:rPr>
      <w:t>.3</w:t>
    </w:r>
    <w:r w:rsidR="0047602A">
      <w:rPr>
        <w:rFonts w:ascii="Calibri" w:hAnsi="Calibri" w:cs="Calibri"/>
        <w:bCs/>
      </w:rPr>
      <w:t>2</w:t>
    </w:r>
    <w:r w:rsidR="00E306BF">
      <w:rPr>
        <w:rFonts w:ascii="Calibri" w:hAnsi="Calibri" w:cs="Calibri"/>
        <w:bCs/>
      </w:rPr>
      <w:t>.</w:t>
    </w:r>
    <w:r w:rsidRPr="00AF6E1D">
      <w:rPr>
        <w:rFonts w:ascii="Calibri" w:hAnsi="Calibri" w:cs="Calibri"/>
        <w:bCs/>
      </w:rPr>
      <w:t>202</w:t>
    </w:r>
    <w:r w:rsidR="009C39C1" w:rsidRPr="00AF6E1D">
      <w:rPr>
        <w:rFonts w:ascii="Calibri" w:hAnsi="Calibri" w:cs="Calibri"/>
        <w:bCs/>
      </w:rPr>
      <w:t>4</w:t>
    </w:r>
    <w:r w:rsidRPr="00AF6E1D">
      <w:rPr>
        <w:rFonts w:ascii="Calibri" w:hAnsi="Calibri" w:cs="Calibri"/>
        <w:bCs/>
      </w:rPr>
      <w:t>.ZP</w:t>
    </w:r>
    <w:bookmarkEnd w:id="14"/>
    <w:bookmarkEnd w:id="15"/>
    <w:bookmarkEnd w:id="16"/>
    <w:bookmarkEnd w:id="17"/>
    <w:bookmarkEnd w:id="18"/>
    <w:bookmarkEnd w:id="19"/>
    <w:r w:rsidR="00FF447D">
      <w:rPr>
        <w:rFonts w:ascii="Calibri" w:hAnsi="Calibri" w:cs="Calibri"/>
        <w:bCs/>
      </w:rPr>
      <w:t>3</w:t>
    </w:r>
  </w:p>
  <w:p w14:paraId="69260DBD" w14:textId="77777777" w:rsidR="000631EB" w:rsidRPr="00071E7E" w:rsidRDefault="000631EB" w:rsidP="0075742A">
    <w:pPr>
      <w:pStyle w:val="Nagwek"/>
      <w:rPr>
        <w:rFonts w:ascii="Calibri" w:hAnsi="Calibri" w:cs="Calibri"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045758">
    <w:abstractNumId w:val="72"/>
  </w:num>
  <w:num w:numId="2" w16cid:durableId="554508640">
    <w:abstractNumId w:val="40"/>
  </w:num>
  <w:num w:numId="3" w16cid:durableId="1753316418">
    <w:abstractNumId w:val="65"/>
  </w:num>
  <w:num w:numId="4" w16cid:durableId="463158112">
    <w:abstractNumId w:val="50"/>
  </w:num>
  <w:num w:numId="5" w16cid:durableId="201787661">
    <w:abstractNumId w:val="47"/>
  </w:num>
  <w:num w:numId="6" w16cid:durableId="1511065013">
    <w:abstractNumId w:val="80"/>
  </w:num>
  <w:num w:numId="7" w16cid:durableId="1518500169">
    <w:abstractNumId w:val="19"/>
  </w:num>
  <w:num w:numId="8" w16cid:durableId="728963897">
    <w:abstractNumId w:val="53"/>
  </w:num>
  <w:num w:numId="9" w16cid:durableId="1654405090">
    <w:abstractNumId w:val="0"/>
  </w:num>
  <w:num w:numId="10" w16cid:durableId="27488324">
    <w:abstractNumId w:val="1"/>
  </w:num>
  <w:num w:numId="11" w16cid:durableId="1108044579">
    <w:abstractNumId w:val="2"/>
  </w:num>
  <w:num w:numId="12" w16cid:durableId="182016905">
    <w:abstractNumId w:val="3"/>
  </w:num>
  <w:num w:numId="13" w16cid:durableId="407384514">
    <w:abstractNumId w:val="4"/>
  </w:num>
  <w:num w:numId="14" w16cid:durableId="1918326167">
    <w:abstractNumId w:val="7"/>
  </w:num>
  <w:num w:numId="15" w16cid:durableId="362294086">
    <w:abstractNumId w:val="9"/>
  </w:num>
  <w:num w:numId="16" w16cid:durableId="1316185438">
    <w:abstractNumId w:val="10"/>
  </w:num>
  <w:num w:numId="17" w16cid:durableId="794829588">
    <w:abstractNumId w:val="11"/>
  </w:num>
  <w:num w:numId="18" w16cid:durableId="944728006">
    <w:abstractNumId w:val="12"/>
  </w:num>
  <w:num w:numId="19" w16cid:durableId="723020211">
    <w:abstractNumId w:val="16"/>
  </w:num>
  <w:num w:numId="20" w16cid:durableId="737899955">
    <w:abstractNumId w:val="17"/>
  </w:num>
  <w:num w:numId="21" w16cid:durableId="2019767621">
    <w:abstractNumId w:val="18"/>
  </w:num>
  <w:num w:numId="22" w16cid:durableId="1434398733">
    <w:abstractNumId w:val="20"/>
  </w:num>
  <w:num w:numId="23" w16cid:durableId="1079181907">
    <w:abstractNumId w:val="21"/>
  </w:num>
  <w:num w:numId="24" w16cid:durableId="1793667073">
    <w:abstractNumId w:val="22"/>
  </w:num>
  <w:num w:numId="25" w16cid:durableId="977103260">
    <w:abstractNumId w:val="23"/>
  </w:num>
  <w:num w:numId="26" w16cid:durableId="1573081450">
    <w:abstractNumId w:val="24"/>
  </w:num>
  <w:num w:numId="27" w16cid:durableId="1774782118">
    <w:abstractNumId w:val="25"/>
  </w:num>
  <w:num w:numId="28" w16cid:durableId="951741763">
    <w:abstractNumId w:val="52"/>
  </w:num>
  <w:num w:numId="29" w16cid:durableId="1818764394">
    <w:abstractNumId w:val="76"/>
  </w:num>
  <w:num w:numId="30" w16cid:durableId="434330342">
    <w:abstractNumId w:val="59"/>
  </w:num>
  <w:num w:numId="31" w16cid:durableId="130707565">
    <w:abstractNumId w:val="62"/>
  </w:num>
  <w:num w:numId="32" w16cid:durableId="1476223056">
    <w:abstractNumId w:val="35"/>
  </w:num>
  <w:num w:numId="33" w16cid:durableId="554050180">
    <w:abstractNumId w:val="48"/>
  </w:num>
  <w:num w:numId="34" w16cid:durableId="1505777357">
    <w:abstractNumId w:val="73"/>
  </w:num>
  <w:num w:numId="35" w16cid:durableId="766773537">
    <w:abstractNumId w:val="46"/>
  </w:num>
  <w:num w:numId="36" w16cid:durableId="1331984533">
    <w:abstractNumId w:val="84"/>
  </w:num>
  <w:num w:numId="37" w16cid:durableId="607541001">
    <w:abstractNumId w:val="57"/>
  </w:num>
  <w:num w:numId="38" w16cid:durableId="1414552384">
    <w:abstractNumId w:val="41"/>
  </w:num>
  <w:num w:numId="39" w16cid:durableId="539437421">
    <w:abstractNumId w:val="79"/>
  </w:num>
  <w:num w:numId="40" w16cid:durableId="1702049128">
    <w:abstractNumId w:val="70"/>
  </w:num>
  <w:num w:numId="41" w16cid:durableId="1018240145">
    <w:abstractNumId w:val="37"/>
  </w:num>
  <w:num w:numId="42" w16cid:durableId="2005669528">
    <w:abstractNumId w:val="86"/>
  </w:num>
  <w:num w:numId="43" w16cid:durableId="267352294">
    <w:abstractNumId w:val="81"/>
  </w:num>
  <w:num w:numId="44" w16cid:durableId="124348534">
    <w:abstractNumId w:val="45"/>
  </w:num>
  <w:num w:numId="45" w16cid:durableId="671878072">
    <w:abstractNumId w:val="38"/>
  </w:num>
  <w:num w:numId="46" w16cid:durableId="1391153088">
    <w:abstractNumId w:val="75"/>
  </w:num>
  <w:num w:numId="47" w16cid:durableId="831020473">
    <w:abstractNumId w:val="68"/>
  </w:num>
  <w:num w:numId="48" w16cid:durableId="528760654">
    <w:abstractNumId w:val="56"/>
  </w:num>
  <w:num w:numId="49" w16cid:durableId="1916161350">
    <w:abstractNumId w:val="83"/>
  </w:num>
  <w:num w:numId="50" w16cid:durableId="417017114">
    <w:abstractNumId w:val="58"/>
  </w:num>
  <w:num w:numId="51" w16cid:durableId="932712847">
    <w:abstractNumId w:val="39"/>
  </w:num>
  <w:num w:numId="52" w16cid:durableId="392386468">
    <w:abstractNumId w:val="51"/>
  </w:num>
  <w:num w:numId="53" w16cid:durableId="209730809">
    <w:abstractNumId w:val="88"/>
  </w:num>
  <w:num w:numId="54" w16cid:durableId="725221973">
    <w:abstractNumId w:val="69"/>
  </w:num>
  <w:num w:numId="55" w16cid:durableId="294988902">
    <w:abstractNumId w:val="64"/>
  </w:num>
  <w:num w:numId="56" w16cid:durableId="919292163">
    <w:abstractNumId w:val="67"/>
  </w:num>
  <w:num w:numId="57" w16cid:durableId="1049691854">
    <w:abstractNumId w:val="78"/>
  </w:num>
  <w:num w:numId="58" w16cid:durableId="549457941">
    <w:abstractNumId w:val="42"/>
  </w:num>
  <w:num w:numId="59" w16cid:durableId="931204957">
    <w:abstractNumId w:val="77"/>
  </w:num>
  <w:num w:numId="60" w16cid:durableId="1893301187">
    <w:abstractNumId w:val="87"/>
  </w:num>
  <w:num w:numId="61" w16cid:durableId="465395418">
    <w:abstractNumId w:val="85"/>
  </w:num>
  <w:num w:numId="62" w16cid:durableId="1664889536">
    <w:abstractNumId w:val="60"/>
  </w:num>
  <w:num w:numId="63" w16cid:durableId="152114049">
    <w:abstractNumId w:val="66"/>
  </w:num>
  <w:num w:numId="64" w16cid:durableId="1412044679">
    <w:abstractNumId w:val="44"/>
  </w:num>
  <w:num w:numId="65" w16cid:durableId="210382028">
    <w:abstractNumId w:val="43"/>
  </w:num>
  <w:num w:numId="66" w16cid:durableId="1053501030">
    <w:abstractNumId w:val="54"/>
  </w:num>
  <w:num w:numId="67" w16cid:durableId="1647471198">
    <w:abstractNumId w:val="55"/>
  </w:num>
  <w:num w:numId="68" w16cid:durableId="825243327">
    <w:abstractNumId w:val="74"/>
  </w:num>
  <w:num w:numId="69" w16cid:durableId="1458256096">
    <w:abstractNumId w:val="63"/>
  </w:num>
  <w:num w:numId="70" w16cid:durableId="1929150228">
    <w:abstractNumId w:val="49"/>
  </w:num>
  <w:num w:numId="71" w16cid:durableId="1834375898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9DB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BC9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1EB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7E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A7400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92A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07DE7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41F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28B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2A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0FD4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B09"/>
    <w:rsid w:val="00506D05"/>
    <w:rsid w:val="00506D3F"/>
    <w:rsid w:val="0050733B"/>
    <w:rsid w:val="00507B06"/>
    <w:rsid w:val="00507E3D"/>
    <w:rsid w:val="00510C42"/>
    <w:rsid w:val="0051113A"/>
    <w:rsid w:val="005111F3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0BCF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77"/>
    <w:rsid w:val="00587DA6"/>
    <w:rsid w:val="00591E97"/>
    <w:rsid w:val="005927C7"/>
    <w:rsid w:val="005927F0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676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18C8"/>
    <w:rsid w:val="00611D9E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49C9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E16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B8A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320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5E53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42A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E6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3DA4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4D76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6C50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1C7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0CD7"/>
    <w:rsid w:val="00940FE5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3910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67E3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1BC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39C1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C5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1A9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45B3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68C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6E1D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3AB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0E22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460"/>
    <w:rsid w:val="00B96763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0D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2034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B46"/>
    <w:rsid w:val="00E22CD3"/>
    <w:rsid w:val="00E23030"/>
    <w:rsid w:val="00E23353"/>
    <w:rsid w:val="00E237F2"/>
    <w:rsid w:val="00E23B92"/>
    <w:rsid w:val="00E23C48"/>
    <w:rsid w:val="00E245B0"/>
    <w:rsid w:val="00E24DC3"/>
    <w:rsid w:val="00E254DE"/>
    <w:rsid w:val="00E25C26"/>
    <w:rsid w:val="00E26302"/>
    <w:rsid w:val="00E2774A"/>
    <w:rsid w:val="00E3011A"/>
    <w:rsid w:val="00E30345"/>
    <w:rsid w:val="00E30660"/>
    <w:rsid w:val="00E306BF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3744"/>
    <w:rsid w:val="00F6412E"/>
    <w:rsid w:val="00F643AD"/>
    <w:rsid w:val="00F64E8C"/>
    <w:rsid w:val="00F64F5A"/>
    <w:rsid w:val="00F65865"/>
    <w:rsid w:val="00F65DE9"/>
    <w:rsid w:val="00F6618C"/>
    <w:rsid w:val="00F66427"/>
    <w:rsid w:val="00F66F04"/>
    <w:rsid w:val="00F673C4"/>
    <w:rsid w:val="00F67A54"/>
    <w:rsid w:val="00F67F87"/>
    <w:rsid w:val="00F70544"/>
    <w:rsid w:val="00F71391"/>
    <w:rsid w:val="00F71A45"/>
    <w:rsid w:val="00F723D0"/>
    <w:rsid w:val="00F7364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5D1A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447D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Karolina Dobak-Kaniak</cp:lastModifiedBy>
  <cp:revision>56</cp:revision>
  <cp:lastPrinted>2022-11-15T07:49:00Z</cp:lastPrinted>
  <dcterms:created xsi:type="dcterms:W3CDTF">2021-02-22T08:36:00Z</dcterms:created>
  <dcterms:modified xsi:type="dcterms:W3CDTF">2024-08-28T06:33:00Z</dcterms:modified>
</cp:coreProperties>
</file>