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0E61A" w14:textId="1E7F75F4" w:rsidR="00DA509A" w:rsidRPr="00EC0ED8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90420C" w:rsidRPr="00EC0ED8">
        <w:rPr>
          <w:rFonts w:ascii="Cambria" w:hAnsi="Cambria" w:cs="Arial"/>
          <w:sz w:val="20"/>
          <w:szCs w:val="20"/>
        </w:rPr>
        <w:t xml:space="preserve">                 </w:t>
      </w:r>
      <w:r w:rsidR="00E23EF5" w:rsidRPr="00EC0ED8">
        <w:rPr>
          <w:rFonts w:ascii="Cambria" w:hAnsi="Cambria" w:cs="Arial"/>
          <w:sz w:val="20"/>
          <w:szCs w:val="20"/>
        </w:rPr>
        <w:t xml:space="preserve">                              </w:t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Pr="00EC0ED8">
        <w:rPr>
          <w:rFonts w:ascii="Cambria" w:hAnsi="Cambria" w:cs="Arial"/>
          <w:sz w:val="20"/>
          <w:szCs w:val="20"/>
        </w:rPr>
        <w:t xml:space="preserve"> 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  <w:t xml:space="preserve">                                  </w:t>
      </w:r>
    </w:p>
    <w:p w14:paraId="03082C65" w14:textId="4EAA0CD6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………………  </w:t>
      </w:r>
      <w:proofErr w:type="spellStart"/>
      <w:r w:rsidRPr="00EC0ED8">
        <w:rPr>
          <w:rFonts w:ascii="Cambria" w:hAnsi="Cambria" w:cs="Arial"/>
          <w:sz w:val="20"/>
          <w:szCs w:val="20"/>
        </w:rPr>
        <w:t>dn</w:t>
      </w:r>
      <w:proofErr w:type="spellEnd"/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125E67">
        <w:rPr>
          <w:rFonts w:ascii="Cambria" w:hAnsi="Cambria" w:cs="Arial"/>
          <w:sz w:val="20"/>
          <w:szCs w:val="20"/>
        </w:rPr>
        <w:t>4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6B9BD3F7" w14:textId="5B13D129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</w:t>
      </w:r>
      <w:r w:rsidR="004D4672">
        <w:rPr>
          <w:rFonts w:ascii="Cambria" w:hAnsi="Cambria" w:cs="Arial"/>
          <w:sz w:val="20"/>
          <w:szCs w:val="20"/>
        </w:rPr>
        <w:t>.</w:t>
      </w:r>
      <w:r w:rsidR="00DA509A" w:rsidRPr="00EC0ED8">
        <w:rPr>
          <w:rFonts w:ascii="Cambria" w:hAnsi="Cambria" w:cs="Arial"/>
          <w:sz w:val="20"/>
          <w:szCs w:val="20"/>
        </w:rPr>
        <w:t>.................</w:t>
      </w:r>
    </w:p>
    <w:p w14:paraId="541F8A31" w14:textId="07E1FB82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9055417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5AC5C7FB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1FC0B2DD" w14:textId="2B93E5F2" w:rsidR="00DE45EB" w:rsidRPr="00EC0ED8" w:rsidRDefault="00F52889" w:rsidP="00F621D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F52889">
        <w:drawing>
          <wp:inline distT="0" distB="0" distL="0" distR="0" wp14:anchorId="77930102" wp14:editId="4D37AD09">
            <wp:extent cx="5759450" cy="40186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01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41D4B" w14:textId="17AF915C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3B58FD">
        <w:rPr>
          <w:rFonts w:ascii="Cambria" w:hAnsi="Cambria" w:cs="Arial"/>
          <w:sz w:val="20"/>
          <w:szCs w:val="20"/>
        </w:rPr>
        <w:t xml:space="preserve">postępowania </w:t>
      </w:r>
      <w:r w:rsidR="003B58FD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6E74718D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31CFD468" w14:textId="77777777" w:rsidTr="00BA0FBA">
        <w:trPr>
          <w:trHeight w:val="2137"/>
        </w:trPr>
        <w:tc>
          <w:tcPr>
            <w:tcW w:w="8759" w:type="dxa"/>
          </w:tcPr>
          <w:p w14:paraId="04352DFB" w14:textId="77777777" w:rsidR="00A7299C" w:rsidRPr="00EC0ED8" w:rsidRDefault="00A7299C" w:rsidP="00B66728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1774438" w14:textId="77777777" w:rsidR="007B617E" w:rsidRDefault="007B617E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E755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Zadanie 1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1991C11F" w14:textId="295AF50A" w:rsidR="00F63B18" w:rsidRPr="00EC0ED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 w:rsidR="009460CA">
              <w:rPr>
                <w:rFonts w:ascii="Cambria" w:hAnsi="Cambria" w:cs="Arial"/>
                <w:sz w:val="20"/>
                <w:szCs w:val="20"/>
              </w:rPr>
              <w:t xml:space="preserve">na </w:t>
            </w:r>
            <w:r w:rsidRPr="00EC0ED8">
              <w:rPr>
                <w:rFonts w:ascii="Cambria" w:hAnsi="Cambria" w:cs="Arial"/>
                <w:sz w:val="20"/>
                <w:szCs w:val="20"/>
              </w:rPr>
              <w:t xml:space="preserve">oferujemy cenę w kwocie łącznej brutto: </w:t>
            </w:r>
          </w:p>
          <w:p w14:paraId="39980E1A" w14:textId="5ACE2846" w:rsidR="00F63B18" w:rsidRDefault="00F63B18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</w:t>
            </w:r>
          </w:p>
          <w:p w14:paraId="4DBE1DA1" w14:textId="77777777" w:rsidR="007C3C72" w:rsidRPr="00EC0ED8" w:rsidRDefault="007C3C72" w:rsidP="007C3C7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29020672" w14:textId="77777777" w:rsidR="007C3C72" w:rsidRPr="00EC0ED8" w:rsidRDefault="007C3C72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B584C12" w14:textId="77777777" w:rsidR="00EC0ED8" w:rsidRDefault="00F63B18" w:rsidP="006F0D62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  <w:p w14:paraId="40D7B946" w14:textId="1A57D4BA" w:rsidR="005025D4" w:rsidRDefault="005025D4" w:rsidP="005025D4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E755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 xml:space="preserve">Zadanie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2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2EEB909E" w14:textId="77777777" w:rsidR="005025D4" w:rsidRPr="00EC0ED8" w:rsidRDefault="005025D4" w:rsidP="005025D4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na </w:t>
            </w:r>
            <w:r w:rsidRPr="00EC0ED8">
              <w:rPr>
                <w:rFonts w:ascii="Cambria" w:hAnsi="Cambria" w:cs="Arial"/>
                <w:sz w:val="20"/>
                <w:szCs w:val="20"/>
              </w:rPr>
              <w:t xml:space="preserve">oferujemy cenę w kwocie łącznej brutto: </w:t>
            </w:r>
          </w:p>
          <w:p w14:paraId="01D020D1" w14:textId="77777777" w:rsidR="007C3C72" w:rsidRDefault="005025D4" w:rsidP="005025D4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</w:t>
            </w:r>
          </w:p>
          <w:p w14:paraId="1E17BD3D" w14:textId="30532C1D" w:rsidR="005025D4" w:rsidRPr="00EC0ED8" w:rsidRDefault="005025D4" w:rsidP="005025D4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0FC39DB6" w14:textId="77777777" w:rsidR="005025D4" w:rsidRDefault="005025D4" w:rsidP="005025D4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  <w:p w14:paraId="7667DC4A" w14:textId="77777777" w:rsidR="00125E67" w:rsidRDefault="00125E67" w:rsidP="005025D4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016FFB45" w14:textId="5A56D18B" w:rsidR="00125E67" w:rsidRDefault="00125E67" w:rsidP="00125E6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E755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 xml:space="preserve">Zadanie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3</w:t>
            </w:r>
          </w:p>
          <w:p w14:paraId="40073B1E" w14:textId="77777777" w:rsidR="00125E67" w:rsidRPr="00EC0ED8" w:rsidRDefault="00125E67" w:rsidP="00125E6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na </w:t>
            </w:r>
            <w:r w:rsidRPr="00EC0ED8">
              <w:rPr>
                <w:rFonts w:ascii="Cambria" w:hAnsi="Cambria" w:cs="Arial"/>
                <w:sz w:val="20"/>
                <w:szCs w:val="20"/>
              </w:rPr>
              <w:t xml:space="preserve">oferujemy cenę w kwocie łącznej brutto: </w:t>
            </w:r>
          </w:p>
          <w:p w14:paraId="7073B873" w14:textId="77777777" w:rsidR="00125E67" w:rsidRDefault="00125E67" w:rsidP="00125E6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</w:t>
            </w:r>
          </w:p>
          <w:p w14:paraId="2278152E" w14:textId="77777777" w:rsidR="00125E67" w:rsidRPr="00EC0ED8" w:rsidRDefault="00125E67" w:rsidP="00125E6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158BDDFC" w14:textId="57098B92" w:rsidR="00C140D4" w:rsidRPr="007B0C00" w:rsidRDefault="00125E67" w:rsidP="007B0C00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</w:tc>
      </w:tr>
    </w:tbl>
    <w:p w14:paraId="0D1454AE" w14:textId="45682CD2" w:rsidR="00B66728" w:rsidRDefault="00B66728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600141D8" w14:textId="585B09BC" w:rsidR="00BB5390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379151BB" w14:textId="22CB9D21" w:rsidR="001E6E8D" w:rsidRDefault="001E6E8D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7857C3BE" w14:textId="77777777" w:rsidR="001E6E8D" w:rsidRPr="00EC0ED8" w:rsidRDefault="001E6E8D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2B47E2DF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7FD751F6" w14:textId="7B91935C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7C3C72">
        <w:rPr>
          <w:rFonts w:ascii="Cambria" w:eastAsia="Arial Unicode MS" w:hAnsi="Cambria" w:cs="Arial"/>
          <w:b/>
          <w:sz w:val="20"/>
          <w:szCs w:val="20"/>
        </w:rPr>
        <w:t>3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 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3AA8C094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76F0BCE3" w14:textId="5D1DBEFC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5934C0E8" w14:textId="2C269AD6" w:rsidR="00771C89" w:rsidRPr="00EC0ED8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 ………………………………………………….</w:t>
      </w:r>
    </w:p>
    <w:p w14:paraId="3055687B" w14:textId="2CC90904"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Nr</w:t>
      </w:r>
      <w:r w:rsidR="004068DA">
        <w:rPr>
          <w:rFonts w:ascii="Cambria" w:hAnsi="Cambria" w:cs="Arial"/>
          <w:sz w:val="20"/>
          <w:szCs w:val="20"/>
        </w:rPr>
        <w:t xml:space="preserve"> </w:t>
      </w:r>
      <w:r w:rsidRPr="00EC0ED8">
        <w:rPr>
          <w:rFonts w:ascii="Cambria" w:hAnsi="Cambria" w:cs="Arial"/>
          <w:sz w:val="20"/>
          <w:szCs w:val="20"/>
        </w:rPr>
        <w:t xml:space="preserve"> Rachunku do zwrotu wadium ……………………………………………………………………….</w:t>
      </w:r>
    </w:p>
    <w:p w14:paraId="600EBC29" w14:textId="77777777"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8B497A" w14:textId="2B8286C5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68E8E48" w14:textId="252A79EC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35F54C81" w14:textId="69941605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6CF677F8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Oferta wraz z załącznikami została złożona na </w:t>
      </w:r>
      <w:r w:rsidRPr="00EC0ED8">
        <w:rPr>
          <w:rFonts w:ascii="Cambria" w:hAnsi="Cambria" w:cs="Arial"/>
          <w:b/>
          <w:sz w:val="20"/>
          <w:szCs w:val="20"/>
        </w:rPr>
        <w:t>…....</w:t>
      </w:r>
      <w:r w:rsidRPr="00EC0ED8">
        <w:rPr>
          <w:rFonts w:ascii="Cambria" w:hAnsi="Cambria" w:cs="Arial"/>
          <w:sz w:val="20"/>
          <w:szCs w:val="20"/>
        </w:rPr>
        <w:t xml:space="preserve"> stronach kolejno ponumerowanych od nr </w:t>
      </w:r>
      <w:r w:rsidRPr="00EC0ED8">
        <w:rPr>
          <w:rFonts w:ascii="Cambria" w:hAnsi="Cambria" w:cs="Arial"/>
          <w:b/>
          <w:sz w:val="20"/>
          <w:szCs w:val="20"/>
        </w:rPr>
        <w:t>…</w:t>
      </w:r>
      <w:r w:rsidR="00F30C2A" w:rsidRPr="00EC0ED8">
        <w:rPr>
          <w:rFonts w:ascii="Cambria" w:hAnsi="Cambria" w:cs="Arial"/>
          <w:b/>
          <w:sz w:val="20"/>
          <w:szCs w:val="20"/>
        </w:rPr>
        <w:t>…..</w:t>
      </w:r>
      <w:r w:rsidRPr="00EC0ED8">
        <w:rPr>
          <w:rFonts w:ascii="Cambria" w:hAnsi="Cambria" w:cs="Arial"/>
          <w:b/>
          <w:sz w:val="20"/>
          <w:szCs w:val="20"/>
        </w:rPr>
        <w:t xml:space="preserve">.. </w:t>
      </w:r>
      <w:r w:rsidRPr="00EC0ED8">
        <w:rPr>
          <w:rFonts w:ascii="Cambria" w:hAnsi="Cambria" w:cs="Arial"/>
          <w:sz w:val="20"/>
          <w:szCs w:val="20"/>
        </w:rPr>
        <w:t xml:space="preserve">do nr </w:t>
      </w:r>
      <w:r w:rsidRPr="00EC0ED8">
        <w:rPr>
          <w:rFonts w:ascii="Cambria" w:hAnsi="Cambria" w:cs="Arial"/>
          <w:b/>
          <w:sz w:val="20"/>
          <w:szCs w:val="20"/>
        </w:rPr>
        <w:t>…...</w:t>
      </w:r>
      <w:r w:rsidR="00F30C2A" w:rsidRPr="00EC0ED8">
        <w:rPr>
          <w:rFonts w:ascii="Cambria" w:hAnsi="Cambria" w:cs="Arial"/>
          <w:b/>
          <w:sz w:val="20"/>
          <w:szCs w:val="20"/>
        </w:rPr>
        <w:t>......</w:t>
      </w:r>
      <w:r w:rsidRPr="00EC0ED8">
        <w:rPr>
          <w:rFonts w:ascii="Cambria" w:hAnsi="Cambria" w:cs="Arial"/>
          <w:b/>
          <w:sz w:val="20"/>
          <w:szCs w:val="20"/>
        </w:rPr>
        <w:t>.</w:t>
      </w:r>
    </w:p>
    <w:p w14:paraId="4665484C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27C1DDC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7E92579C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F3801F1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3D18766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lastRenderedPageBreak/>
        <w:t>* niepotrzebne skreślić</w:t>
      </w:r>
    </w:p>
    <w:p w14:paraId="58443576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EC0ED8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4301EB" w:rsidRPr="00EC0ED8" w:rsidSect="00304675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A3B7B" w14:textId="77777777" w:rsidR="00EF3B53" w:rsidRDefault="00EF3B53">
      <w:r>
        <w:separator/>
      </w:r>
    </w:p>
  </w:endnote>
  <w:endnote w:type="continuationSeparator" w:id="0">
    <w:p w14:paraId="33D56781" w14:textId="77777777" w:rsidR="00EF3B53" w:rsidRDefault="00EF3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DE3D7" w14:textId="77777777" w:rsidR="00EF3B53" w:rsidRDefault="00EF3B53">
      <w:r>
        <w:separator/>
      </w:r>
    </w:p>
  </w:footnote>
  <w:footnote w:type="continuationSeparator" w:id="0">
    <w:p w14:paraId="27030E9A" w14:textId="77777777" w:rsidR="00EF3B53" w:rsidRDefault="00EF3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3797E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CA0AD5C" w14:textId="4AB1385D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FFEB7" w14:textId="1162418B" w:rsidR="00EC0ED8" w:rsidRPr="00F52889" w:rsidRDefault="006B12F4" w:rsidP="00EC0ED8">
    <w:pPr>
      <w:pStyle w:val="Nagwek"/>
      <w:rPr>
        <w:rFonts w:ascii="Cambria" w:hAnsi="Cambria" w:cs="Arial"/>
        <w:sz w:val="20"/>
        <w:szCs w:val="20"/>
        <w:lang w:val="pl-PL"/>
      </w:rPr>
    </w:pPr>
    <w:r w:rsidRPr="00F52889">
      <w:rPr>
        <w:rFonts w:ascii="Cambria" w:hAnsi="Cambria" w:cs="Arial"/>
        <w:sz w:val="20"/>
        <w:szCs w:val="20"/>
      </w:rPr>
      <w:t>Nr referencyjny:</w:t>
    </w:r>
    <w:r w:rsidR="006A304B" w:rsidRPr="00F52889">
      <w:rPr>
        <w:rFonts w:ascii="Cambria" w:hAnsi="Cambria" w:cs="Arial"/>
        <w:sz w:val="20"/>
        <w:szCs w:val="20"/>
      </w:rPr>
      <w:t xml:space="preserve"> IZP.272.</w:t>
    </w:r>
    <w:r w:rsidR="00F52889" w:rsidRPr="00F52889">
      <w:rPr>
        <w:rFonts w:ascii="Cambria" w:hAnsi="Cambria" w:cs="Arial"/>
        <w:sz w:val="20"/>
        <w:szCs w:val="20"/>
        <w:lang w:val="pl-PL"/>
      </w:rPr>
      <w:t>12</w:t>
    </w:r>
    <w:r w:rsidR="006A304B" w:rsidRPr="00F52889">
      <w:rPr>
        <w:rFonts w:ascii="Cambria" w:hAnsi="Cambria" w:cs="Arial"/>
        <w:sz w:val="20"/>
        <w:szCs w:val="20"/>
      </w:rPr>
      <w:t>.2024</w:t>
    </w:r>
  </w:p>
  <w:p w14:paraId="1E644BE8" w14:textId="77777777" w:rsidR="00A46408" w:rsidRPr="007D20F7" w:rsidRDefault="00A46408" w:rsidP="007D2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38D00EE"/>
    <w:multiLevelType w:val="hybridMultilevel"/>
    <w:tmpl w:val="436CD8A8"/>
    <w:lvl w:ilvl="0" w:tplc="D5C687D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4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4"/>
  </w:num>
  <w:num w:numId="9">
    <w:abstractNumId w:val="51"/>
  </w:num>
  <w:num w:numId="10">
    <w:abstractNumId w:val="57"/>
  </w:num>
  <w:num w:numId="11">
    <w:abstractNumId w:val="20"/>
  </w:num>
  <w:num w:numId="12">
    <w:abstractNumId w:val="55"/>
  </w:num>
  <w:num w:numId="13">
    <w:abstractNumId w:val="56"/>
  </w:num>
  <w:num w:numId="14">
    <w:abstractNumId w:val="12"/>
  </w:num>
  <w:num w:numId="15">
    <w:abstractNumId w:val="28"/>
  </w:num>
  <w:num w:numId="16">
    <w:abstractNumId w:val="32"/>
  </w:num>
  <w:num w:numId="17">
    <w:abstractNumId w:val="50"/>
  </w:num>
  <w:num w:numId="18">
    <w:abstractNumId w:val="22"/>
  </w:num>
  <w:num w:numId="19">
    <w:abstractNumId w:val="13"/>
  </w:num>
  <w:num w:numId="20">
    <w:abstractNumId w:val="17"/>
  </w:num>
  <w:num w:numId="21">
    <w:abstractNumId w:val="45"/>
  </w:num>
  <w:num w:numId="22">
    <w:abstractNumId w:val="18"/>
  </w:num>
  <w:num w:numId="23">
    <w:abstractNumId w:val="49"/>
  </w:num>
  <w:num w:numId="24">
    <w:abstractNumId w:val="47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0"/>
  </w:num>
  <w:num w:numId="33">
    <w:abstractNumId w:val="29"/>
  </w:num>
  <w:num w:numId="34">
    <w:abstractNumId w:val="46"/>
  </w:num>
  <w:num w:numId="35">
    <w:abstractNumId w:val="16"/>
  </w:num>
  <w:num w:numId="36">
    <w:abstractNumId w:val="54"/>
  </w:num>
  <w:num w:numId="37">
    <w:abstractNumId w:val="14"/>
  </w:num>
  <w:num w:numId="38">
    <w:abstractNumId w:val="9"/>
  </w:num>
  <w:num w:numId="39">
    <w:abstractNumId w:val="25"/>
  </w:num>
  <w:num w:numId="40">
    <w:abstractNumId w:val="41"/>
  </w:num>
  <w:num w:numId="41">
    <w:abstractNumId w:val="34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11"/>
  </w:num>
  <w:num w:numId="45">
    <w:abstractNumId w:val="15"/>
  </w:num>
  <w:num w:numId="46">
    <w:abstractNumId w:val="27"/>
  </w:num>
  <w:num w:numId="47">
    <w:abstractNumId w:val="52"/>
  </w:num>
  <w:num w:numId="48">
    <w:abstractNumId w:val="23"/>
  </w:num>
  <w:num w:numId="49">
    <w:abstractNumId w:val="40"/>
  </w:num>
  <w:num w:numId="50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2B26"/>
    <w:rsid w:val="000C3646"/>
    <w:rsid w:val="000D40FD"/>
    <w:rsid w:val="000D4EBA"/>
    <w:rsid w:val="000E05B9"/>
    <w:rsid w:val="000E05C1"/>
    <w:rsid w:val="000E18DD"/>
    <w:rsid w:val="000E4E2A"/>
    <w:rsid w:val="000E7F53"/>
    <w:rsid w:val="000F51E4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5E67"/>
    <w:rsid w:val="0012666F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1D5E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3C26"/>
    <w:rsid w:val="001D5F32"/>
    <w:rsid w:val="001D6CF9"/>
    <w:rsid w:val="001E314A"/>
    <w:rsid w:val="001E319E"/>
    <w:rsid w:val="001E6C02"/>
    <w:rsid w:val="001E6E8D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14B2C"/>
    <w:rsid w:val="00215094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32F5"/>
    <w:rsid w:val="002651E9"/>
    <w:rsid w:val="0026568F"/>
    <w:rsid w:val="0026697F"/>
    <w:rsid w:val="0026706B"/>
    <w:rsid w:val="002678AB"/>
    <w:rsid w:val="00271D38"/>
    <w:rsid w:val="00272E2B"/>
    <w:rsid w:val="00274347"/>
    <w:rsid w:val="002769A3"/>
    <w:rsid w:val="002814D4"/>
    <w:rsid w:val="002837ED"/>
    <w:rsid w:val="00284E7A"/>
    <w:rsid w:val="002858C6"/>
    <w:rsid w:val="0029217F"/>
    <w:rsid w:val="002953C0"/>
    <w:rsid w:val="002A2237"/>
    <w:rsid w:val="002A2640"/>
    <w:rsid w:val="002A4CEF"/>
    <w:rsid w:val="002A5876"/>
    <w:rsid w:val="002A7F4E"/>
    <w:rsid w:val="002B6740"/>
    <w:rsid w:val="002C35BD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76F7"/>
    <w:rsid w:val="00350282"/>
    <w:rsid w:val="00351E47"/>
    <w:rsid w:val="00353E34"/>
    <w:rsid w:val="00354735"/>
    <w:rsid w:val="003563B4"/>
    <w:rsid w:val="003600E2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6AE5"/>
    <w:rsid w:val="003A064A"/>
    <w:rsid w:val="003A1A6D"/>
    <w:rsid w:val="003A21AC"/>
    <w:rsid w:val="003A2551"/>
    <w:rsid w:val="003A41B1"/>
    <w:rsid w:val="003A4DC1"/>
    <w:rsid w:val="003A5A9D"/>
    <w:rsid w:val="003A5E55"/>
    <w:rsid w:val="003B13A9"/>
    <w:rsid w:val="003B58FD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068DA"/>
    <w:rsid w:val="00410D38"/>
    <w:rsid w:val="0041331B"/>
    <w:rsid w:val="00413D44"/>
    <w:rsid w:val="00414CF9"/>
    <w:rsid w:val="00414F47"/>
    <w:rsid w:val="004174D2"/>
    <w:rsid w:val="00417B3F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25D2"/>
    <w:rsid w:val="004A49AD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672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5096"/>
    <w:rsid w:val="004F6C26"/>
    <w:rsid w:val="005021E7"/>
    <w:rsid w:val="005025D4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235"/>
    <w:rsid w:val="00592FE4"/>
    <w:rsid w:val="00593ACF"/>
    <w:rsid w:val="00595F14"/>
    <w:rsid w:val="00596470"/>
    <w:rsid w:val="00596C55"/>
    <w:rsid w:val="005A1915"/>
    <w:rsid w:val="005A3AF6"/>
    <w:rsid w:val="005A4EF6"/>
    <w:rsid w:val="005A7840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230E3"/>
    <w:rsid w:val="00624B72"/>
    <w:rsid w:val="00625F95"/>
    <w:rsid w:val="00626D3C"/>
    <w:rsid w:val="00631F41"/>
    <w:rsid w:val="00633F9C"/>
    <w:rsid w:val="006371B1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26D1"/>
    <w:rsid w:val="006A304B"/>
    <w:rsid w:val="006A3691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5C5F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0D62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7FFE"/>
    <w:rsid w:val="00720FCE"/>
    <w:rsid w:val="00722E1D"/>
    <w:rsid w:val="00725372"/>
    <w:rsid w:val="00725565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7775C"/>
    <w:rsid w:val="00780A2C"/>
    <w:rsid w:val="00782C86"/>
    <w:rsid w:val="00783FED"/>
    <w:rsid w:val="00784738"/>
    <w:rsid w:val="007849D0"/>
    <w:rsid w:val="00787644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0C00"/>
    <w:rsid w:val="007B21B2"/>
    <w:rsid w:val="007B4461"/>
    <w:rsid w:val="007B617E"/>
    <w:rsid w:val="007C0CCF"/>
    <w:rsid w:val="007C3C72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1DF6"/>
    <w:rsid w:val="00822E62"/>
    <w:rsid w:val="00823981"/>
    <w:rsid w:val="00824F4A"/>
    <w:rsid w:val="00825EA0"/>
    <w:rsid w:val="00826C7F"/>
    <w:rsid w:val="008344A7"/>
    <w:rsid w:val="008375EC"/>
    <w:rsid w:val="008409AB"/>
    <w:rsid w:val="008409B8"/>
    <w:rsid w:val="00840E8D"/>
    <w:rsid w:val="008454AD"/>
    <w:rsid w:val="00845544"/>
    <w:rsid w:val="00851265"/>
    <w:rsid w:val="00852689"/>
    <w:rsid w:val="00853BFC"/>
    <w:rsid w:val="00854866"/>
    <w:rsid w:val="008548DD"/>
    <w:rsid w:val="00855CCF"/>
    <w:rsid w:val="0085612C"/>
    <w:rsid w:val="00857561"/>
    <w:rsid w:val="008575C7"/>
    <w:rsid w:val="00860A81"/>
    <w:rsid w:val="00860B49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4CF8"/>
    <w:rsid w:val="008B504A"/>
    <w:rsid w:val="008B56C6"/>
    <w:rsid w:val="008B7A42"/>
    <w:rsid w:val="008C400B"/>
    <w:rsid w:val="008C5A0B"/>
    <w:rsid w:val="008C5EBB"/>
    <w:rsid w:val="008C6142"/>
    <w:rsid w:val="008C71C5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460CA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5B15"/>
    <w:rsid w:val="009E6B1D"/>
    <w:rsid w:val="009E7558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5ED0"/>
    <w:rsid w:val="00A46408"/>
    <w:rsid w:val="00A46A06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5F27"/>
    <w:rsid w:val="00A7645F"/>
    <w:rsid w:val="00A8102D"/>
    <w:rsid w:val="00A81BE2"/>
    <w:rsid w:val="00A85586"/>
    <w:rsid w:val="00A9175F"/>
    <w:rsid w:val="00A91FE0"/>
    <w:rsid w:val="00A97F70"/>
    <w:rsid w:val="00AA33C4"/>
    <w:rsid w:val="00AA4266"/>
    <w:rsid w:val="00AB2527"/>
    <w:rsid w:val="00AB3D1E"/>
    <w:rsid w:val="00AC2D83"/>
    <w:rsid w:val="00AC4555"/>
    <w:rsid w:val="00AC4C9D"/>
    <w:rsid w:val="00AC5084"/>
    <w:rsid w:val="00AC5669"/>
    <w:rsid w:val="00AC754C"/>
    <w:rsid w:val="00AC780F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148D"/>
    <w:rsid w:val="00B325D8"/>
    <w:rsid w:val="00B333E3"/>
    <w:rsid w:val="00B3383A"/>
    <w:rsid w:val="00B36052"/>
    <w:rsid w:val="00B36246"/>
    <w:rsid w:val="00B4095C"/>
    <w:rsid w:val="00B43BC5"/>
    <w:rsid w:val="00B44508"/>
    <w:rsid w:val="00B44739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200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0D4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1FBF"/>
    <w:rsid w:val="00C34684"/>
    <w:rsid w:val="00C34DE1"/>
    <w:rsid w:val="00C353CF"/>
    <w:rsid w:val="00C359DA"/>
    <w:rsid w:val="00C428FC"/>
    <w:rsid w:val="00C4348A"/>
    <w:rsid w:val="00C451BB"/>
    <w:rsid w:val="00C477A8"/>
    <w:rsid w:val="00C47B2A"/>
    <w:rsid w:val="00C51F8C"/>
    <w:rsid w:val="00C5533B"/>
    <w:rsid w:val="00C57F0E"/>
    <w:rsid w:val="00C63577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38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05CAC"/>
    <w:rsid w:val="00D1025F"/>
    <w:rsid w:val="00D120AD"/>
    <w:rsid w:val="00D12DCC"/>
    <w:rsid w:val="00D14073"/>
    <w:rsid w:val="00D1415B"/>
    <w:rsid w:val="00D14DCB"/>
    <w:rsid w:val="00D16E6D"/>
    <w:rsid w:val="00D208A1"/>
    <w:rsid w:val="00D24084"/>
    <w:rsid w:val="00D24228"/>
    <w:rsid w:val="00D25F02"/>
    <w:rsid w:val="00D30667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61F"/>
    <w:rsid w:val="00D669F5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5D2C"/>
    <w:rsid w:val="00DA7DDD"/>
    <w:rsid w:val="00DB17AA"/>
    <w:rsid w:val="00DB1FC3"/>
    <w:rsid w:val="00DB2AC9"/>
    <w:rsid w:val="00DB394F"/>
    <w:rsid w:val="00DB3C30"/>
    <w:rsid w:val="00DB4875"/>
    <w:rsid w:val="00DB6313"/>
    <w:rsid w:val="00DB6B37"/>
    <w:rsid w:val="00DB7F36"/>
    <w:rsid w:val="00DC067B"/>
    <w:rsid w:val="00DC08B6"/>
    <w:rsid w:val="00DC2739"/>
    <w:rsid w:val="00DC3754"/>
    <w:rsid w:val="00DC6FCE"/>
    <w:rsid w:val="00DD0167"/>
    <w:rsid w:val="00DD0503"/>
    <w:rsid w:val="00DD2EA3"/>
    <w:rsid w:val="00DD2EAB"/>
    <w:rsid w:val="00DD3005"/>
    <w:rsid w:val="00DD3AAC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3677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70BF5"/>
    <w:rsid w:val="00E711A3"/>
    <w:rsid w:val="00E73219"/>
    <w:rsid w:val="00E73A59"/>
    <w:rsid w:val="00E73DDD"/>
    <w:rsid w:val="00E75634"/>
    <w:rsid w:val="00E76BC2"/>
    <w:rsid w:val="00E80ED8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5D1F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A2E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3B53"/>
    <w:rsid w:val="00EF4A52"/>
    <w:rsid w:val="00EF62F1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2889"/>
    <w:rsid w:val="00F53E1F"/>
    <w:rsid w:val="00F54288"/>
    <w:rsid w:val="00F55344"/>
    <w:rsid w:val="00F5540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B1331"/>
    <w:rsid w:val="00FB2E1F"/>
    <w:rsid w:val="00FB475E"/>
    <w:rsid w:val="00FB6A3E"/>
    <w:rsid w:val="00FC2CEB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055093B8-6E55-4C68-987D-F6179A1BF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185FAD-BBD1-4583-AD6E-ADF28473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poradnia</cp:lastModifiedBy>
  <cp:revision>2</cp:revision>
  <cp:lastPrinted>2020-12-21T07:21:00Z</cp:lastPrinted>
  <dcterms:created xsi:type="dcterms:W3CDTF">2024-09-10T08:50:00Z</dcterms:created>
  <dcterms:modified xsi:type="dcterms:W3CDTF">2024-09-10T08:50:00Z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