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E72F2" w14:textId="77777777" w:rsidR="001E6397" w:rsidRDefault="001E6397" w:rsidP="00D6514C">
      <w:pPr>
        <w:spacing w:after="0" w:line="240" w:lineRule="auto"/>
        <w:ind w:left="0" w:firstLine="0"/>
        <w:jc w:val="left"/>
        <w:rPr>
          <w:rFonts w:ascii="Arial" w:eastAsia="Times New Roman" w:hAnsi="Arial" w:cs="Arial"/>
          <w:b/>
          <w:bCs/>
          <w:sz w:val="16"/>
          <w:szCs w:val="16"/>
          <w:lang w:eastAsia="pl-PL"/>
        </w:rPr>
      </w:pPr>
    </w:p>
    <w:p w14:paraId="03586FA5" w14:textId="77777777" w:rsidR="001E6397" w:rsidRDefault="001E6397" w:rsidP="00D6514C">
      <w:pPr>
        <w:spacing w:after="0" w:line="240" w:lineRule="auto"/>
        <w:ind w:left="0" w:firstLine="0"/>
        <w:jc w:val="left"/>
        <w:rPr>
          <w:rFonts w:ascii="Arial" w:eastAsia="Times New Roman" w:hAnsi="Arial" w:cs="Arial"/>
          <w:b/>
          <w:bCs/>
          <w:sz w:val="16"/>
          <w:szCs w:val="16"/>
          <w:lang w:eastAsia="pl-PL"/>
        </w:rPr>
      </w:pPr>
    </w:p>
    <w:p w14:paraId="3F710FA0" w14:textId="05A9F6A5" w:rsidR="001E6397" w:rsidRDefault="000A4406" w:rsidP="00D6514C">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s</w:t>
      </w:r>
      <w:r w:rsidR="001E6397">
        <w:rPr>
          <w:rFonts w:ascii="Arial" w:eastAsia="Times New Roman" w:hAnsi="Arial" w:cs="Arial"/>
          <w:b/>
          <w:bCs/>
          <w:sz w:val="16"/>
          <w:szCs w:val="16"/>
          <w:lang w:eastAsia="pl-PL"/>
        </w:rPr>
        <w:t>ygn. postęp. ZZ – 238 -</w:t>
      </w:r>
      <w:r w:rsidR="005B09EB">
        <w:rPr>
          <w:rFonts w:ascii="Arial" w:eastAsia="Times New Roman" w:hAnsi="Arial" w:cs="Arial"/>
          <w:b/>
          <w:bCs/>
          <w:sz w:val="16"/>
          <w:szCs w:val="16"/>
          <w:lang w:eastAsia="pl-PL"/>
        </w:rPr>
        <w:t xml:space="preserve"> 135</w:t>
      </w:r>
      <w:r w:rsidR="001E6397">
        <w:rPr>
          <w:rFonts w:ascii="Arial" w:eastAsia="Times New Roman" w:hAnsi="Arial" w:cs="Arial"/>
          <w:b/>
          <w:bCs/>
          <w:sz w:val="16"/>
          <w:szCs w:val="16"/>
          <w:lang w:eastAsia="pl-PL"/>
        </w:rPr>
        <w:t xml:space="preserve"> /23</w:t>
      </w:r>
    </w:p>
    <w:p w14:paraId="64DC6482" w14:textId="77777777" w:rsidR="001E6397" w:rsidRDefault="001E6397" w:rsidP="00D6514C">
      <w:pPr>
        <w:spacing w:after="0" w:line="240" w:lineRule="auto"/>
        <w:ind w:left="0" w:firstLine="0"/>
        <w:jc w:val="left"/>
        <w:rPr>
          <w:rFonts w:ascii="Arial" w:eastAsia="Times New Roman" w:hAnsi="Arial" w:cs="Arial"/>
          <w:b/>
          <w:bCs/>
          <w:sz w:val="16"/>
          <w:szCs w:val="16"/>
          <w:lang w:eastAsia="pl-PL"/>
        </w:rPr>
      </w:pPr>
    </w:p>
    <w:p w14:paraId="3C79E5CD" w14:textId="6F7133C8" w:rsidR="00D6514C" w:rsidRDefault="00D6514C" w:rsidP="00D6514C">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Część I</w:t>
      </w:r>
    </w:p>
    <w:p w14:paraId="2B71C230" w14:textId="7346B315" w:rsidR="00D6514C" w:rsidRDefault="001E6397" w:rsidP="00D6514C">
      <w:pPr>
        <w:spacing w:after="0" w:line="240" w:lineRule="auto"/>
        <w:ind w:left="6372" w:firstLine="708"/>
        <w:jc w:val="right"/>
        <w:rPr>
          <w:rFonts w:ascii="Arial" w:eastAsia="Times New Roman" w:hAnsi="Arial" w:cs="Arial"/>
          <w:b/>
          <w:bCs/>
          <w:sz w:val="16"/>
          <w:szCs w:val="16"/>
          <w:lang w:eastAsia="pl-PL"/>
        </w:rPr>
      </w:pPr>
      <w:r>
        <w:rPr>
          <w:rFonts w:ascii="Arial" w:eastAsia="Times New Roman" w:hAnsi="Arial" w:cs="Arial"/>
          <w:b/>
          <w:bCs/>
          <w:sz w:val="16"/>
          <w:szCs w:val="16"/>
          <w:lang w:eastAsia="pl-PL"/>
        </w:rPr>
        <w:t>z</w:t>
      </w:r>
      <w:r w:rsidR="00711DBB">
        <w:rPr>
          <w:rFonts w:ascii="Arial" w:eastAsia="Times New Roman" w:hAnsi="Arial" w:cs="Arial"/>
          <w:b/>
          <w:bCs/>
          <w:sz w:val="16"/>
          <w:szCs w:val="16"/>
          <w:lang w:eastAsia="pl-PL"/>
        </w:rPr>
        <w:t xml:space="preserve">ałącznik nr </w:t>
      </w:r>
      <w:r>
        <w:rPr>
          <w:rFonts w:ascii="Arial" w:eastAsia="Times New Roman" w:hAnsi="Arial" w:cs="Arial"/>
          <w:b/>
          <w:bCs/>
          <w:sz w:val="16"/>
          <w:szCs w:val="16"/>
          <w:lang w:eastAsia="pl-PL"/>
        </w:rPr>
        <w:t>6</w:t>
      </w:r>
      <w:r w:rsidR="00711DBB">
        <w:rPr>
          <w:rFonts w:ascii="Arial" w:eastAsia="Times New Roman" w:hAnsi="Arial" w:cs="Arial"/>
          <w:b/>
          <w:bCs/>
          <w:sz w:val="16"/>
          <w:szCs w:val="16"/>
          <w:lang w:eastAsia="pl-PL"/>
        </w:rPr>
        <w:t>.1</w:t>
      </w:r>
      <w:r w:rsidR="00160342">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Pr>
          <w:rFonts w:ascii="Arial" w:eastAsia="Times New Roman" w:hAnsi="Arial" w:cs="Arial"/>
          <w:b/>
          <w:bCs/>
          <w:sz w:val="16"/>
          <w:szCs w:val="16"/>
          <w:lang w:eastAsia="pl-PL"/>
        </w:rPr>
        <w:t>SWZ</w:t>
      </w:r>
    </w:p>
    <w:p w14:paraId="463387AD" w14:textId="77777777" w:rsidR="00D6514C" w:rsidRDefault="00D6514C" w:rsidP="00D6514C">
      <w:pPr>
        <w:spacing w:after="0" w:line="240" w:lineRule="auto"/>
        <w:ind w:left="6372" w:firstLine="708"/>
        <w:jc w:val="right"/>
        <w:rPr>
          <w:rFonts w:ascii="Arial" w:eastAsia="Times New Roman" w:hAnsi="Arial" w:cs="Arial"/>
          <w:b/>
          <w:bCs/>
          <w:sz w:val="16"/>
          <w:szCs w:val="16"/>
          <w:lang w:eastAsia="pl-PL"/>
        </w:rPr>
      </w:pPr>
    </w:p>
    <w:p w14:paraId="41E8C254" w14:textId="4CCD4808" w:rsidR="00C652CA" w:rsidRDefault="000A4406" w:rsidP="00D6514C">
      <w:pPr>
        <w:spacing w:after="0" w:line="240" w:lineRule="auto"/>
        <w:ind w:left="6372" w:firstLine="708"/>
        <w:jc w:val="right"/>
        <w:rPr>
          <w:rFonts w:ascii="Arial" w:eastAsia="Times New Roman" w:hAnsi="Arial" w:cs="Arial"/>
          <w:b/>
          <w:bCs/>
          <w:lang w:eastAsia="pl-PL"/>
        </w:rPr>
      </w:pPr>
      <w:r>
        <w:rPr>
          <w:rFonts w:ascii="Arial" w:eastAsia="Times New Roman" w:hAnsi="Arial" w:cs="Arial"/>
          <w:b/>
          <w:bCs/>
          <w:sz w:val="16"/>
          <w:szCs w:val="16"/>
          <w:lang w:eastAsia="pl-PL"/>
        </w:rPr>
        <w:t xml:space="preserve">       </w:t>
      </w:r>
      <w:r w:rsidR="00D6514C">
        <w:rPr>
          <w:rFonts w:ascii="Arial" w:eastAsia="Times New Roman" w:hAnsi="Arial" w:cs="Arial"/>
          <w:b/>
          <w:bCs/>
          <w:sz w:val="16"/>
          <w:szCs w:val="16"/>
          <w:lang w:eastAsia="pl-PL"/>
        </w:rPr>
        <w:t>Egz. ………..</w:t>
      </w:r>
      <w:r w:rsidR="00C652CA" w:rsidRPr="00C652CA">
        <w:rPr>
          <w:rFonts w:ascii="Arial" w:eastAsia="Times New Roman" w:hAnsi="Arial" w:cs="Arial"/>
          <w:b/>
          <w:bCs/>
          <w:lang w:eastAsia="pl-PL"/>
        </w:rPr>
        <w:tab/>
      </w:r>
      <w:r w:rsidR="00C652CA" w:rsidRPr="00C652CA">
        <w:rPr>
          <w:rFonts w:ascii="Arial" w:eastAsia="Times New Roman" w:hAnsi="Arial" w:cs="Arial"/>
          <w:b/>
          <w:bCs/>
          <w:lang w:eastAsia="pl-PL"/>
        </w:rPr>
        <w:tab/>
      </w:r>
      <w:r w:rsidR="00C652CA" w:rsidRPr="00C652CA">
        <w:rPr>
          <w:rFonts w:ascii="Arial" w:eastAsia="Times New Roman" w:hAnsi="Arial" w:cs="Arial"/>
          <w:b/>
          <w:bCs/>
          <w:lang w:eastAsia="pl-PL"/>
        </w:rPr>
        <w:tab/>
      </w:r>
      <w:r w:rsidR="00C652CA" w:rsidRPr="00C652CA">
        <w:rPr>
          <w:rFonts w:ascii="Arial" w:eastAsia="Times New Roman" w:hAnsi="Arial" w:cs="Arial"/>
          <w:b/>
          <w:bCs/>
          <w:lang w:eastAsia="pl-PL"/>
        </w:rPr>
        <w:tab/>
      </w:r>
      <w:r w:rsidR="00C652CA" w:rsidRPr="00C652CA">
        <w:rPr>
          <w:rFonts w:ascii="Arial" w:eastAsia="Times New Roman" w:hAnsi="Arial" w:cs="Arial"/>
          <w:b/>
          <w:bCs/>
          <w:lang w:eastAsia="pl-PL"/>
        </w:rPr>
        <w:tab/>
      </w:r>
      <w:r w:rsidR="00C652CA" w:rsidRPr="00C652CA">
        <w:rPr>
          <w:rFonts w:ascii="Arial" w:eastAsia="Times New Roman" w:hAnsi="Arial" w:cs="Arial"/>
          <w:b/>
          <w:bCs/>
          <w:lang w:eastAsia="pl-PL"/>
        </w:rPr>
        <w:tab/>
      </w:r>
      <w:r w:rsidR="00C652CA">
        <w:rPr>
          <w:rFonts w:ascii="Arial" w:eastAsia="Times New Roman" w:hAnsi="Arial" w:cs="Arial"/>
          <w:b/>
          <w:bCs/>
          <w:lang w:eastAsia="pl-PL"/>
        </w:rPr>
        <w:t xml:space="preserve">   </w:t>
      </w:r>
      <w:r w:rsidR="001F55CC">
        <w:rPr>
          <w:rFonts w:ascii="Arial" w:eastAsia="Times New Roman" w:hAnsi="Arial" w:cs="Arial"/>
          <w:b/>
          <w:bCs/>
          <w:lang w:eastAsia="pl-PL"/>
        </w:rPr>
        <w:t xml:space="preserve">   </w:t>
      </w:r>
    </w:p>
    <w:p w14:paraId="775FA799" w14:textId="77777777" w:rsidR="001E6397" w:rsidRDefault="001E6397" w:rsidP="00711DBB">
      <w:pPr>
        <w:spacing w:after="0" w:line="240" w:lineRule="auto"/>
        <w:ind w:left="567" w:hanging="567"/>
        <w:jc w:val="center"/>
        <w:rPr>
          <w:rFonts w:ascii="Arial" w:eastAsia="Times New Roman" w:hAnsi="Arial" w:cs="Arial"/>
          <w:b/>
          <w:bCs/>
          <w:lang w:eastAsia="pl-PL"/>
        </w:rPr>
      </w:pPr>
    </w:p>
    <w:p w14:paraId="1973D920" w14:textId="410852DC" w:rsidR="00942372" w:rsidRDefault="00D6514C" w:rsidP="00711DBB">
      <w:pPr>
        <w:spacing w:after="0" w:line="240" w:lineRule="auto"/>
        <w:ind w:left="567" w:hanging="567"/>
        <w:jc w:val="center"/>
        <w:rPr>
          <w:rFonts w:ascii="Arial" w:eastAsia="Times New Roman" w:hAnsi="Arial" w:cs="Arial"/>
          <w:b/>
          <w:bCs/>
          <w:lang w:eastAsia="pl-PL"/>
        </w:rPr>
      </w:pPr>
      <w:r>
        <w:rPr>
          <w:rFonts w:ascii="Arial" w:eastAsia="Times New Roman" w:hAnsi="Arial" w:cs="Arial"/>
          <w:b/>
          <w:bCs/>
          <w:lang w:eastAsia="pl-PL"/>
        </w:rPr>
        <w:t>P</w:t>
      </w:r>
      <w:r w:rsidR="00C652CA" w:rsidRPr="00C652CA">
        <w:rPr>
          <w:rFonts w:ascii="Arial" w:eastAsia="Times New Roman" w:hAnsi="Arial" w:cs="Arial"/>
          <w:b/>
          <w:bCs/>
          <w:lang w:eastAsia="pl-PL"/>
        </w:rPr>
        <w:t>ROJEKT</w:t>
      </w:r>
      <w:r w:rsidR="001E6397">
        <w:rPr>
          <w:rFonts w:ascii="Arial" w:eastAsia="Times New Roman" w:hAnsi="Arial" w:cs="Arial"/>
          <w:b/>
          <w:bCs/>
          <w:lang w:eastAsia="pl-PL"/>
        </w:rPr>
        <w:t>OWANE POSTANOWIENIA UMOWY</w:t>
      </w:r>
    </w:p>
    <w:p w14:paraId="0C5D547B" w14:textId="77777777" w:rsidR="00711DBB" w:rsidRPr="00C652CA" w:rsidRDefault="00711DBB" w:rsidP="00711DBB">
      <w:pPr>
        <w:spacing w:after="0" w:line="240" w:lineRule="auto"/>
        <w:ind w:left="567" w:hanging="567"/>
        <w:jc w:val="center"/>
        <w:rPr>
          <w:rFonts w:ascii="Arial" w:eastAsia="Times New Roman" w:hAnsi="Arial" w:cs="Arial"/>
          <w:b/>
          <w:bCs/>
          <w:lang w:eastAsia="pl-PL"/>
        </w:rPr>
      </w:pPr>
    </w:p>
    <w:p w14:paraId="543EB356" w14:textId="77777777" w:rsidR="00B91D20" w:rsidRDefault="00B91D20" w:rsidP="00C652CA">
      <w:pPr>
        <w:spacing w:after="0" w:line="240" w:lineRule="auto"/>
        <w:ind w:left="567" w:hanging="567"/>
        <w:rPr>
          <w:rFonts w:ascii="Arial" w:eastAsia="Times New Roman" w:hAnsi="Arial" w:cs="Arial"/>
          <w:bCs/>
          <w:lang w:eastAsia="pl-PL"/>
        </w:rPr>
      </w:pPr>
    </w:p>
    <w:p w14:paraId="404F5D05" w14:textId="77777777" w:rsidR="007B20AF" w:rsidRPr="00C652CA" w:rsidRDefault="007B20AF" w:rsidP="00C652CA">
      <w:pPr>
        <w:spacing w:after="0" w:line="240" w:lineRule="auto"/>
        <w:ind w:left="567" w:hanging="567"/>
        <w:rPr>
          <w:rFonts w:ascii="Arial" w:hAnsi="Arial" w:cs="Arial"/>
        </w:rPr>
      </w:pPr>
    </w:p>
    <w:p w14:paraId="3FB05757" w14:textId="77777777" w:rsidR="00121232" w:rsidRPr="00C652CA" w:rsidRDefault="00121232" w:rsidP="00B91D20">
      <w:pPr>
        <w:suppressAutoHyphens w:val="0"/>
        <w:spacing w:after="0" w:line="240" w:lineRule="auto"/>
        <w:ind w:left="0" w:firstLine="0"/>
        <w:rPr>
          <w:rFonts w:ascii="Arial" w:hAnsi="Arial" w:cs="Arial"/>
        </w:rPr>
      </w:pPr>
      <w:r w:rsidRPr="00C652CA">
        <w:rPr>
          <w:rFonts w:ascii="Arial" w:eastAsia="Times New Roman" w:hAnsi="Arial" w:cs="Arial"/>
          <w:bCs/>
          <w:iCs/>
          <w:lang w:eastAsia="pl-PL"/>
        </w:rPr>
        <w:t>Niniejsza umowa (dalej – „ umowa”) zostaje zawarta w rezultaci</w:t>
      </w:r>
      <w:r w:rsidR="001A4CD7" w:rsidRPr="00C652CA">
        <w:rPr>
          <w:rFonts w:ascii="Arial" w:eastAsia="Times New Roman" w:hAnsi="Arial" w:cs="Arial"/>
          <w:bCs/>
          <w:iCs/>
          <w:lang w:eastAsia="pl-PL"/>
        </w:rPr>
        <w:t>e dokonania przez Zamawiającego</w:t>
      </w:r>
      <w:r w:rsidR="007B20AF" w:rsidRPr="00C652CA">
        <w:rPr>
          <w:rFonts w:ascii="Arial" w:eastAsia="Times New Roman" w:hAnsi="Arial" w:cs="Arial"/>
          <w:bCs/>
          <w:iCs/>
          <w:lang w:eastAsia="pl-PL"/>
        </w:rPr>
        <w:t xml:space="preserve"> wyboru</w:t>
      </w:r>
      <w:r w:rsidR="00B91D20">
        <w:rPr>
          <w:rFonts w:ascii="Arial" w:eastAsia="Times New Roman" w:hAnsi="Arial" w:cs="Arial"/>
          <w:bCs/>
          <w:iCs/>
          <w:lang w:eastAsia="pl-PL"/>
        </w:rPr>
        <w:t xml:space="preserve"> </w:t>
      </w:r>
      <w:r w:rsidRPr="00C652CA">
        <w:rPr>
          <w:rFonts w:ascii="Arial" w:eastAsia="Times New Roman" w:hAnsi="Arial" w:cs="Arial"/>
          <w:bCs/>
          <w:iCs/>
          <w:lang w:eastAsia="pl-PL"/>
        </w:rPr>
        <w:t xml:space="preserve">oferty Wykonawcy w postępowaniu o udzielenie zamówienia </w:t>
      </w:r>
      <w:r w:rsidR="001A4CD7" w:rsidRPr="00C652CA">
        <w:rPr>
          <w:rFonts w:ascii="Arial" w:eastAsia="Times New Roman" w:hAnsi="Arial" w:cs="Arial"/>
          <w:bCs/>
          <w:iCs/>
          <w:lang w:eastAsia="pl-PL"/>
        </w:rPr>
        <w:t>publicznego, w trybie przetargu</w:t>
      </w:r>
      <w:r w:rsidR="007B20AF" w:rsidRPr="00C652CA">
        <w:rPr>
          <w:rFonts w:ascii="Arial" w:eastAsia="Times New Roman" w:hAnsi="Arial" w:cs="Arial"/>
          <w:bCs/>
          <w:iCs/>
          <w:lang w:eastAsia="pl-PL"/>
        </w:rPr>
        <w:t xml:space="preserve"> </w:t>
      </w:r>
      <w:r w:rsidRPr="00C652CA">
        <w:rPr>
          <w:rFonts w:ascii="Arial" w:eastAsia="Times New Roman" w:hAnsi="Arial" w:cs="Arial"/>
          <w:bCs/>
          <w:iCs/>
          <w:lang w:eastAsia="pl-PL"/>
        </w:rPr>
        <w:t>nieograniczonego,</w:t>
      </w:r>
      <w:r w:rsidR="00B91D20">
        <w:rPr>
          <w:rFonts w:ascii="Arial" w:eastAsia="Times New Roman" w:hAnsi="Arial" w:cs="Arial"/>
          <w:bCs/>
          <w:iCs/>
          <w:lang w:eastAsia="pl-PL"/>
        </w:rPr>
        <w:t xml:space="preserve"> </w:t>
      </w:r>
      <w:r w:rsidR="00D6514C">
        <w:rPr>
          <w:rFonts w:ascii="Arial" w:eastAsia="Times New Roman" w:hAnsi="Arial" w:cs="Arial"/>
          <w:bCs/>
          <w:iCs/>
          <w:lang w:eastAsia="pl-PL"/>
        </w:rPr>
        <w:br/>
      </w:r>
      <w:r w:rsidR="007D48FC" w:rsidRPr="00C652CA">
        <w:rPr>
          <w:rFonts w:ascii="Arial" w:eastAsia="Times New Roman" w:hAnsi="Arial" w:cs="Arial"/>
          <w:bCs/>
          <w:iCs/>
          <w:lang w:eastAsia="pl-PL"/>
        </w:rPr>
        <w:t>na podstawie ustawy z dnia 11 września 2019r., -</w:t>
      </w:r>
      <w:r w:rsidR="007B20AF" w:rsidRPr="00C652CA">
        <w:rPr>
          <w:rFonts w:ascii="Arial" w:eastAsia="Times New Roman" w:hAnsi="Arial" w:cs="Arial"/>
          <w:bCs/>
          <w:iCs/>
          <w:lang w:eastAsia="pl-PL"/>
        </w:rPr>
        <w:t xml:space="preserve"> </w:t>
      </w:r>
      <w:r w:rsidR="007D48FC" w:rsidRPr="00C652CA">
        <w:rPr>
          <w:rFonts w:ascii="Arial" w:eastAsia="Times New Roman" w:hAnsi="Arial" w:cs="Arial"/>
          <w:bCs/>
          <w:iCs/>
          <w:lang w:eastAsia="pl-PL"/>
        </w:rPr>
        <w:t xml:space="preserve">Prawo </w:t>
      </w:r>
      <w:r w:rsidR="007B20AF" w:rsidRPr="00C652CA">
        <w:rPr>
          <w:rFonts w:ascii="Arial" w:eastAsia="Times New Roman" w:hAnsi="Arial" w:cs="Arial"/>
          <w:bCs/>
          <w:iCs/>
          <w:lang w:eastAsia="pl-PL"/>
        </w:rPr>
        <w:t>zamówień</w:t>
      </w:r>
      <w:r w:rsidR="007D48FC" w:rsidRPr="00C652CA">
        <w:rPr>
          <w:rFonts w:ascii="Arial" w:eastAsia="Times New Roman" w:hAnsi="Arial" w:cs="Arial"/>
          <w:bCs/>
          <w:iCs/>
          <w:lang w:eastAsia="pl-PL"/>
        </w:rPr>
        <w:t xml:space="preserve"> publicznych (t.</w:t>
      </w:r>
      <w:r w:rsidR="007B20AF" w:rsidRPr="00C652CA">
        <w:rPr>
          <w:rFonts w:ascii="Arial" w:eastAsia="Times New Roman" w:hAnsi="Arial" w:cs="Arial"/>
          <w:bCs/>
          <w:iCs/>
          <w:lang w:eastAsia="pl-PL"/>
        </w:rPr>
        <w:t xml:space="preserve"> </w:t>
      </w:r>
      <w:r w:rsidR="007D48FC" w:rsidRPr="00C652CA">
        <w:rPr>
          <w:rFonts w:ascii="Arial" w:eastAsia="Times New Roman" w:hAnsi="Arial" w:cs="Arial"/>
          <w:bCs/>
          <w:iCs/>
          <w:lang w:eastAsia="pl-PL"/>
        </w:rPr>
        <w:t>j.</w:t>
      </w:r>
      <w:r w:rsidR="005E1B0A" w:rsidRPr="00C652CA">
        <w:rPr>
          <w:rFonts w:ascii="Arial" w:eastAsia="Times New Roman" w:hAnsi="Arial" w:cs="Arial"/>
          <w:bCs/>
          <w:iCs/>
          <w:lang w:eastAsia="pl-PL"/>
        </w:rPr>
        <w:t xml:space="preserve"> </w:t>
      </w:r>
      <w:r w:rsidR="007D48FC" w:rsidRPr="00C652CA">
        <w:rPr>
          <w:rFonts w:ascii="Arial" w:eastAsia="Times New Roman" w:hAnsi="Arial" w:cs="Arial"/>
          <w:bCs/>
          <w:iCs/>
          <w:lang w:eastAsia="pl-PL"/>
        </w:rPr>
        <w:t>Dz</w:t>
      </w:r>
      <w:r w:rsidR="007B20AF" w:rsidRPr="00C652CA">
        <w:rPr>
          <w:rFonts w:ascii="Arial" w:eastAsia="Times New Roman" w:hAnsi="Arial" w:cs="Arial"/>
          <w:bCs/>
          <w:iCs/>
          <w:lang w:eastAsia="pl-PL"/>
        </w:rPr>
        <w:t xml:space="preserve">. </w:t>
      </w:r>
      <w:r w:rsidR="000364A4">
        <w:rPr>
          <w:rFonts w:ascii="Arial" w:eastAsia="Times New Roman" w:hAnsi="Arial" w:cs="Arial"/>
          <w:bCs/>
          <w:iCs/>
          <w:lang w:eastAsia="pl-PL"/>
        </w:rPr>
        <w:t>U. z 2023r., poz. 1605</w:t>
      </w:r>
      <w:r w:rsidR="007D48FC" w:rsidRPr="00C652CA">
        <w:rPr>
          <w:rFonts w:ascii="Arial" w:eastAsia="Times New Roman" w:hAnsi="Arial" w:cs="Arial"/>
          <w:bCs/>
          <w:iCs/>
          <w:lang w:eastAsia="pl-PL"/>
        </w:rPr>
        <w:t>, dalej –</w:t>
      </w:r>
      <w:r w:rsidR="007B20AF" w:rsidRPr="00C652CA">
        <w:rPr>
          <w:rFonts w:ascii="Arial" w:eastAsia="Times New Roman" w:hAnsi="Arial" w:cs="Arial"/>
          <w:bCs/>
          <w:iCs/>
          <w:lang w:eastAsia="pl-PL"/>
        </w:rPr>
        <w:t xml:space="preserve"> „</w:t>
      </w:r>
      <w:r w:rsidR="007D48FC" w:rsidRPr="00C652CA">
        <w:rPr>
          <w:rFonts w:ascii="Arial" w:eastAsia="Times New Roman" w:hAnsi="Arial" w:cs="Arial"/>
          <w:bCs/>
          <w:iCs/>
          <w:lang w:eastAsia="pl-PL"/>
        </w:rPr>
        <w:t>ustawa Pzp”).</w:t>
      </w:r>
      <w:r w:rsidRPr="00C652CA">
        <w:rPr>
          <w:rFonts w:ascii="Arial" w:eastAsia="Times New Roman" w:hAnsi="Arial" w:cs="Arial"/>
          <w:bCs/>
          <w:iCs/>
          <w:lang w:eastAsia="pl-PL"/>
        </w:rPr>
        <w:t xml:space="preserve">  </w:t>
      </w:r>
    </w:p>
    <w:p w14:paraId="6B138C3B" w14:textId="77777777" w:rsidR="00121232" w:rsidRPr="00C652CA" w:rsidRDefault="00121232" w:rsidP="00C652CA">
      <w:pPr>
        <w:spacing w:after="0" w:line="240" w:lineRule="auto"/>
        <w:ind w:left="567" w:hanging="567"/>
        <w:jc w:val="center"/>
        <w:rPr>
          <w:rFonts w:ascii="Arial" w:hAnsi="Arial" w:cs="Arial"/>
        </w:rPr>
      </w:pPr>
      <w:r w:rsidRPr="00C652CA">
        <w:rPr>
          <w:rFonts w:ascii="Arial" w:hAnsi="Arial" w:cs="Arial"/>
        </w:rPr>
        <w:t xml:space="preserve"> </w:t>
      </w:r>
      <w:r w:rsidRPr="00C652CA">
        <w:rPr>
          <w:rFonts w:ascii="Arial" w:eastAsia="Times New Roman" w:hAnsi="Arial" w:cs="Arial"/>
          <w:b/>
          <w:bCs/>
          <w:iCs/>
          <w:lang w:eastAsia="pl-PL"/>
        </w:rPr>
        <w:t>§ 1</w:t>
      </w:r>
    </w:p>
    <w:p w14:paraId="67F7954A" w14:textId="77777777" w:rsidR="00121232" w:rsidRPr="00C652CA" w:rsidRDefault="00121232" w:rsidP="00C652CA">
      <w:pPr>
        <w:spacing w:after="0" w:line="240" w:lineRule="auto"/>
        <w:ind w:left="567" w:hanging="567"/>
        <w:jc w:val="center"/>
        <w:rPr>
          <w:rFonts w:ascii="Arial" w:eastAsia="Times New Roman" w:hAnsi="Arial" w:cs="Arial"/>
          <w:b/>
          <w:bCs/>
          <w:iCs/>
          <w:lang w:eastAsia="pl-PL"/>
        </w:rPr>
      </w:pPr>
      <w:r w:rsidRPr="00C652CA">
        <w:rPr>
          <w:rFonts w:ascii="Arial" w:eastAsia="Times New Roman" w:hAnsi="Arial" w:cs="Arial"/>
          <w:b/>
          <w:bCs/>
          <w:iCs/>
          <w:lang w:eastAsia="pl-PL"/>
        </w:rPr>
        <w:t xml:space="preserve">Przedmiot umowy </w:t>
      </w:r>
    </w:p>
    <w:p w14:paraId="20271A6A" w14:textId="77777777" w:rsidR="008A1305" w:rsidRPr="00C652CA" w:rsidRDefault="008A1305" w:rsidP="00C652CA">
      <w:pPr>
        <w:spacing w:after="0" w:line="240" w:lineRule="auto"/>
        <w:ind w:left="567" w:hanging="567"/>
        <w:jc w:val="center"/>
        <w:rPr>
          <w:rFonts w:ascii="Arial" w:hAnsi="Arial" w:cs="Arial"/>
        </w:rPr>
      </w:pPr>
    </w:p>
    <w:p w14:paraId="172D28E1" w14:textId="77777777" w:rsidR="008A1305" w:rsidRPr="00030021" w:rsidRDefault="00B91D20" w:rsidP="00E45F78">
      <w:pPr>
        <w:pStyle w:val="Tekstpodstawowy"/>
        <w:numPr>
          <w:ilvl w:val="0"/>
          <w:numId w:val="4"/>
        </w:numPr>
        <w:suppressAutoHyphens w:val="0"/>
        <w:spacing w:after="0" w:line="240" w:lineRule="auto"/>
        <w:ind w:left="567" w:hanging="567"/>
        <w:rPr>
          <w:rFonts w:ascii="Arial" w:hAnsi="Arial" w:cs="Arial"/>
          <w:b/>
          <w:color w:val="000000"/>
        </w:rPr>
      </w:pPr>
      <w:r>
        <w:rPr>
          <w:rFonts w:ascii="Arial" w:hAnsi="Arial" w:cs="Arial"/>
        </w:rPr>
        <w:t>Przedmiotem umowy (dalej – „u</w:t>
      </w:r>
      <w:r w:rsidR="00121232" w:rsidRPr="00C652CA">
        <w:rPr>
          <w:rFonts w:ascii="Arial" w:hAnsi="Arial" w:cs="Arial"/>
        </w:rPr>
        <w:t xml:space="preserve">mowa”) jest </w:t>
      </w:r>
      <w:r>
        <w:rPr>
          <w:rFonts w:ascii="Arial" w:hAnsi="Arial" w:cs="Arial"/>
        </w:rPr>
        <w:t>świadczenie  kompleksowych, sukcesywnych usług (dalej łącznie jako – „u</w:t>
      </w:r>
      <w:r w:rsidR="00121232" w:rsidRPr="00C652CA">
        <w:rPr>
          <w:rFonts w:ascii="Arial" w:hAnsi="Arial" w:cs="Arial"/>
        </w:rPr>
        <w:t>sługi”) w zakresie napraw bieżących oraz obsług</w:t>
      </w:r>
      <w:r>
        <w:rPr>
          <w:rFonts w:ascii="Arial" w:hAnsi="Arial" w:cs="Arial"/>
        </w:rPr>
        <w:t>i technicznej</w:t>
      </w:r>
      <w:r w:rsidR="00121232" w:rsidRPr="00C652CA">
        <w:rPr>
          <w:rFonts w:ascii="Arial" w:hAnsi="Arial" w:cs="Arial"/>
        </w:rPr>
        <w:t xml:space="preserve"> w służbowym sprzęcie transportowym Komendy Wojewódzki</w:t>
      </w:r>
      <w:r w:rsidR="005648EB" w:rsidRPr="00C652CA">
        <w:rPr>
          <w:rFonts w:ascii="Arial" w:hAnsi="Arial" w:cs="Arial"/>
        </w:rPr>
        <w:t>ej Pol</w:t>
      </w:r>
      <w:r w:rsidR="006671CF" w:rsidRPr="00C652CA">
        <w:rPr>
          <w:rFonts w:ascii="Arial" w:hAnsi="Arial" w:cs="Arial"/>
        </w:rPr>
        <w:t xml:space="preserve">icji w Szczecinie realizowaną </w:t>
      </w:r>
      <w:r w:rsidR="00711DBB">
        <w:rPr>
          <w:rFonts w:ascii="Arial" w:hAnsi="Arial" w:cs="Arial"/>
        </w:rPr>
        <w:t xml:space="preserve">poprzez Wydział Transportu </w:t>
      </w:r>
      <w:r w:rsidR="006671CF" w:rsidRPr="00030021">
        <w:rPr>
          <w:rFonts w:ascii="Arial" w:hAnsi="Arial" w:cs="Arial"/>
          <w:b/>
        </w:rPr>
        <w:t>Stację</w:t>
      </w:r>
      <w:r w:rsidRPr="00030021">
        <w:rPr>
          <w:rFonts w:ascii="Arial" w:hAnsi="Arial" w:cs="Arial"/>
          <w:b/>
        </w:rPr>
        <w:t xml:space="preserve"> Obsługi Pojazdów </w:t>
      </w:r>
      <w:r w:rsidR="008A1305" w:rsidRPr="00030021">
        <w:rPr>
          <w:rFonts w:ascii="Arial" w:hAnsi="Arial" w:cs="Arial"/>
          <w:b/>
        </w:rPr>
        <w:t xml:space="preserve"> </w:t>
      </w:r>
      <w:r w:rsidR="00711DBB">
        <w:rPr>
          <w:rFonts w:ascii="Arial" w:hAnsi="Arial" w:cs="Arial"/>
          <w:b/>
        </w:rPr>
        <w:t>SO1 w Szczecinie, przy ul. Wernyhory 5, 71-240 Szczecin</w:t>
      </w:r>
      <w:r w:rsidRPr="00030021">
        <w:rPr>
          <w:rFonts w:ascii="Arial" w:hAnsi="Arial" w:cs="Arial"/>
          <w:b/>
        </w:rPr>
        <w:t>.</w:t>
      </w:r>
    </w:p>
    <w:p w14:paraId="3A860772" w14:textId="77777777" w:rsidR="009222FF" w:rsidRPr="00C652CA" w:rsidRDefault="009222FF" w:rsidP="00C652CA">
      <w:pPr>
        <w:pStyle w:val="Tekstpodstawowy"/>
        <w:suppressAutoHyphens w:val="0"/>
        <w:spacing w:after="0" w:line="240" w:lineRule="auto"/>
        <w:ind w:left="567" w:hanging="567"/>
        <w:rPr>
          <w:rFonts w:ascii="Arial" w:hAnsi="Arial" w:cs="Arial"/>
          <w:color w:val="000000"/>
        </w:rPr>
      </w:pPr>
    </w:p>
    <w:p w14:paraId="42D873BC" w14:textId="77777777" w:rsidR="007701B5" w:rsidRPr="00074B8A" w:rsidRDefault="009222FF" w:rsidP="007701B5">
      <w:pPr>
        <w:suppressAutoHyphens w:val="0"/>
        <w:spacing w:after="0" w:line="240" w:lineRule="auto"/>
        <w:ind w:left="567" w:hanging="567"/>
        <w:rPr>
          <w:rFonts w:ascii="Arial" w:hAnsi="Arial" w:cs="Arial"/>
          <w:b/>
        </w:rPr>
      </w:pPr>
      <w:r w:rsidRPr="00B91D20">
        <w:rPr>
          <w:rFonts w:ascii="Arial" w:hAnsi="Arial" w:cs="Arial"/>
          <w:color w:val="000000"/>
        </w:rPr>
        <w:t>2.</w:t>
      </w:r>
      <w:r w:rsidRPr="00B91D20">
        <w:rPr>
          <w:rFonts w:ascii="Arial" w:hAnsi="Arial" w:cs="Arial"/>
          <w:color w:val="000000"/>
        </w:rPr>
        <w:tab/>
        <w:t>W</w:t>
      </w:r>
      <w:r w:rsidR="00BA41C5" w:rsidRPr="00B91D20">
        <w:rPr>
          <w:rFonts w:ascii="Arial" w:hAnsi="Arial" w:cs="Arial"/>
          <w:color w:val="000000"/>
        </w:rPr>
        <w:t>ykaz s</w:t>
      </w:r>
      <w:r w:rsidR="00BA41C5" w:rsidRPr="00B91D20">
        <w:rPr>
          <w:rFonts w:ascii="Arial" w:hAnsi="Arial" w:cs="Arial"/>
        </w:rPr>
        <w:t xml:space="preserve">przętu transportowego, którego dotyczą postanowienia niniejszej umowy wyszczególniony został </w:t>
      </w:r>
      <w:r w:rsidR="00D6514C">
        <w:rPr>
          <w:rFonts w:ascii="Arial" w:hAnsi="Arial" w:cs="Arial"/>
        </w:rPr>
        <w:br/>
      </w:r>
      <w:r w:rsidR="00BA41C5" w:rsidRPr="00B91D20">
        <w:rPr>
          <w:rFonts w:ascii="Arial" w:hAnsi="Arial" w:cs="Arial"/>
        </w:rPr>
        <w:t xml:space="preserve">w </w:t>
      </w:r>
      <w:r w:rsidR="00BA41C5" w:rsidRPr="00F64EC1">
        <w:rPr>
          <w:rFonts w:ascii="Arial" w:hAnsi="Arial" w:cs="Arial"/>
        </w:rPr>
        <w:t>załączniku</w:t>
      </w:r>
      <w:r w:rsidR="00BA41C5" w:rsidRPr="00F64EC1">
        <w:rPr>
          <w:rFonts w:ascii="Arial" w:hAnsi="Arial" w:cs="Arial"/>
          <w:b/>
          <w:bCs/>
        </w:rPr>
        <w:t xml:space="preserve"> </w:t>
      </w:r>
      <w:r w:rsidR="00F64EC1" w:rsidRPr="00F64EC1">
        <w:rPr>
          <w:rFonts w:ascii="Arial" w:hAnsi="Arial" w:cs="Arial"/>
          <w:b/>
        </w:rPr>
        <w:t>nr 2</w:t>
      </w:r>
      <w:r w:rsidR="00BA41C5" w:rsidRPr="00F64EC1">
        <w:rPr>
          <w:rFonts w:ascii="Arial" w:hAnsi="Arial" w:cs="Arial"/>
          <w:b/>
        </w:rPr>
        <w:t xml:space="preserve"> do umowy</w:t>
      </w:r>
      <w:r w:rsidR="00BA41C5" w:rsidRPr="00B91D20">
        <w:rPr>
          <w:rFonts w:ascii="Arial" w:hAnsi="Arial" w:cs="Arial"/>
        </w:rPr>
        <w:t xml:space="preserve">. Obejmuje </w:t>
      </w:r>
      <w:r w:rsidR="00986F8B">
        <w:rPr>
          <w:rFonts w:ascii="Arial" w:hAnsi="Arial" w:cs="Arial"/>
        </w:rPr>
        <w:t>następujące</w:t>
      </w:r>
      <w:r w:rsidR="00414714">
        <w:rPr>
          <w:rFonts w:ascii="Arial" w:hAnsi="Arial" w:cs="Arial"/>
        </w:rPr>
        <w:t xml:space="preserve"> mark</w:t>
      </w:r>
      <w:r w:rsidR="00986F8B">
        <w:rPr>
          <w:rFonts w:ascii="Arial" w:hAnsi="Arial" w:cs="Arial"/>
        </w:rPr>
        <w:t>i</w:t>
      </w:r>
      <w:r w:rsidR="00414714">
        <w:rPr>
          <w:rFonts w:ascii="Arial" w:hAnsi="Arial" w:cs="Arial"/>
        </w:rPr>
        <w:t xml:space="preserve"> pojazd</w:t>
      </w:r>
      <w:r w:rsidR="00986F8B">
        <w:rPr>
          <w:rFonts w:ascii="Arial" w:hAnsi="Arial" w:cs="Arial"/>
        </w:rPr>
        <w:t>ów</w:t>
      </w:r>
      <w:r w:rsidR="00074B8A">
        <w:rPr>
          <w:rFonts w:ascii="Arial" w:hAnsi="Arial" w:cs="Arial"/>
        </w:rPr>
        <w:t xml:space="preserve"> typu furgon </w:t>
      </w:r>
      <w:r w:rsidR="00711DBB">
        <w:rPr>
          <w:rFonts w:ascii="Arial" w:hAnsi="Arial" w:cs="Arial"/>
        </w:rPr>
        <w:t>–</w:t>
      </w:r>
      <w:r w:rsidR="00074B8A">
        <w:rPr>
          <w:rFonts w:ascii="Arial" w:hAnsi="Arial" w:cs="Arial"/>
        </w:rPr>
        <w:t xml:space="preserve"> </w:t>
      </w:r>
      <w:r w:rsidR="00711DBB" w:rsidRPr="00711DBB">
        <w:rPr>
          <w:rFonts w:ascii="Arial" w:hAnsi="Arial" w:cs="Arial"/>
          <w:b/>
        </w:rPr>
        <w:t>Citroen,</w:t>
      </w:r>
      <w:r w:rsidR="00711DBB">
        <w:rPr>
          <w:rFonts w:ascii="Arial" w:hAnsi="Arial" w:cs="Arial"/>
        </w:rPr>
        <w:t xml:space="preserve"> </w:t>
      </w:r>
      <w:r w:rsidR="00074B8A" w:rsidRPr="00074B8A">
        <w:rPr>
          <w:rFonts w:ascii="Arial" w:hAnsi="Arial" w:cs="Arial"/>
          <w:b/>
        </w:rPr>
        <w:t xml:space="preserve">Fiat, Ford, Hyundai, </w:t>
      </w:r>
      <w:r w:rsidR="00711DBB">
        <w:rPr>
          <w:rFonts w:ascii="Arial" w:hAnsi="Arial" w:cs="Arial"/>
          <w:b/>
        </w:rPr>
        <w:t xml:space="preserve">Iveco, Man, </w:t>
      </w:r>
      <w:r w:rsidR="00074B8A" w:rsidRPr="00074B8A">
        <w:rPr>
          <w:rFonts w:ascii="Arial" w:hAnsi="Arial" w:cs="Arial"/>
          <w:b/>
        </w:rPr>
        <w:t xml:space="preserve"> Renault, Volkswagen.</w:t>
      </w:r>
    </w:p>
    <w:p w14:paraId="04DCCC8A" w14:textId="77777777" w:rsidR="00074B8A" w:rsidRPr="00B91D20" w:rsidRDefault="00074B8A" w:rsidP="007701B5">
      <w:pPr>
        <w:suppressAutoHyphens w:val="0"/>
        <w:spacing w:after="0" w:line="240" w:lineRule="auto"/>
        <w:ind w:left="567" w:hanging="567"/>
        <w:rPr>
          <w:rFonts w:ascii="Arial" w:hAnsi="Arial" w:cs="Arial"/>
          <w:color w:val="000000"/>
        </w:rPr>
      </w:pPr>
    </w:p>
    <w:p w14:paraId="259F8A6C" w14:textId="77777777" w:rsidR="00121232" w:rsidRPr="00B91D20" w:rsidRDefault="009222FF" w:rsidP="00C652CA">
      <w:pPr>
        <w:spacing w:after="0" w:line="240" w:lineRule="auto"/>
        <w:ind w:left="567" w:hanging="567"/>
        <w:rPr>
          <w:rFonts w:ascii="Arial" w:hAnsi="Arial" w:cs="Arial"/>
        </w:rPr>
      </w:pPr>
      <w:r w:rsidRPr="00B91D20">
        <w:rPr>
          <w:rFonts w:ascii="Arial" w:hAnsi="Arial" w:cs="Arial"/>
        </w:rPr>
        <w:t>3.</w:t>
      </w:r>
      <w:r w:rsidRPr="00B91D20">
        <w:rPr>
          <w:rFonts w:ascii="Arial" w:hAnsi="Arial" w:cs="Arial"/>
        </w:rPr>
        <w:tab/>
      </w:r>
      <w:r w:rsidR="00121232" w:rsidRPr="00B91D20">
        <w:rPr>
          <w:rFonts w:ascii="Arial" w:hAnsi="Arial" w:cs="Arial"/>
        </w:rPr>
        <w:t>Przedmiot umowy obejmuje:</w:t>
      </w:r>
    </w:p>
    <w:p w14:paraId="748E253A" w14:textId="77777777" w:rsidR="00121232" w:rsidRPr="00B91D20" w:rsidRDefault="00121232" w:rsidP="00C652CA">
      <w:pPr>
        <w:spacing w:after="0" w:line="240" w:lineRule="auto"/>
        <w:ind w:left="567" w:hanging="567"/>
        <w:rPr>
          <w:rFonts w:ascii="Arial" w:hAnsi="Arial" w:cs="Arial"/>
        </w:rPr>
      </w:pPr>
    </w:p>
    <w:p w14:paraId="0C3713AA" w14:textId="77777777" w:rsidR="00121232" w:rsidRPr="00B91D20" w:rsidRDefault="00121232" w:rsidP="00E45F78">
      <w:pPr>
        <w:numPr>
          <w:ilvl w:val="0"/>
          <w:numId w:val="5"/>
        </w:numPr>
        <w:suppressAutoHyphens w:val="0"/>
        <w:spacing w:after="0" w:line="240" w:lineRule="auto"/>
        <w:ind w:left="567" w:hanging="567"/>
        <w:rPr>
          <w:rFonts w:ascii="Arial" w:hAnsi="Arial" w:cs="Arial"/>
        </w:rPr>
      </w:pPr>
      <w:r w:rsidRPr="00B91D20">
        <w:rPr>
          <w:rFonts w:ascii="Arial" w:hAnsi="Arial" w:cs="Arial"/>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37FA2252" w14:textId="77777777" w:rsidR="00121232" w:rsidRPr="00B91D20" w:rsidRDefault="00121232" w:rsidP="00C652CA">
      <w:pPr>
        <w:spacing w:after="0" w:line="240" w:lineRule="auto"/>
        <w:ind w:left="567" w:hanging="567"/>
        <w:rPr>
          <w:rFonts w:ascii="Arial" w:hAnsi="Arial" w:cs="Arial"/>
        </w:rPr>
      </w:pPr>
    </w:p>
    <w:p w14:paraId="12037B29" w14:textId="77777777" w:rsidR="00121232" w:rsidRPr="00B91D20" w:rsidRDefault="00121232" w:rsidP="00E45F78">
      <w:pPr>
        <w:numPr>
          <w:ilvl w:val="0"/>
          <w:numId w:val="5"/>
        </w:numPr>
        <w:suppressAutoHyphens w:val="0"/>
        <w:spacing w:after="0" w:line="240" w:lineRule="auto"/>
        <w:ind w:left="567" w:hanging="567"/>
        <w:rPr>
          <w:rFonts w:ascii="Arial" w:hAnsi="Arial" w:cs="Arial"/>
        </w:rPr>
      </w:pPr>
      <w:r w:rsidRPr="00B91D20">
        <w:rPr>
          <w:rFonts w:ascii="Arial" w:hAnsi="Arial" w:cs="Arial"/>
        </w:rPr>
        <w:t xml:space="preserve">w przypadku obsługi technicznej (OT) - ogół czynności wykonywanych przy sprzęcie transportowym </w:t>
      </w:r>
      <w:r w:rsidR="00907E33">
        <w:rPr>
          <w:rFonts w:ascii="Arial" w:hAnsi="Arial" w:cs="Arial"/>
        </w:rPr>
        <w:br/>
      </w:r>
      <w:r w:rsidRPr="00F64EC1">
        <w:rPr>
          <w:rFonts w:ascii="Arial" w:hAnsi="Arial" w:cs="Arial"/>
        </w:rPr>
        <w:t>po</w:t>
      </w:r>
      <w:r w:rsidRPr="00B91D20">
        <w:rPr>
          <w:rFonts w:ascii="Arial" w:hAnsi="Arial" w:cs="Arial"/>
        </w:rPr>
        <w:t xml:space="preserve"> osiągnięciu przez niego przebiegu międzyobsługowego (kilometrów) lub okresu międzyobsługowego (czasookresu), wykaz czynności obsług okresowych dla danej marki i typu sprzętu transportowego, ściśle określa producent sprzętu. </w:t>
      </w:r>
    </w:p>
    <w:p w14:paraId="2A987F6E" w14:textId="77777777" w:rsidR="00121232" w:rsidRPr="00B91D20" w:rsidRDefault="00121232" w:rsidP="00C652CA">
      <w:pPr>
        <w:spacing w:after="0" w:line="240" w:lineRule="auto"/>
        <w:ind w:left="567" w:hanging="567"/>
        <w:rPr>
          <w:rFonts w:ascii="Arial" w:hAnsi="Arial" w:cs="Arial"/>
        </w:rPr>
      </w:pPr>
    </w:p>
    <w:p w14:paraId="375D66E5" w14:textId="77777777" w:rsidR="00121232" w:rsidRPr="00B91D20" w:rsidRDefault="00121232" w:rsidP="00E45F78">
      <w:pPr>
        <w:numPr>
          <w:ilvl w:val="0"/>
          <w:numId w:val="5"/>
        </w:numPr>
        <w:suppressAutoHyphens w:val="0"/>
        <w:spacing w:after="0" w:line="240" w:lineRule="auto"/>
        <w:ind w:left="567" w:hanging="567"/>
        <w:rPr>
          <w:rFonts w:ascii="Arial" w:hAnsi="Arial" w:cs="Arial"/>
        </w:rPr>
      </w:pPr>
      <w:r w:rsidRPr="00B91D20">
        <w:rPr>
          <w:rFonts w:ascii="Arial" w:hAnsi="Arial" w:cs="Arial"/>
        </w:rPr>
        <w:t>wymiana c</w:t>
      </w:r>
      <w:r w:rsidR="004A5FC4">
        <w:rPr>
          <w:rFonts w:ascii="Arial" w:hAnsi="Arial" w:cs="Arial"/>
        </w:rPr>
        <w:t>zęści zamiennych</w:t>
      </w:r>
      <w:r w:rsidRPr="00B91D20">
        <w:rPr>
          <w:rFonts w:ascii="Arial" w:hAnsi="Arial" w:cs="Arial"/>
        </w:rPr>
        <w:t xml:space="preserve"> w trakcie napraw bieżących i obsług</w:t>
      </w:r>
      <w:r w:rsidR="00711DBB">
        <w:rPr>
          <w:rFonts w:ascii="Arial" w:hAnsi="Arial" w:cs="Arial"/>
        </w:rPr>
        <w:t>i technicznej</w:t>
      </w:r>
      <w:r w:rsidRPr="00B91D20">
        <w:rPr>
          <w:rFonts w:ascii="Arial" w:hAnsi="Arial" w:cs="Arial"/>
        </w:rPr>
        <w:t>, które uległy uszkodzeniu i/lub wymagają wymiany ze względu na przebieg kilometrów lub czasookres.</w:t>
      </w:r>
    </w:p>
    <w:p w14:paraId="1541210E" w14:textId="77777777" w:rsidR="00121232" w:rsidRPr="00B91D20" w:rsidRDefault="00121232" w:rsidP="00C652CA">
      <w:pPr>
        <w:spacing w:after="0" w:line="240" w:lineRule="auto"/>
        <w:ind w:left="567" w:hanging="567"/>
        <w:rPr>
          <w:rFonts w:ascii="Arial" w:hAnsi="Arial" w:cs="Arial"/>
          <w:color w:val="000000"/>
        </w:rPr>
      </w:pPr>
    </w:p>
    <w:p w14:paraId="7E9DE2F5" w14:textId="77777777" w:rsidR="00121232" w:rsidRPr="00B91D20" w:rsidRDefault="00121232" w:rsidP="00E45F78">
      <w:pPr>
        <w:numPr>
          <w:ilvl w:val="0"/>
          <w:numId w:val="5"/>
        </w:numPr>
        <w:suppressAutoHyphens w:val="0"/>
        <w:spacing w:after="0" w:line="240" w:lineRule="auto"/>
        <w:ind w:left="567" w:hanging="567"/>
        <w:rPr>
          <w:rFonts w:ascii="Arial" w:hAnsi="Arial" w:cs="Arial"/>
          <w:color w:val="000000"/>
        </w:rPr>
      </w:pPr>
      <w:r w:rsidRPr="00B91D20">
        <w:rPr>
          <w:rFonts w:ascii="Arial" w:hAnsi="Arial" w:cs="Arial"/>
        </w:rPr>
        <w:t>c</w:t>
      </w:r>
      <w:r w:rsidR="00414714">
        <w:rPr>
          <w:rFonts w:ascii="Arial" w:hAnsi="Arial" w:cs="Arial"/>
          <w:color w:val="000000"/>
        </w:rPr>
        <w:t xml:space="preserve">zęści zamienne </w:t>
      </w:r>
      <w:r w:rsidRPr="00B91D20">
        <w:rPr>
          <w:rFonts w:ascii="Arial" w:hAnsi="Arial" w:cs="Arial"/>
          <w:color w:val="000000"/>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rPr>
        <w:t xml:space="preserve"> wskazanych w umowie marek </w:t>
      </w:r>
      <w:r w:rsidRPr="00B91D20">
        <w:rPr>
          <w:rFonts w:ascii="Arial" w:hAnsi="Arial" w:cs="Arial"/>
          <w:color w:val="000000"/>
        </w:rPr>
        <w:t xml:space="preserve"> pojazdów.</w:t>
      </w:r>
    </w:p>
    <w:p w14:paraId="0A18DF26" w14:textId="77777777" w:rsidR="00942372" w:rsidRPr="00B91D20" w:rsidRDefault="00942372" w:rsidP="00C652CA">
      <w:pPr>
        <w:suppressAutoHyphens w:val="0"/>
        <w:spacing w:after="0" w:line="240" w:lineRule="auto"/>
        <w:ind w:left="567" w:hanging="567"/>
        <w:rPr>
          <w:rFonts w:ascii="Arial" w:hAnsi="Arial" w:cs="Arial"/>
          <w:color w:val="000000"/>
        </w:rPr>
      </w:pPr>
    </w:p>
    <w:p w14:paraId="773557F1" w14:textId="77777777" w:rsidR="00121232" w:rsidRDefault="009222FF" w:rsidP="00C652CA">
      <w:pPr>
        <w:pStyle w:val="Tekstpodstawowy"/>
        <w:suppressAutoHyphens w:val="0"/>
        <w:spacing w:after="0" w:line="240" w:lineRule="auto"/>
        <w:ind w:left="567" w:hanging="567"/>
        <w:rPr>
          <w:rFonts w:ascii="Arial" w:hAnsi="Arial" w:cs="Arial"/>
        </w:rPr>
      </w:pPr>
      <w:r w:rsidRPr="00B91D20">
        <w:rPr>
          <w:rFonts w:ascii="Arial" w:hAnsi="Arial" w:cs="Arial"/>
        </w:rPr>
        <w:t>4</w:t>
      </w:r>
      <w:r w:rsidR="008A1305" w:rsidRPr="00B91D20">
        <w:rPr>
          <w:rFonts w:ascii="Arial" w:hAnsi="Arial" w:cs="Arial"/>
        </w:rPr>
        <w:t>.</w:t>
      </w:r>
      <w:r w:rsidR="008A1305" w:rsidRPr="00B91D20">
        <w:rPr>
          <w:rFonts w:ascii="Arial" w:hAnsi="Arial" w:cs="Arial"/>
        </w:rPr>
        <w:tab/>
        <w:t>Z</w:t>
      </w:r>
      <w:r w:rsidR="00121232" w:rsidRPr="00B91D20">
        <w:rPr>
          <w:rFonts w:ascii="Arial" w:hAnsi="Arial" w:cs="Arial"/>
        </w:rPr>
        <w:t>amawiający zastrzega sobie prawo do zmian w wykazie</w:t>
      </w:r>
      <w:r w:rsidR="004A5FC4">
        <w:rPr>
          <w:rFonts w:ascii="Arial" w:hAnsi="Arial" w:cs="Arial"/>
        </w:rPr>
        <w:t xml:space="preserve"> podanych marek pojazdów</w:t>
      </w:r>
      <w:r w:rsidR="00907E33">
        <w:rPr>
          <w:rFonts w:ascii="Arial" w:hAnsi="Arial" w:cs="Arial"/>
        </w:rPr>
        <w:t xml:space="preserve">, </w:t>
      </w:r>
      <w:r w:rsidR="00121232" w:rsidRPr="00B91D20">
        <w:rPr>
          <w:rFonts w:ascii="Arial" w:hAnsi="Arial" w:cs="Arial"/>
        </w:rPr>
        <w:t xml:space="preserve">co nie będzie stanowiło  naruszenia postanowień umowy i nie będzie wymagało sporządzenia aneksu do umowy. </w:t>
      </w:r>
      <w:r w:rsidR="00907E33">
        <w:rPr>
          <w:rFonts w:ascii="Arial" w:hAnsi="Arial" w:cs="Arial"/>
        </w:rPr>
        <w:br/>
      </w:r>
      <w:r w:rsidR="00121232" w:rsidRPr="00B91D20">
        <w:rPr>
          <w:rFonts w:ascii="Arial" w:hAnsi="Arial" w:cs="Arial"/>
        </w:rPr>
        <w:t xml:space="preserve">W przypadku dokonania zmian </w:t>
      </w:r>
      <w:r w:rsidR="004A5FC4">
        <w:rPr>
          <w:rFonts w:ascii="Arial" w:hAnsi="Arial" w:cs="Arial"/>
        </w:rPr>
        <w:t xml:space="preserve">w wykazie </w:t>
      </w:r>
      <w:r w:rsidR="00121232" w:rsidRPr="00B91D20">
        <w:rPr>
          <w:rFonts w:ascii="Arial" w:hAnsi="Arial" w:cs="Arial"/>
        </w:rPr>
        <w:t>Zamawiający przekaże Wykonawcy na piśmie zmodyfikowany wykaz.</w:t>
      </w:r>
    </w:p>
    <w:p w14:paraId="547BC005" w14:textId="77777777" w:rsidR="00B91D20" w:rsidRPr="00B91D20" w:rsidRDefault="00B91D20" w:rsidP="00C652CA">
      <w:pPr>
        <w:pStyle w:val="Tekstpodstawowy"/>
        <w:suppressAutoHyphens w:val="0"/>
        <w:spacing w:after="0" w:line="240" w:lineRule="auto"/>
        <w:ind w:left="567" w:hanging="567"/>
        <w:rPr>
          <w:rFonts w:ascii="Arial" w:hAnsi="Arial" w:cs="Arial"/>
          <w:color w:val="000000"/>
        </w:rPr>
      </w:pPr>
    </w:p>
    <w:p w14:paraId="2A82693E" w14:textId="77777777" w:rsidR="00121232" w:rsidRPr="00B91D20" w:rsidRDefault="009222FF" w:rsidP="00C652CA">
      <w:pPr>
        <w:pStyle w:val="Tekstpodstawowy"/>
        <w:suppressAutoHyphens w:val="0"/>
        <w:spacing w:after="0" w:line="240" w:lineRule="auto"/>
        <w:ind w:left="567" w:hanging="567"/>
        <w:rPr>
          <w:rFonts w:ascii="Arial" w:hAnsi="Arial" w:cs="Arial"/>
          <w:color w:val="000000"/>
        </w:rPr>
      </w:pPr>
      <w:r w:rsidRPr="00B91D20">
        <w:rPr>
          <w:rFonts w:ascii="Arial" w:hAnsi="Arial" w:cs="Arial"/>
        </w:rPr>
        <w:t>5</w:t>
      </w:r>
      <w:r w:rsidR="008A1305" w:rsidRPr="00B91D20">
        <w:rPr>
          <w:rFonts w:ascii="Arial" w:hAnsi="Arial" w:cs="Arial"/>
        </w:rPr>
        <w:t>.</w:t>
      </w:r>
      <w:r w:rsidR="008A1305" w:rsidRPr="00B91D20">
        <w:rPr>
          <w:rFonts w:ascii="Arial" w:hAnsi="Arial" w:cs="Arial"/>
        </w:rPr>
        <w:tab/>
      </w:r>
      <w:r w:rsidR="00121232" w:rsidRPr="00B91D20">
        <w:rPr>
          <w:rFonts w:ascii="Arial" w:hAnsi="Arial" w:cs="Arial"/>
        </w:rPr>
        <w:t xml:space="preserve">Zamawiający </w:t>
      </w:r>
      <w:r w:rsidR="00624E78" w:rsidRPr="00B91D20">
        <w:rPr>
          <w:rFonts w:ascii="Arial" w:hAnsi="Arial" w:cs="Arial"/>
        </w:rPr>
        <w:t>z</w:t>
      </w:r>
      <w:r w:rsidR="00121232" w:rsidRPr="00B91D20">
        <w:rPr>
          <w:rFonts w:ascii="Arial" w:hAnsi="Arial" w:cs="Arial"/>
        </w:rPr>
        <w:t xml:space="preserve"> </w:t>
      </w:r>
      <w:r w:rsidR="00624E78" w:rsidRPr="00B91D20">
        <w:rPr>
          <w:rFonts w:ascii="Arial" w:eastAsia="Lucida Sans Unicode" w:hAnsi="Arial" w:cs="Arial"/>
          <w:spacing w:val="-2"/>
        </w:rPr>
        <w:t>zamówienia</w:t>
      </w:r>
      <w:r w:rsidR="00121232" w:rsidRPr="00B91D20">
        <w:rPr>
          <w:rFonts w:ascii="Arial" w:eastAsia="Lucida Sans Unicode" w:hAnsi="Arial" w:cs="Arial"/>
          <w:spacing w:val="-2"/>
        </w:rPr>
        <w:t xml:space="preserve"> wyłączył wszystkie usługi i czynności związane z naprawami powypadkowymi.</w:t>
      </w:r>
    </w:p>
    <w:p w14:paraId="680C38CD" w14:textId="77777777" w:rsidR="008A1305" w:rsidRPr="00B91D20" w:rsidRDefault="008A1305" w:rsidP="00C652CA">
      <w:pPr>
        <w:pStyle w:val="Tekstpodstawowy"/>
        <w:spacing w:after="0" w:line="240" w:lineRule="auto"/>
        <w:ind w:left="567" w:hanging="567"/>
        <w:jc w:val="center"/>
        <w:rPr>
          <w:rFonts w:ascii="Arial" w:hAnsi="Arial" w:cs="Arial"/>
          <w:color w:val="000000"/>
        </w:rPr>
      </w:pPr>
      <w:r w:rsidRPr="00B91D20">
        <w:rPr>
          <w:rFonts w:ascii="Arial" w:hAnsi="Arial" w:cs="Arial"/>
          <w:b/>
          <w:color w:val="000000"/>
        </w:rPr>
        <w:t>§ 2</w:t>
      </w:r>
    </w:p>
    <w:p w14:paraId="37EC030A" w14:textId="77777777" w:rsidR="008A1305" w:rsidRPr="00B91D20" w:rsidRDefault="00546EC5" w:rsidP="00C652CA">
      <w:pPr>
        <w:pStyle w:val="Tekstpodstawowy"/>
        <w:spacing w:after="0" w:line="240" w:lineRule="auto"/>
        <w:ind w:left="567" w:hanging="567"/>
        <w:jc w:val="center"/>
        <w:rPr>
          <w:rFonts w:ascii="Arial" w:hAnsi="Arial" w:cs="Arial"/>
          <w:b/>
          <w:color w:val="000000"/>
        </w:rPr>
      </w:pPr>
      <w:r w:rsidRPr="00B91D20">
        <w:rPr>
          <w:rFonts w:ascii="Arial" w:hAnsi="Arial" w:cs="Arial"/>
          <w:b/>
          <w:color w:val="000000"/>
        </w:rPr>
        <w:t>Termin realizacji</w:t>
      </w:r>
    </w:p>
    <w:p w14:paraId="743D660E" w14:textId="77777777" w:rsidR="00546EC5" w:rsidRPr="00B91D20" w:rsidRDefault="00546EC5" w:rsidP="00C652CA">
      <w:pPr>
        <w:pStyle w:val="Tekstpodstawowy"/>
        <w:spacing w:after="0" w:line="240" w:lineRule="auto"/>
        <w:ind w:left="567" w:hanging="567"/>
        <w:jc w:val="left"/>
        <w:rPr>
          <w:rFonts w:ascii="Arial" w:hAnsi="Arial" w:cs="Arial"/>
          <w:b/>
          <w:color w:val="000000"/>
        </w:rPr>
      </w:pPr>
    </w:p>
    <w:p w14:paraId="7281159A"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rPr>
      </w:pPr>
      <w:r w:rsidRPr="00B91D20">
        <w:rPr>
          <w:rFonts w:ascii="Arial" w:hAnsi="Arial" w:cs="Arial"/>
          <w:color w:val="000000"/>
        </w:rPr>
        <w:t>U</w:t>
      </w:r>
      <w:r w:rsidR="00933026">
        <w:rPr>
          <w:rFonts w:ascii="Arial" w:hAnsi="Arial" w:cs="Arial"/>
          <w:color w:val="000000"/>
        </w:rPr>
        <w:t>mowa zostaje zawarta na okres 12</w:t>
      </w:r>
      <w:r w:rsidRPr="00B91D20">
        <w:rPr>
          <w:rFonts w:ascii="Arial" w:hAnsi="Arial" w:cs="Arial"/>
          <w:color w:val="000000"/>
        </w:rPr>
        <w:t xml:space="preserve"> miesięcy i obowiązuje od dnia podpisania Umowy, </w:t>
      </w:r>
      <w:r w:rsidR="009F5598" w:rsidRPr="00B91D20">
        <w:rPr>
          <w:rFonts w:ascii="Arial" w:hAnsi="Arial" w:cs="Arial"/>
          <w:color w:val="000000"/>
        </w:rPr>
        <w:br/>
      </w:r>
    </w:p>
    <w:p w14:paraId="5D26B226" w14:textId="77777777" w:rsidR="00546EC5" w:rsidRPr="00B91D20" w:rsidRDefault="00546EC5" w:rsidP="004D45D9">
      <w:pPr>
        <w:pStyle w:val="Tekstpodstawowy"/>
        <w:spacing w:after="0" w:line="240" w:lineRule="auto"/>
        <w:ind w:left="567" w:firstLine="0"/>
        <w:rPr>
          <w:rFonts w:ascii="Arial" w:hAnsi="Arial" w:cs="Arial"/>
          <w:b/>
          <w:color w:val="000000"/>
        </w:rPr>
      </w:pPr>
      <w:r w:rsidRPr="00B91D20">
        <w:rPr>
          <w:rFonts w:ascii="Arial" w:hAnsi="Arial" w:cs="Arial"/>
          <w:b/>
          <w:color w:val="000000"/>
        </w:rPr>
        <w:t>tj. od dnia ……………</w:t>
      </w:r>
      <w:r w:rsidR="000B2498">
        <w:rPr>
          <w:rFonts w:ascii="Arial" w:hAnsi="Arial" w:cs="Arial"/>
          <w:b/>
          <w:color w:val="000000"/>
        </w:rPr>
        <w:t>………….</w:t>
      </w:r>
      <w:r w:rsidRPr="00B91D20">
        <w:rPr>
          <w:rFonts w:ascii="Arial" w:hAnsi="Arial" w:cs="Arial"/>
          <w:b/>
          <w:color w:val="000000"/>
        </w:rPr>
        <w:t>….………r.,  do dnia ………………</w:t>
      </w:r>
      <w:r w:rsidR="009F5598" w:rsidRPr="00B91D20">
        <w:rPr>
          <w:rFonts w:ascii="Arial" w:hAnsi="Arial" w:cs="Arial"/>
          <w:b/>
          <w:color w:val="000000"/>
        </w:rPr>
        <w:t>…………</w:t>
      </w:r>
      <w:r w:rsidR="000B2498">
        <w:rPr>
          <w:rFonts w:ascii="Arial" w:hAnsi="Arial" w:cs="Arial"/>
          <w:b/>
          <w:color w:val="000000"/>
        </w:rPr>
        <w:t>…….</w:t>
      </w:r>
      <w:r w:rsidR="009F5598" w:rsidRPr="00B91D20">
        <w:rPr>
          <w:rFonts w:ascii="Arial" w:hAnsi="Arial" w:cs="Arial"/>
          <w:b/>
          <w:color w:val="000000"/>
        </w:rPr>
        <w:t xml:space="preserve">…r.,  </w:t>
      </w:r>
      <w:r w:rsidR="009F5598" w:rsidRPr="00B91D20">
        <w:rPr>
          <w:rFonts w:ascii="Arial" w:hAnsi="Arial" w:cs="Arial"/>
          <w:color w:val="000000"/>
        </w:rPr>
        <w:t xml:space="preserve">jednakże nie dłużej </w:t>
      </w:r>
      <w:r w:rsidR="00D6514C">
        <w:rPr>
          <w:rFonts w:ascii="Arial" w:hAnsi="Arial" w:cs="Arial"/>
          <w:color w:val="000000"/>
        </w:rPr>
        <w:br/>
      </w:r>
      <w:r w:rsidR="009F5598" w:rsidRPr="00B91D20">
        <w:rPr>
          <w:rFonts w:ascii="Arial" w:hAnsi="Arial" w:cs="Arial"/>
          <w:color w:val="000000"/>
        </w:rPr>
        <w:t>niż</w:t>
      </w:r>
      <w:r w:rsidR="00C726FD" w:rsidRPr="00B91D20">
        <w:rPr>
          <w:rFonts w:ascii="Arial" w:hAnsi="Arial" w:cs="Arial"/>
          <w:color w:val="000000"/>
        </w:rPr>
        <w:t xml:space="preserve"> </w:t>
      </w:r>
      <w:r w:rsidR="000B2498">
        <w:rPr>
          <w:rFonts w:ascii="Arial" w:hAnsi="Arial" w:cs="Arial"/>
          <w:color w:val="000000"/>
        </w:rPr>
        <w:t xml:space="preserve">do wyczerpania </w:t>
      </w:r>
      <w:r w:rsidRPr="00B91D20">
        <w:rPr>
          <w:rFonts w:ascii="Arial" w:hAnsi="Arial" w:cs="Arial"/>
          <w:color w:val="000000"/>
        </w:rPr>
        <w:t xml:space="preserve"> maksymalnej kwoty zobowiązania, o której mowa </w:t>
      </w:r>
      <w:r w:rsidRPr="00B91D20">
        <w:rPr>
          <w:rFonts w:ascii="Arial" w:hAnsi="Arial" w:cs="Arial"/>
          <w:b/>
          <w:color w:val="000000"/>
        </w:rPr>
        <w:t>w §</w:t>
      </w:r>
      <w:r w:rsidR="005142C4">
        <w:rPr>
          <w:rFonts w:ascii="Arial" w:hAnsi="Arial" w:cs="Arial"/>
          <w:b/>
          <w:color w:val="000000"/>
        </w:rPr>
        <w:t xml:space="preserve"> </w:t>
      </w:r>
      <w:r w:rsidR="00C726FD" w:rsidRPr="00B91D20">
        <w:rPr>
          <w:rFonts w:ascii="Arial" w:hAnsi="Arial" w:cs="Arial"/>
          <w:b/>
          <w:color w:val="000000"/>
        </w:rPr>
        <w:t>8</w:t>
      </w:r>
      <w:r w:rsidRPr="00B91D20">
        <w:rPr>
          <w:rFonts w:ascii="Arial" w:hAnsi="Arial" w:cs="Arial"/>
          <w:b/>
          <w:color w:val="000000"/>
        </w:rPr>
        <w:t xml:space="preserve">  </w:t>
      </w:r>
      <w:r w:rsidR="009F5598" w:rsidRPr="00B91D20">
        <w:rPr>
          <w:rFonts w:ascii="Arial" w:hAnsi="Arial" w:cs="Arial"/>
          <w:b/>
          <w:color w:val="000000"/>
        </w:rPr>
        <w:t>ust.</w:t>
      </w:r>
      <w:r w:rsidR="00711DBB">
        <w:rPr>
          <w:rFonts w:ascii="Arial" w:hAnsi="Arial" w:cs="Arial"/>
          <w:b/>
          <w:color w:val="000000"/>
        </w:rPr>
        <w:t xml:space="preserve"> 1</w:t>
      </w:r>
      <w:r w:rsidR="00A22B24" w:rsidRPr="00B91D20">
        <w:rPr>
          <w:rFonts w:ascii="Arial" w:hAnsi="Arial" w:cs="Arial"/>
          <w:b/>
          <w:color w:val="000000"/>
        </w:rPr>
        <w:t xml:space="preserve">  u</w:t>
      </w:r>
      <w:r w:rsidRPr="00B91D20">
        <w:rPr>
          <w:rFonts w:ascii="Arial" w:hAnsi="Arial" w:cs="Arial"/>
          <w:b/>
          <w:color w:val="000000"/>
        </w:rPr>
        <w:t>mowy.</w:t>
      </w:r>
    </w:p>
    <w:p w14:paraId="308D49BA" w14:textId="77777777" w:rsidR="00546EC5" w:rsidRPr="00B91D20" w:rsidRDefault="00546EC5" w:rsidP="00B91D20">
      <w:pPr>
        <w:pStyle w:val="Tekstpodstawowy"/>
        <w:spacing w:after="0" w:line="240" w:lineRule="auto"/>
        <w:ind w:left="0" w:firstLine="0"/>
        <w:rPr>
          <w:rFonts w:ascii="Arial" w:hAnsi="Arial" w:cs="Arial"/>
          <w:b/>
          <w:color w:val="000000"/>
        </w:rPr>
      </w:pPr>
    </w:p>
    <w:p w14:paraId="375229F4" w14:textId="77777777" w:rsidR="00121232" w:rsidRPr="00B91D20" w:rsidRDefault="008A1305" w:rsidP="00C652CA">
      <w:pPr>
        <w:spacing w:after="0" w:line="240" w:lineRule="auto"/>
        <w:ind w:left="567" w:hanging="567"/>
        <w:jc w:val="center"/>
        <w:rPr>
          <w:rFonts w:ascii="Arial" w:hAnsi="Arial" w:cs="Arial"/>
          <w:b/>
          <w:color w:val="000000"/>
        </w:rPr>
      </w:pPr>
      <w:r w:rsidRPr="00B91D20">
        <w:rPr>
          <w:rFonts w:ascii="Arial" w:hAnsi="Arial" w:cs="Arial"/>
          <w:b/>
          <w:color w:val="000000"/>
        </w:rPr>
        <w:t>§ 3</w:t>
      </w:r>
    </w:p>
    <w:p w14:paraId="6620571F" w14:textId="77777777" w:rsidR="00121232" w:rsidRPr="00C652CA" w:rsidRDefault="00121232" w:rsidP="00C652CA">
      <w:pPr>
        <w:spacing w:after="0" w:line="240" w:lineRule="auto"/>
        <w:ind w:left="567" w:hanging="567"/>
        <w:jc w:val="center"/>
        <w:rPr>
          <w:rFonts w:ascii="Arial" w:hAnsi="Arial" w:cs="Arial"/>
          <w:b/>
        </w:rPr>
      </w:pPr>
      <w:r w:rsidRPr="00C652CA">
        <w:rPr>
          <w:rFonts w:ascii="Arial" w:hAnsi="Arial" w:cs="Arial"/>
          <w:b/>
        </w:rPr>
        <w:t>Miejsce wykonania usługi</w:t>
      </w:r>
    </w:p>
    <w:p w14:paraId="01BB262B" w14:textId="77777777" w:rsidR="00121232" w:rsidRPr="00C652CA" w:rsidRDefault="00121232" w:rsidP="00C652CA">
      <w:pPr>
        <w:spacing w:after="0" w:line="240" w:lineRule="auto"/>
        <w:ind w:left="567" w:hanging="567"/>
        <w:jc w:val="center"/>
        <w:rPr>
          <w:rFonts w:ascii="Arial" w:hAnsi="Arial" w:cs="Arial"/>
          <w:b/>
        </w:rPr>
      </w:pPr>
    </w:p>
    <w:p w14:paraId="03B3F44D" w14:textId="77777777" w:rsidR="00AB5D18" w:rsidRPr="004D45D9" w:rsidRDefault="004D45D9" w:rsidP="004D45D9">
      <w:pPr>
        <w:keepLines/>
        <w:spacing w:after="0" w:line="240" w:lineRule="auto"/>
        <w:ind w:hanging="714"/>
        <w:jc w:val="left"/>
        <w:rPr>
          <w:rFonts w:ascii="Arial" w:hAnsi="Arial" w:cs="Arial"/>
        </w:rPr>
      </w:pPr>
      <w:r w:rsidRPr="004D45D9">
        <w:rPr>
          <w:rFonts w:ascii="Arial" w:hAnsi="Arial" w:cs="Arial"/>
        </w:rPr>
        <w:t>1.</w:t>
      </w:r>
      <w:r>
        <w:rPr>
          <w:rFonts w:ascii="Arial" w:hAnsi="Arial" w:cs="Arial"/>
        </w:rPr>
        <w:tab/>
      </w:r>
      <w:r w:rsidR="00121232" w:rsidRPr="004D45D9">
        <w:rPr>
          <w:rFonts w:ascii="Arial" w:hAnsi="Arial" w:cs="Arial"/>
        </w:rPr>
        <w:t>Miejscem wykonan</w:t>
      </w:r>
      <w:r w:rsidR="005E1B0A" w:rsidRPr="004D45D9">
        <w:rPr>
          <w:rFonts w:ascii="Arial" w:hAnsi="Arial" w:cs="Arial"/>
        </w:rPr>
        <w:t>ia usługi jest warsztat………..</w:t>
      </w:r>
      <w:r w:rsidR="00121232" w:rsidRPr="004D45D9">
        <w:rPr>
          <w:rFonts w:ascii="Arial" w:hAnsi="Arial" w:cs="Arial"/>
        </w:rPr>
        <w:t xml:space="preserve">  …………</w:t>
      </w:r>
      <w:r w:rsidR="000B2498" w:rsidRPr="004D45D9">
        <w:rPr>
          <w:rFonts w:ascii="Arial" w:hAnsi="Arial" w:cs="Arial"/>
        </w:rPr>
        <w:t>……………….</w:t>
      </w:r>
      <w:r w:rsidR="00121232" w:rsidRPr="004D45D9">
        <w:rPr>
          <w:rFonts w:ascii="Arial" w:hAnsi="Arial" w:cs="Arial"/>
        </w:rPr>
        <w:t>…</w:t>
      </w:r>
      <w:r>
        <w:rPr>
          <w:rFonts w:ascii="Arial" w:hAnsi="Arial" w:cs="Arial"/>
        </w:rPr>
        <w:t>……….……………</w:t>
      </w:r>
      <w:r w:rsidR="008A1305" w:rsidRPr="004D45D9">
        <w:rPr>
          <w:rFonts w:ascii="Arial" w:hAnsi="Arial" w:cs="Arial"/>
        </w:rPr>
        <w:t xml:space="preserve">……...,  </w:t>
      </w:r>
    </w:p>
    <w:p w14:paraId="29AFD5B0" w14:textId="77777777" w:rsidR="00AB5D18" w:rsidRPr="004D45D9" w:rsidRDefault="004D45D9" w:rsidP="00C652CA">
      <w:pPr>
        <w:keepLines/>
        <w:suppressAutoHyphens w:val="0"/>
        <w:spacing w:after="0" w:line="240" w:lineRule="auto"/>
        <w:ind w:left="567" w:hanging="567"/>
        <w:jc w:val="left"/>
        <w:rPr>
          <w:rFonts w:ascii="Arial" w:hAnsi="Arial" w:cs="Arial"/>
        </w:rPr>
      </w:pPr>
      <w:r>
        <w:rPr>
          <w:rFonts w:ascii="Arial" w:hAnsi="Arial" w:cs="Arial"/>
        </w:rPr>
        <w:tab/>
      </w:r>
    </w:p>
    <w:p w14:paraId="59A595BF" w14:textId="77777777" w:rsidR="00121232" w:rsidRPr="004D45D9" w:rsidRDefault="008A1305" w:rsidP="004D45D9">
      <w:pPr>
        <w:keepLines/>
        <w:suppressAutoHyphens w:val="0"/>
        <w:spacing w:after="0" w:line="240" w:lineRule="auto"/>
        <w:ind w:left="567" w:firstLine="141"/>
        <w:jc w:val="left"/>
        <w:rPr>
          <w:rFonts w:ascii="Arial" w:hAnsi="Arial" w:cs="Arial"/>
        </w:rPr>
      </w:pPr>
      <w:r w:rsidRPr="004D45D9">
        <w:rPr>
          <w:rFonts w:ascii="Arial" w:hAnsi="Arial" w:cs="Arial"/>
        </w:rPr>
        <w:t>zlokalizowany w …………………………….</w:t>
      </w:r>
      <w:r w:rsidR="00121232" w:rsidRPr="004D45D9">
        <w:rPr>
          <w:rFonts w:ascii="Arial" w:hAnsi="Arial" w:cs="Arial"/>
        </w:rPr>
        <w:t xml:space="preserve">…….…………., przy ul. </w:t>
      </w:r>
      <w:r w:rsidRPr="004D45D9">
        <w:rPr>
          <w:rFonts w:ascii="Arial" w:hAnsi="Arial" w:cs="Arial"/>
        </w:rPr>
        <w:t>....……</w:t>
      </w:r>
      <w:r w:rsidR="000B2498" w:rsidRPr="004D45D9">
        <w:rPr>
          <w:rFonts w:ascii="Arial" w:hAnsi="Arial" w:cs="Arial"/>
        </w:rPr>
        <w:t>……………</w:t>
      </w:r>
      <w:r w:rsidRPr="004D45D9">
        <w:rPr>
          <w:rFonts w:ascii="Arial" w:hAnsi="Arial" w:cs="Arial"/>
        </w:rPr>
        <w:t>……………….... .</w:t>
      </w:r>
    </w:p>
    <w:p w14:paraId="406EA2A8" w14:textId="77777777" w:rsidR="00546EC5" w:rsidRPr="00C652CA" w:rsidRDefault="00546EC5" w:rsidP="00C652CA">
      <w:pPr>
        <w:keepNext/>
        <w:spacing w:after="0" w:line="240" w:lineRule="auto"/>
        <w:ind w:left="567" w:hanging="567"/>
        <w:jc w:val="center"/>
        <w:rPr>
          <w:rFonts w:ascii="Arial" w:eastAsia="Times New Roman" w:hAnsi="Arial" w:cs="Arial"/>
          <w:b/>
          <w:bCs/>
          <w:iCs/>
          <w:lang w:eastAsia="pl-PL"/>
        </w:rPr>
      </w:pPr>
    </w:p>
    <w:p w14:paraId="6F62D627" w14:textId="77777777" w:rsidR="0076670E" w:rsidRPr="00C652CA" w:rsidRDefault="0076670E" w:rsidP="00C652CA">
      <w:pPr>
        <w:spacing w:after="0" w:line="240" w:lineRule="auto"/>
        <w:ind w:left="567" w:hanging="567"/>
        <w:jc w:val="center"/>
        <w:rPr>
          <w:rFonts w:ascii="Arial" w:hAnsi="Arial" w:cs="Arial"/>
          <w:b/>
        </w:rPr>
      </w:pPr>
      <w:r w:rsidRPr="00C652CA">
        <w:rPr>
          <w:rFonts w:ascii="Arial" w:hAnsi="Arial" w:cs="Arial"/>
          <w:b/>
          <w:color w:val="000000"/>
        </w:rPr>
        <w:t>§ 4</w:t>
      </w:r>
    </w:p>
    <w:p w14:paraId="3DBE8F2D" w14:textId="77777777" w:rsidR="0076670E" w:rsidRPr="00C652CA" w:rsidRDefault="0076670E" w:rsidP="00C652CA">
      <w:pPr>
        <w:spacing w:after="0" w:line="240" w:lineRule="auto"/>
        <w:ind w:left="567" w:hanging="567"/>
        <w:jc w:val="center"/>
        <w:rPr>
          <w:rFonts w:ascii="Arial" w:hAnsi="Arial" w:cs="Arial"/>
          <w:b/>
        </w:rPr>
      </w:pPr>
      <w:r w:rsidRPr="00C652CA">
        <w:rPr>
          <w:rFonts w:ascii="Arial" w:hAnsi="Arial" w:cs="Arial"/>
          <w:b/>
        </w:rPr>
        <w:lastRenderedPageBreak/>
        <w:t>Zasady świadczenia usług</w:t>
      </w:r>
    </w:p>
    <w:p w14:paraId="528798AC" w14:textId="77777777" w:rsidR="0076670E" w:rsidRPr="00C652CA" w:rsidRDefault="0076670E" w:rsidP="00C652CA">
      <w:pPr>
        <w:spacing w:after="0" w:line="240" w:lineRule="auto"/>
        <w:ind w:left="567" w:hanging="567"/>
        <w:jc w:val="center"/>
        <w:rPr>
          <w:rFonts w:ascii="Arial" w:hAnsi="Arial" w:cs="Arial"/>
          <w:b/>
        </w:rPr>
      </w:pPr>
    </w:p>
    <w:p w14:paraId="36F8EAD5" w14:textId="77777777" w:rsidR="00E7346D" w:rsidRPr="00C652CA" w:rsidRDefault="00E7346D" w:rsidP="00D6514C">
      <w:pPr>
        <w:suppressAutoHyphens w:val="0"/>
        <w:spacing w:after="0" w:line="240" w:lineRule="auto"/>
        <w:ind w:left="567" w:right="-141" w:hanging="567"/>
        <w:rPr>
          <w:rFonts w:ascii="Arial" w:hAnsi="Arial" w:cs="Arial"/>
          <w:spacing w:val="-2"/>
        </w:rPr>
      </w:pPr>
      <w:r w:rsidRPr="00C652CA">
        <w:rPr>
          <w:rFonts w:ascii="Arial" w:hAnsi="Arial" w:cs="Arial"/>
          <w:color w:val="000000"/>
        </w:rPr>
        <w:t>1.</w:t>
      </w:r>
      <w:r w:rsidRPr="00C652CA">
        <w:rPr>
          <w:rFonts w:ascii="Arial" w:hAnsi="Arial" w:cs="Arial"/>
          <w:color w:val="000000"/>
        </w:rPr>
        <w:tab/>
        <w:t>Wykonanie</w:t>
      </w:r>
      <w:r w:rsidRPr="00C652CA">
        <w:rPr>
          <w:rFonts w:ascii="Arial" w:hAnsi="Arial" w:cs="Arial"/>
          <w:color w:val="800000"/>
        </w:rPr>
        <w:t xml:space="preserve"> </w:t>
      </w:r>
      <w:r w:rsidRPr="00C652CA">
        <w:rPr>
          <w:rFonts w:ascii="Arial" w:hAnsi="Arial" w:cs="Arial"/>
        </w:rPr>
        <w:t xml:space="preserve">usługi naprawy dla sprzętu transportowego objętego umową będzie odbywało </w:t>
      </w:r>
      <w:r w:rsidR="00D6514C">
        <w:rPr>
          <w:rFonts w:ascii="Arial" w:hAnsi="Arial" w:cs="Arial"/>
        </w:rPr>
        <w:br/>
      </w:r>
      <w:r w:rsidRPr="00C652CA">
        <w:rPr>
          <w:rFonts w:ascii="Arial" w:hAnsi="Arial" w:cs="Arial"/>
        </w:rPr>
        <w:t>się wg następujących zasad:</w:t>
      </w:r>
    </w:p>
    <w:p w14:paraId="0655B9E2" w14:textId="77777777" w:rsidR="00E7346D" w:rsidRPr="00C652CA" w:rsidRDefault="00E7346D" w:rsidP="00C652CA">
      <w:pPr>
        <w:spacing w:after="0" w:line="240" w:lineRule="auto"/>
        <w:ind w:left="567" w:hanging="567"/>
        <w:rPr>
          <w:rFonts w:ascii="Arial" w:hAnsi="Arial" w:cs="Arial"/>
          <w:spacing w:val="-2"/>
        </w:rPr>
      </w:pPr>
    </w:p>
    <w:p w14:paraId="21C8D80A" w14:textId="77777777" w:rsidR="00E7346D" w:rsidRDefault="00E7346D" w:rsidP="00C652CA">
      <w:pPr>
        <w:spacing w:after="0" w:line="240" w:lineRule="auto"/>
        <w:ind w:left="567" w:hanging="567"/>
        <w:rPr>
          <w:rFonts w:ascii="Arial" w:hAnsi="Arial" w:cs="Arial"/>
          <w:b/>
        </w:rPr>
      </w:pPr>
      <w:r w:rsidRPr="00C652CA">
        <w:rPr>
          <w:rFonts w:ascii="Arial" w:hAnsi="Arial" w:cs="Arial"/>
          <w:spacing w:val="-2"/>
        </w:rPr>
        <w:t xml:space="preserve">1)  </w:t>
      </w:r>
      <w:r w:rsidRPr="00C652CA">
        <w:rPr>
          <w:rFonts w:ascii="Arial" w:hAnsi="Arial" w:cs="Arial"/>
          <w:spacing w:val="-2"/>
        </w:rPr>
        <w:tab/>
        <w:t>Zamawiający podstawia sprzęt transportowy do warsztatu Wykonawcy we własnym zakresie</w:t>
      </w:r>
      <w:r w:rsidRPr="00C652CA">
        <w:rPr>
          <w:rFonts w:ascii="Arial" w:hAnsi="Arial" w:cs="Arial"/>
          <w:bCs/>
        </w:rPr>
        <w:t xml:space="preserve"> w dni robocze, </w:t>
      </w:r>
      <w:r w:rsidR="00D6514C">
        <w:rPr>
          <w:rFonts w:ascii="Arial" w:hAnsi="Arial" w:cs="Arial"/>
          <w:bCs/>
        </w:rPr>
        <w:br/>
      </w:r>
      <w:r w:rsidRPr="00C652CA">
        <w:rPr>
          <w:rFonts w:ascii="Arial" w:hAnsi="Arial" w:cs="Arial"/>
          <w:bCs/>
        </w:rPr>
        <w:t>tj. od poniedziałku do piątku w godzinach 8.00 – 15.00</w:t>
      </w:r>
      <w:r w:rsidRPr="00C652CA">
        <w:rPr>
          <w:rFonts w:ascii="Arial" w:hAnsi="Arial" w:cs="Arial"/>
          <w:spacing w:val="-2"/>
        </w:rPr>
        <w:t>.</w:t>
      </w:r>
      <w:r w:rsidRPr="00C652CA">
        <w:rPr>
          <w:rFonts w:ascii="Arial" w:hAnsi="Arial" w:cs="Arial"/>
          <w:b/>
        </w:rPr>
        <w:t xml:space="preserve"> </w:t>
      </w:r>
    </w:p>
    <w:p w14:paraId="3114AF4E" w14:textId="77777777" w:rsidR="000B2498" w:rsidRPr="00C652CA" w:rsidRDefault="000B2498" w:rsidP="00C652CA">
      <w:pPr>
        <w:spacing w:after="0" w:line="240" w:lineRule="auto"/>
        <w:ind w:left="567" w:hanging="567"/>
        <w:rPr>
          <w:rFonts w:ascii="Arial" w:hAnsi="Arial" w:cs="Arial"/>
        </w:rPr>
      </w:pPr>
    </w:p>
    <w:p w14:paraId="01961B9B" w14:textId="77777777" w:rsidR="00E7346D" w:rsidRDefault="00E7346D" w:rsidP="000364A4">
      <w:pPr>
        <w:pStyle w:val="NormalnyWeb"/>
        <w:shd w:val="clear" w:color="auto" w:fill="FFFFFF"/>
        <w:spacing w:before="0" w:after="0" w:line="240" w:lineRule="auto"/>
        <w:rPr>
          <w:rFonts w:ascii="Arial" w:hAnsi="Arial" w:cs="Arial"/>
          <w:szCs w:val="18"/>
        </w:rPr>
      </w:pPr>
      <w:r w:rsidRPr="00C652CA">
        <w:rPr>
          <w:rFonts w:ascii="Arial" w:hAnsi="Arial" w:cs="Arial"/>
          <w:szCs w:val="18"/>
        </w:rPr>
        <w:t xml:space="preserve">2)  </w:t>
      </w:r>
      <w:r w:rsidRPr="00C652CA">
        <w:rPr>
          <w:rFonts w:ascii="Arial" w:hAnsi="Arial" w:cs="Arial"/>
          <w:szCs w:val="18"/>
        </w:rPr>
        <w:tab/>
        <w:t>Podstawą rozpoczęcia realizacji usługi naprawy</w:t>
      </w:r>
      <w:r w:rsidR="000364A4">
        <w:rPr>
          <w:rFonts w:ascii="Arial" w:hAnsi="Arial" w:cs="Arial"/>
          <w:szCs w:val="18"/>
        </w:rPr>
        <w:t xml:space="preserve"> i/lub wymiany ogumienia w sprzęcie transportowym</w:t>
      </w:r>
      <w:r w:rsidRPr="00C652CA">
        <w:rPr>
          <w:rFonts w:ascii="Arial" w:hAnsi="Arial" w:cs="Arial"/>
          <w:szCs w:val="18"/>
        </w:rPr>
        <w:t xml:space="preserve"> będzie wystawione zlecenie naprawy zgodnie z załącznikiem </w:t>
      </w:r>
      <w:r w:rsidRPr="00C652CA">
        <w:rPr>
          <w:rFonts w:ascii="Arial" w:hAnsi="Arial" w:cs="Arial"/>
          <w:b/>
          <w:szCs w:val="18"/>
        </w:rPr>
        <w:t>nr 5 do umowy</w:t>
      </w:r>
      <w:r w:rsidRPr="00C652CA">
        <w:rPr>
          <w:rFonts w:ascii="Arial" w:hAnsi="Arial" w:cs="Arial"/>
          <w:szCs w:val="18"/>
        </w:rPr>
        <w:t xml:space="preserve">, dostarczone do miejsca wskazanego </w:t>
      </w:r>
      <w:r w:rsidR="000364A4">
        <w:rPr>
          <w:rFonts w:ascii="Arial" w:hAnsi="Arial" w:cs="Arial"/>
          <w:szCs w:val="18"/>
        </w:rPr>
        <w:br/>
      </w:r>
      <w:r w:rsidR="000B2498">
        <w:rPr>
          <w:rFonts w:ascii="Arial" w:hAnsi="Arial" w:cs="Arial"/>
          <w:szCs w:val="18"/>
        </w:rPr>
        <w:t xml:space="preserve">w </w:t>
      </w:r>
      <w:r w:rsidRPr="00C652CA">
        <w:rPr>
          <w:rFonts w:ascii="Arial" w:hAnsi="Arial" w:cs="Arial"/>
          <w:b/>
          <w:bCs/>
          <w:szCs w:val="18"/>
        </w:rPr>
        <w:t>§ 3 umowy,</w:t>
      </w:r>
      <w:r w:rsidRPr="00C652CA">
        <w:rPr>
          <w:rFonts w:ascii="Arial" w:hAnsi="Arial" w:cs="Arial"/>
          <w:bCs/>
          <w:szCs w:val="18"/>
        </w:rPr>
        <w:t xml:space="preserve"> </w:t>
      </w:r>
      <w:r w:rsidRPr="00C652CA">
        <w:rPr>
          <w:rFonts w:ascii="Arial" w:hAnsi="Arial" w:cs="Arial"/>
          <w:szCs w:val="18"/>
        </w:rPr>
        <w:t>wraz ze sprzętem transportowym, w którym należy wykonać usługę. Zlecenie stanowi dokument potwierdzający przejęcie przez Wykonawcę pieczy nad przekazanym do naprawy sprzętem transportowym.</w:t>
      </w:r>
    </w:p>
    <w:p w14:paraId="76ADBBBB" w14:textId="77777777" w:rsidR="000B2498" w:rsidRPr="00C652CA" w:rsidRDefault="000B2498" w:rsidP="00C652CA">
      <w:pPr>
        <w:pStyle w:val="NormalnyWeb"/>
        <w:shd w:val="clear" w:color="auto" w:fill="FFFFFF"/>
        <w:spacing w:before="0" w:after="0" w:line="240" w:lineRule="auto"/>
        <w:rPr>
          <w:rFonts w:ascii="Arial" w:hAnsi="Arial" w:cs="Arial"/>
          <w:szCs w:val="18"/>
        </w:rPr>
      </w:pPr>
    </w:p>
    <w:p w14:paraId="0207FE82" w14:textId="77777777" w:rsidR="00E7346D" w:rsidRDefault="00E7346D" w:rsidP="00C652CA">
      <w:pPr>
        <w:pStyle w:val="NormalnyWeb"/>
        <w:shd w:val="clear" w:color="auto" w:fill="FFFFFF"/>
        <w:spacing w:before="0" w:after="0" w:line="240" w:lineRule="auto"/>
        <w:rPr>
          <w:rFonts w:ascii="Arial" w:hAnsi="Arial" w:cs="Arial"/>
          <w:szCs w:val="18"/>
        </w:rPr>
      </w:pPr>
      <w:r w:rsidRPr="00C652CA">
        <w:rPr>
          <w:rFonts w:ascii="Arial" w:hAnsi="Arial" w:cs="Arial"/>
          <w:szCs w:val="18"/>
        </w:rPr>
        <w:t>3)</w:t>
      </w:r>
      <w:r w:rsidRPr="00C652CA">
        <w:rPr>
          <w:rFonts w:ascii="Arial" w:hAnsi="Arial" w:cs="Arial"/>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Cs w:val="18"/>
        </w:rPr>
        <w:t>1</w:t>
      </w:r>
      <w:r w:rsidRPr="00C652CA">
        <w:rPr>
          <w:rFonts w:ascii="Arial" w:hAnsi="Arial" w:cs="Arial"/>
          <w:b/>
          <w:szCs w:val="18"/>
        </w:rPr>
        <w:t xml:space="preserve"> dni</w:t>
      </w:r>
      <w:r w:rsidR="00EF69F0">
        <w:rPr>
          <w:rFonts w:ascii="Arial" w:hAnsi="Arial" w:cs="Arial"/>
          <w:b/>
          <w:szCs w:val="18"/>
        </w:rPr>
        <w:t>a roboczego</w:t>
      </w:r>
      <w:r w:rsidRPr="00C652CA">
        <w:rPr>
          <w:rFonts w:ascii="Arial" w:hAnsi="Arial" w:cs="Arial"/>
          <w:b/>
          <w:szCs w:val="18"/>
        </w:rPr>
        <w:t xml:space="preserve"> </w:t>
      </w:r>
      <w:r w:rsidRPr="00C652CA">
        <w:rPr>
          <w:rFonts w:ascii="Arial" w:hAnsi="Arial" w:cs="Arial"/>
          <w:szCs w:val="18"/>
        </w:rPr>
        <w:t>licząc od następnego dnia roboczego od podstawienia sprzętu transportowego do naprawy.</w:t>
      </w:r>
    </w:p>
    <w:p w14:paraId="07BB6CC3" w14:textId="77777777" w:rsidR="000B2498" w:rsidRPr="00C652CA" w:rsidRDefault="000B2498" w:rsidP="00C652CA">
      <w:pPr>
        <w:pStyle w:val="NormalnyWeb"/>
        <w:shd w:val="clear" w:color="auto" w:fill="FFFFFF"/>
        <w:spacing w:before="0" w:after="0" w:line="240" w:lineRule="auto"/>
        <w:rPr>
          <w:rFonts w:ascii="Arial" w:hAnsi="Arial" w:cs="Arial"/>
          <w:szCs w:val="18"/>
        </w:rPr>
      </w:pPr>
    </w:p>
    <w:p w14:paraId="3C483CC6" w14:textId="77777777" w:rsidR="000B2498" w:rsidRPr="00EF69F0" w:rsidRDefault="00E7346D" w:rsidP="00C652CA">
      <w:pPr>
        <w:pStyle w:val="NormalnyWeb"/>
        <w:shd w:val="clear" w:color="auto" w:fill="FFFFFF"/>
        <w:spacing w:before="0" w:after="0" w:line="240" w:lineRule="auto"/>
        <w:rPr>
          <w:rFonts w:ascii="Arial" w:hAnsi="Arial" w:cs="Arial"/>
          <w:b/>
          <w:szCs w:val="18"/>
        </w:rPr>
      </w:pPr>
      <w:r w:rsidRPr="00C652CA">
        <w:rPr>
          <w:rFonts w:ascii="Arial" w:hAnsi="Arial" w:cs="Arial"/>
          <w:szCs w:val="18"/>
        </w:rPr>
        <w:t>4)</w:t>
      </w:r>
      <w:r w:rsidRPr="00C652CA">
        <w:rPr>
          <w:rFonts w:ascii="Arial" w:hAnsi="Arial" w:cs="Arial"/>
          <w:szCs w:val="18"/>
        </w:rPr>
        <w:tab/>
      </w:r>
      <w:r w:rsidRPr="00EF69F0">
        <w:rPr>
          <w:rFonts w:ascii="Arial" w:hAnsi="Arial" w:cs="Arial"/>
          <w:szCs w:val="18"/>
        </w:rPr>
        <w:t>W przypadk</w:t>
      </w:r>
      <w:r w:rsidR="00414714" w:rsidRPr="00EF69F0">
        <w:rPr>
          <w:rFonts w:ascii="Arial" w:hAnsi="Arial" w:cs="Arial"/>
          <w:szCs w:val="18"/>
        </w:rPr>
        <w:t>u wykrycia w trakcie naprawy</w:t>
      </w:r>
      <w:r w:rsidRPr="00EF69F0">
        <w:rPr>
          <w:rFonts w:ascii="Arial" w:hAnsi="Arial" w:cs="Arial"/>
          <w:szCs w:val="18"/>
        </w:rPr>
        <w:t xml:space="preserve"> innych uszkodzeń i/lub innych niesprawności w sprzęcie transportowym nie ujętych w zleceniu,</w:t>
      </w:r>
      <w:r w:rsidR="00414714" w:rsidRPr="00EF69F0">
        <w:rPr>
          <w:rFonts w:ascii="Arial" w:hAnsi="Arial" w:cs="Arial"/>
          <w:szCs w:val="18"/>
        </w:rPr>
        <w:t xml:space="preserve"> </w:t>
      </w:r>
      <w:r w:rsidRPr="00EF69F0">
        <w:rPr>
          <w:rFonts w:ascii="Arial" w:hAnsi="Arial" w:cs="Arial"/>
          <w:szCs w:val="18"/>
        </w:rPr>
        <w:t>Wykonawca niezwłocznie powiadamia o tym f</w:t>
      </w:r>
      <w:r w:rsidR="00414714" w:rsidRPr="00EF69F0">
        <w:rPr>
          <w:rFonts w:ascii="Arial" w:hAnsi="Arial" w:cs="Arial"/>
          <w:szCs w:val="18"/>
        </w:rPr>
        <w:t xml:space="preserve">akcie Zamawiającego </w:t>
      </w:r>
      <w:r w:rsidR="00D6514C">
        <w:rPr>
          <w:rFonts w:ascii="Arial" w:hAnsi="Arial" w:cs="Arial"/>
          <w:szCs w:val="18"/>
        </w:rPr>
        <w:br/>
      </w:r>
      <w:r w:rsidR="00414714" w:rsidRPr="00EF69F0">
        <w:rPr>
          <w:rFonts w:ascii="Arial" w:hAnsi="Arial" w:cs="Arial"/>
          <w:szCs w:val="18"/>
        </w:rPr>
        <w:t>oraz ujawni</w:t>
      </w:r>
      <w:r w:rsidRPr="00EF69F0">
        <w:rPr>
          <w:rFonts w:ascii="Arial" w:hAnsi="Arial" w:cs="Arial"/>
          <w:szCs w:val="18"/>
        </w:rPr>
        <w:t xml:space="preserve"> je w kosztorysie,</w:t>
      </w:r>
      <w:r w:rsidR="00547C0C" w:rsidRPr="00EF69F0">
        <w:rPr>
          <w:rFonts w:ascii="Arial" w:hAnsi="Arial" w:cs="Arial"/>
          <w:szCs w:val="18"/>
        </w:rPr>
        <w:t xml:space="preserve"> </w:t>
      </w:r>
      <w:r w:rsidR="00EF69F0" w:rsidRPr="00EF69F0">
        <w:rPr>
          <w:rFonts w:ascii="Arial" w:hAnsi="Arial" w:cs="Arial"/>
          <w:szCs w:val="18"/>
        </w:rPr>
        <w:t>który</w:t>
      </w:r>
      <w:r w:rsidR="00EF69F0">
        <w:rPr>
          <w:rFonts w:ascii="Arial" w:hAnsi="Arial" w:cs="Arial"/>
          <w:szCs w:val="18"/>
        </w:rPr>
        <w:t xml:space="preserve"> zostanie przesłany Zamawiającemu w ciągu </w:t>
      </w:r>
      <w:r w:rsidR="00EF69F0" w:rsidRPr="00EF69F0">
        <w:rPr>
          <w:rFonts w:ascii="Arial" w:hAnsi="Arial" w:cs="Arial"/>
          <w:b/>
          <w:szCs w:val="18"/>
        </w:rPr>
        <w:t>1 dnia roboczego.</w:t>
      </w:r>
    </w:p>
    <w:p w14:paraId="3A5050C9" w14:textId="77777777" w:rsidR="000B2498" w:rsidRPr="00C652CA" w:rsidRDefault="000B2498" w:rsidP="00C652CA">
      <w:pPr>
        <w:pStyle w:val="NormalnyWeb"/>
        <w:shd w:val="clear" w:color="auto" w:fill="FFFFFF"/>
        <w:spacing w:before="0" w:after="0" w:line="240" w:lineRule="auto"/>
        <w:rPr>
          <w:rFonts w:ascii="Arial" w:hAnsi="Arial" w:cs="Arial"/>
          <w:szCs w:val="18"/>
        </w:rPr>
      </w:pPr>
    </w:p>
    <w:p w14:paraId="363809E9" w14:textId="77777777" w:rsidR="00E7346D" w:rsidRDefault="00E7346D" w:rsidP="00C652CA">
      <w:pPr>
        <w:pStyle w:val="NormalnyWeb"/>
        <w:shd w:val="clear" w:color="auto" w:fill="FFFFFF"/>
        <w:spacing w:before="0" w:after="0" w:line="240" w:lineRule="auto"/>
        <w:rPr>
          <w:rFonts w:ascii="Arial" w:hAnsi="Arial" w:cs="Arial"/>
          <w:szCs w:val="18"/>
        </w:rPr>
      </w:pPr>
      <w:r w:rsidRPr="00C652CA">
        <w:rPr>
          <w:rFonts w:ascii="Arial" w:hAnsi="Arial" w:cs="Arial"/>
          <w:szCs w:val="18"/>
        </w:rPr>
        <w:t>5)</w:t>
      </w:r>
      <w:r w:rsidRPr="00C652CA">
        <w:rPr>
          <w:rFonts w:ascii="Arial" w:hAnsi="Arial" w:cs="Arial"/>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1EE0EFC9" w14:textId="77777777" w:rsidR="00547C0C" w:rsidRPr="00C652CA" w:rsidRDefault="00547C0C" w:rsidP="00C652CA">
      <w:pPr>
        <w:pStyle w:val="NormalnyWeb"/>
        <w:shd w:val="clear" w:color="auto" w:fill="FFFFFF"/>
        <w:spacing w:before="0" w:after="0" w:line="240" w:lineRule="auto"/>
        <w:rPr>
          <w:rFonts w:ascii="Arial" w:hAnsi="Arial" w:cs="Arial"/>
          <w:szCs w:val="18"/>
        </w:rPr>
      </w:pPr>
    </w:p>
    <w:p w14:paraId="365BB814" w14:textId="77777777" w:rsidR="00E7346D" w:rsidRDefault="00E7346D" w:rsidP="00C652CA">
      <w:pPr>
        <w:pStyle w:val="NormalnyWeb"/>
        <w:shd w:val="clear" w:color="auto" w:fill="FFFFFF"/>
        <w:spacing w:before="0" w:after="0" w:line="240" w:lineRule="auto"/>
        <w:rPr>
          <w:rFonts w:ascii="Arial" w:hAnsi="Arial" w:cs="Arial"/>
          <w:szCs w:val="18"/>
        </w:rPr>
      </w:pPr>
      <w:r w:rsidRPr="00C652CA">
        <w:rPr>
          <w:rFonts w:ascii="Arial" w:hAnsi="Arial" w:cs="Arial"/>
          <w:szCs w:val="18"/>
        </w:rPr>
        <w:t>6)</w:t>
      </w:r>
      <w:r w:rsidRPr="00C652CA">
        <w:rPr>
          <w:rFonts w:ascii="Arial" w:hAnsi="Arial" w:cs="Arial"/>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77B1AABC" w14:textId="77777777" w:rsidR="00547C0C" w:rsidRPr="00C652CA" w:rsidRDefault="00547C0C" w:rsidP="00C652CA">
      <w:pPr>
        <w:pStyle w:val="NormalnyWeb"/>
        <w:shd w:val="clear" w:color="auto" w:fill="FFFFFF"/>
        <w:spacing w:before="0" w:after="0" w:line="240" w:lineRule="auto"/>
        <w:rPr>
          <w:rFonts w:ascii="Arial" w:hAnsi="Arial" w:cs="Arial"/>
          <w:szCs w:val="18"/>
        </w:rPr>
      </w:pPr>
    </w:p>
    <w:p w14:paraId="75EFD578" w14:textId="77777777" w:rsidR="00E7346D" w:rsidRDefault="00E7346D" w:rsidP="00C652CA">
      <w:pPr>
        <w:pStyle w:val="NormalnyWeb"/>
        <w:shd w:val="clear" w:color="auto" w:fill="FFFFFF"/>
        <w:spacing w:before="0" w:after="0" w:line="240" w:lineRule="auto"/>
        <w:rPr>
          <w:rFonts w:ascii="Arial" w:hAnsi="Arial" w:cs="Arial"/>
          <w:szCs w:val="18"/>
        </w:rPr>
      </w:pPr>
      <w:r w:rsidRPr="00C652CA">
        <w:rPr>
          <w:rFonts w:ascii="Arial" w:hAnsi="Arial" w:cs="Arial"/>
          <w:szCs w:val="18"/>
        </w:rPr>
        <w:t>7)</w:t>
      </w:r>
      <w:r w:rsidRPr="00C652CA">
        <w:rPr>
          <w:rFonts w:ascii="Arial" w:hAnsi="Arial" w:cs="Arial"/>
          <w:szCs w:val="18"/>
        </w:rPr>
        <w:tab/>
        <w:t xml:space="preserve">Wykonawca przed przystąpieniem do naprawy sprzętu transportowego zobowiązany jest do sporządzenia kosztorysu </w:t>
      </w:r>
      <w:r w:rsidR="00D6514C">
        <w:rPr>
          <w:rFonts w:ascii="Arial" w:hAnsi="Arial" w:cs="Arial"/>
          <w:szCs w:val="18"/>
        </w:rPr>
        <w:t>w systemie zawierającym program</w:t>
      </w:r>
      <w:r w:rsidRPr="00C652CA">
        <w:rPr>
          <w:rFonts w:ascii="Arial" w:hAnsi="Arial" w:cs="Arial"/>
          <w:szCs w:val="18"/>
        </w:rPr>
        <w:t xml:space="preserve"> do kosztorysowania wartości szkód i c</w:t>
      </w:r>
      <w:r w:rsidR="00D6514C">
        <w:rPr>
          <w:rFonts w:ascii="Arial" w:hAnsi="Arial" w:cs="Arial"/>
          <w:szCs w:val="18"/>
        </w:rPr>
        <w:t>en napraw pojazdów funkcjonujący</w:t>
      </w:r>
      <w:r w:rsidRPr="00C652CA">
        <w:rPr>
          <w:rFonts w:ascii="Arial" w:hAnsi="Arial" w:cs="Arial"/>
          <w:szCs w:val="18"/>
        </w:rPr>
        <w:t xml:space="preserve"> pod markam</w:t>
      </w:r>
      <w:r w:rsidR="00D6514C">
        <w:rPr>
          <w:rFonts w:ascii="Arial" w:hAnsi="Arial" w:cs="Arial"/>
          <w:szCs w:val="18"/>
        </w:rPr>
        <w:t>i np.</w:t>
      </w:r>
      <w:r w:rsidRPr="00C652CA">
        <w:rPr>
          <w:rFonts w:ascii="Arial" w:hAnsi="Arial" w:cs="Arial"/>
          <w:szCs w:val="18"/>
        </w:rPr>
        <w:t xml:space="preserve"> tj. Eurotax, Audatex, Info Tech, DAT  oraz do  przedstawienia najkorzystniejszych dla Zamawiającego wariantów naprawy sprzętu transportowego przy użyciu oryginalnych części zamiennych lub ich zamienników. Zamawiający każdorazowo zastrzega sobie prawo decyzji </w:t>
      </w:r>
      <w:r w:rsidR="00D6514C">
        <w:rPr>
          <w:rFonts w:ascii="Arial" w:hAnsi="Arial" w:cs="Arial"/>
          <w:szCs w:val="18"/>
        </w:rPr>
        <w:br/>
      </w:r>
      <w:r w:rsidRPr="00C652CA">
        <w:rPr>
          <w:rFonts w:ascii="Arial" w:hAnsi="Arial" w:cs="Arial"/>
          <w:szCs w:val="18"/>
        </w:rPr>
        <w:t>o zastosowaniu części zamiennych oryginalnych i/lub nieoryginalnych czyli tzw. zamienników.</w:t>
      </w:r>
    </w:p>
    <w:p w14:paraId="0CDD6172" w14:textId="77777777" w:rsidR="00547C0C" w:rsidRPr="00C652CA" w:rsidRDefault="00547C0C" w:rsidP="00C652CA">
      <w:pPr>
        <w:pStyle w:val="NormalnyWeb"/>
        <w:shd w:val="clear" w:color="auto" w:fill="FFFFFF"/>
        <w:spacing w:before="0" w:after="0" w:line="240" w:lineRule="auto"/>
        <w:rPr>
          <w:rFonts w:ascii="Arial" w:hAnsi="Arial" w:cs="Arial"/>
          <w:szCs w:val="18"/>
        </w:rPr>
      </w:pPr>
    </w:p>
    <w:p w14:paraId="23F007D7" w14:textId="77777777" w:rsidR="00E7346D" w:rsidRDefault="00E7346D" w:rsidP="00C652CA">
      <w:pPr>
        <w:pStyle w:val="NormalnyWeb"/>
        <w:shd w:val="clear" w:color="auto" w:fill="FFFFFF"/>
        <w:spacing w:before="0" w:after="0" w:line="240" w:lineRule="auto"/>
        <w:rPr>
          <w:rFonts w:ascii="Arial" w:hAnsi="Arial" w:cs="Arial"/>
          <w:b/>
          <w:szCs w:val="18"/>
        </w:rPr>
      </w:pPr>
      <w:r w:rsidRPr="00C652CA">
        <w:rPr>
          <w:rFonts w:ascii="Arial" w:hAnsi="Arial" w:cs="Arial"/>
          <w:szCs w:val="18"/>
        </w:rPr>
        <w:t>8)</w:t>
      </w:r>
      <w:r w:rsidRPr="00C652CA">
        <w:rPr>
          <w:rFonts w:ascii="Arial" w:hAnsi="Arial" w:cs="Arial"/>
          <w:szCs w:val="18"/>
        </w:rPr>
        <w:tab/>
        <w:t>Zamawiając</w:t>
      </w:r>
      <w:r w:rsidR="00986F8B">
        <w:rPr>
          <w:rFonts w:ascii="Arial" w:hAnsi="Arial" w:cs="Arial"/>
          <w:szCs w:val="18"/>
        </w:rPr>
        <w:t xml:space="preserve">y </w:t>
      </w:r>
      <w:r w:rsidR="00663C88">
        <w:rPr>
          <w:rFonts w:ascii="Arial" w:hAnsi="Arial" w:cs="Arial"/>
          <w:szCs w:val="18"/>
        </w:rPr>
        <w:t xml:space="preserve">nie dopuszcza innej formy kosztorysowania napraw niż wskazane </w:t>
      </w:r>
      <w:r w:rsidR="00663C88" w:rsidRPr="00663C88">
        <w:rPr>
          <w:rFonts w:ascii="Arial" w:hAnsi="Arial" w:cs="Arial"/>
          <w:b/>
          <w:szCs w:val="18"/>
        </w:rPr>
        <w:t>w § 4 ust. 1, pkt.7).</w:t>
      </w:r>
    </w:p>
    <w:p w14:paraId="4A698A23" w14:textId="77777777" w:rsidR="00547C0C" w:rsidRPr="00C652CA" w:rsidRDefault="00547C0C" w:rsidP="00C652CA">
      <w:pPr>
        <w:pStyle w:val="NormalnyWeb"/>
        <w:shd w:val="clear" w:color="auto" w:fill="FFFFFF"/>
        <w:spacing w:before="0" w:after="0" w:line="240" w:lineRule="auto"/>
        <w:rPr>
          <w:rFonts w:ascii="Arial" w:hAnsi="Arial" w:cs="Arial"/>
          <w:b/>
          <w:szCs w:val="18"/>
        </w:rPr>
      </w:pPr>
    </w:p>
    <w:p w14:paraId="4DE5420C" w14:textId="77777777" w:rsidR="00E7346D" w:rsidRDefault="00E7346D" w:rsidP="00C652CA">
      <w:pPr>
        <w:pStyle w:val="NormalnyWeb"/>
        <w:shd w:val="clear" w:color="auto" w:fill="FFFFFF"/>
        <w:spacing w:before="0" w:after="0" w:line="240" w:lineRule="auto"/>
        <w:rPr>
          <w:rFonts w:ascii="Arial" w:hAnsi="Arial" w:cs="Arial"/>
          <w:szCs w:val="18"/>
        </w:rPr>
      </w:pPr>
      <w:r w:rsidRPr="00C652CA">
        <w:rPr>
          <w:rFonts w:ascii="Arial" w:hAnsi="Arial" w:cs="Arial"/>
          <w:szCs w:val="18"/>
        </w:rPr>
        <w:t>9)</w:t>
      </w:r>
      <w:r w:rsidRPr="00C652CA">
        <w:rPr>
          <w:rFonts w:ascii="Arial" w:hAnsi="Arial" w:cs="Arial"/>
          <w:szCs w:val="18"/>
        </w:rPr>
        <w:tab/>
        <w:t xml:space="preserve">Następnie Wykonawca sporządza kosztorys, z podziałem na ilość roboczogodzin, wartość roboczogodzin </w:t>
      </w:r>
      <w:r w:rsidR="00D6514C">
        <w:rPr>
          <w:rFonts w:ascii="Arial" w:hAnsi="Arial" w:cs="Arial"/>
          <w:szCs w:val="18"/>
        </w:rPr>
        <w:br/>
      </w:r>
      <w:r w:rsidRPr="00C652CA">
        <w:rPr>
          <w:rFonts w:ascii="Arial" w:hAnsi="Arial" w:cs="Arial"/>
          <w:szCs w:val="18"/>
        </w:rPr>
        <w:t xml:space="preserve">oraz rodzaj, </w:t>
      </w:r>
      <w:r w:rsidR="00663C88">
        <w:rPr>
          <w:rFonts w:ascii="Arial" w:hAnsi="Arial" w:cs="Arial"/>
          <w:szCs w:val="18"/>
        </w:rPr>
        <w:t>ilość i wartość</w:t>
      </w:r>
      <w:r w:rsidRPr="00C652CA">
        <w:rPr>
          <w:rFonts w:ascii="Arial" w:hAnsi="Arial" w:cs="Arial"/>
          <w:szCs w:val="18"/>
        </w:rPr>
        <w:t xml:space="preserve"> części zamiennych, wymaganych do naprawy sprzętu transportowego na podstawie programu informatycznego który podał w ofercie. Czasochłonność wykonania napraw nie będzie wyższa </w:t>
      </w:r>
      <w:r w:rsidR="00D6514C">
        <w:rPr>
          <w:rFonts w:ascii="Arial" w:hAnsi="Arial" w:cs="Arial"/>
          <w:szCs w:val="18"/>
        </w:rPr>
        <w:br/>
      </w:r>
      <w:r w:rsidRPr="00C652CA">
        <w:rPr>
          <w:rFonts w:ascii="Arial" w:hAnsi="Arial" w:cs="Arial"/>
          <w:szCs w:val="18"/>
        </w:rPr>
        <w:t>niż wielkości określone w programie kosztorysowym.</w:t>
      </w:r>
    </w:p>
    <w:p w14:paraId="6F239E53" w14:textId="77777777" w:rsidR="00547C0C" w:rsidRPr="00C652CA" w:rsidRDefault="00547C0C" w:rsidP="00C652CA">
      <w:pPr>
        <w:pStyle w:val="NormalnyWeb"/>
        <w:shd w:val="clear" w:color="auto" w:fill="FFFFFF"/>
        <w:spacing w:before="0" w:after="0" w:line="240" w:lineRule="auto"/>
        <w:rPr>
          <w:rFonts w:ascii="Arial" w:hAnsi="Arial" w:cs="Arial"/>
          <w:szCs w:val="18"/>
        </w:rPr>
      </w:pPr>
    </w:p>
    <w:p w14:paraId="447DB96F" w14:textId="77777777" w:rsidR="00547C0C" w:rsidRDefault="00E7346D" w:rsidP="00D6514C">
      <w:pPr>
        <w:pStyle w:val="NormalnyWeb"/>
        <w:shd w:val="clear" w:color="auto" w:fill="FFFFFF"/>
        <w:spacing w:before="0" w:after="0" w:line="240" w:lineRule="auto"/>
        <w:rPr>
          <w:rFonts w:ascii="Arial" w:hAnsi="Arial" w:cs="Arial"/>
          <w:szCs w:val="18"/>
          <w:lang w:eastAsia="pl-PL"/>
        </w:rPr>
      </w:pPr>
      <w:r w:rsidRPr="00C652CA">
        <w:rPr>
          <w:rFonts w:ascii="Arial" w:hAnsi="Arial" w:cs="Arial"/>
          <w:szCs w:val="18"/>
        </w:rPr>
        <w:t>10)</w:t>
      </w:r>
      <w:r w:rsidRPr="00C652CA">
        <w:rPr>
          <w:rFonts w:ascii="Arial" w:hAnsi="Arial" w:cs="Arial"/>
          <w:szCs w:val="18"/>
        </w:rPr>
        <w:tab/>
        <w:t>Wykonawca zobowiązany jest przesłać do akceptacji kosztorys naprawy na adres e-mail:</w:t>
      </w:r>
      <w:r w:rsidRPr="00C652CA">
        <w:rPr>
          <w:rFonts w:ascii="Arial" w:hAnsi="Arial" w:cs="Arial"/>
          <w:szCs w:val="18"/>
          <w:lang w:eastAsia="pl-PL"/>
        </w:rPr>
        <w:t xml:space="preserve"> </w:t>
      </w:r>
      <w:hyperlink r:id="rId8" w:history="1">
        <w:r w:rsidR="000364A4" w:rsidRPr="0093516A">
          <w:rPr>
            <w:rStyle w:val="Hipercze"/>
            <w:rFonts w:ascii="Arial" w:hAnsi="Arial" w:cs="Arial"/>
            <w:szCs w:val="18"/>
            <w:lang w:eastAsia="pl-PL"/>
          </w:rPr>
          <w:t>Karol.Kowalski@sc.policja.gov.pl</w:t>
        </w:r>
      </w:hyperlink>
      <w:r w:rsidRPr="00C652CA">
        <w:rPr>
          <w:rFonts w:ascii="Arial" w:hAnsi="Arial" w:cs="Arial"/>
          <w:szCs w:val="18"/>
          <w:lang w:eastAsia="pl-PL"/>
        </w:rPr>
        <w:t xml:space="preserve"> ;</w:t>
      </w:r>
    </w:p>
    <w:p w14:paraId="263FA4BA" w14:textId="77777777" w:rsidR="00E7346D" w:rsidRDefault="00E7346D" w:rsidP="00547C0C">
      <w:pPr>
        <w:pStyle w:val="NormalnyWeb"/>
        <w:shd w:val="clear" w:color="auto" w:fill="FFFFFF"/>
        <w:spacing w:before="0" w:after="0" w:line="240" w:lineRule="auto"/>
        <w:ind w:firstLine="0"/>
        <w:rPr>
          <w:rFonts w:ascii="Arial" w:hAnsi="Arial" w:cs="Arial"/>
          <w:szCs w:val="18"/>
          <w:lang w:eastAsia="pl-PL"/>
        </w:rPr>
      </w:pPr>
    </w:p>
    <w:p w14:paraId="729F3F65" w14:textId="77777777" w:rsidR="00E7346D" w:rsidRDefault="00E7346D" w:rsidP="00D6514C">
      <w:pPr>
        <w:pStyle w:val="NormalnyWeb"/>
        <w:shd w:val="clear" w:color="auto" w:fill="FFFFFF"/>
        <w:tabs>
          <w:tab w:val="left" w:pos="709"/>
        </w:tabs>
        <w:spacing w:before="0" w:after="0" w:line="240" w:lineRule="auto"/>
        <w:rPr>
          <w:rFonts w:ascii="Arial" w:hAnsi="Arial" w:cs="Arial"/>
          <w:szCs w:val="18"/>
        </w:rPr>
      </w:pPr>
      <w:r w:rsidRPr="00C652CA">
        <w:rPr>
          <w:rFonts w:ascii="Arial" w:hAnsi="Arial" w:cs="Arial"/>
          <w:szCs w:val="18"/>
        </w:rPr>
        <w:t>11)</w:t>
      </w:r>
      <w:r w:rsidRPr="00C652CA">
        <w:rPr>
          <w:rFonts w:ascii="Arial" w:hAnsi="Arial" w:cs="Arial"/>
          <w:szCs w:val="18"/>
        </w:rPr>
        <w:tab/>
        <w:t>Zamawiający zastrzega sobie prawo do wprowadzania zmian w sporządzonym kosztorysie, o ile przedmiotowa zmiana nie wpływa na bezpieczeństwo użytkowania sprzętu transportowego.</w:t>
      </w:r>
    </w:p>
    <w:p w14:paraId="624FFF00" w14:textId="77777777" w:rsidR="00547C0C" w:rsidRPr="00C652CA" w:rsidRDefault="00547C0C" w:rsidP="00C652CA">
      <w:pPr>
        <w:pStyle w:val="NormalnyWeb"/>
        <w:shd w:val="clear" w:color="auto" w:fill="FFFFFF"/>
        <w:tabs>
          <w:tab w:val="left" w:pos="709"/>
        </w:tabs>
        <w:spacing w:before="0" w:after="0" w:line="240" w:lineRule="auto"/>
        <w:rPr>
          <w:rFonts w:ascii="Arial" w:hAnsi="Arial" w:cs="Arial"/>
          <w:szCs w:val="18"/>
        </w:rPr>
      </w:pPr>
    </w:p>
    <w:p w14:paraId="31F67FD6" w14:textId="77777777" w:rsidR="00E7346D" w:rsidRDefault="00E7346D" w:rsidP="00D6514C">
      <w:pPr>
        <w:pStyle w:val="NormalnyWeb"/>
        <w:shd w:val="clear" w:color="auto" w:fill="FFFFFF"/>
        <w:spacing w:before="0" w:after="0" w:line="240" w:lineRule="auto"/>
        <w:rPr>
          <w:rFonts w:ascii="Arial" w:eastAsia="Calibri" w:hAnsi="Arial" w:cs="Arial"/>
          <w:bCs/>
          <w:spacing w:val="-2"/>
          <w:szCs w:val="18"/>
          <w:lang w:bidi="ar-SA"/>
        </w:rPr>
      </w:pPr>
      <w:r w:rsidRPr="00C652CA">
        <w:rPr>
          <w:rFonts w:ascii="Arial" w:hAnsi="Arial" w:cs="Arial"/>
          <w:szCs w:val="18"/>
        </w:rPr>
        <w:t>12)</w:t>
      </w:r>
      <w:r w:rsidRPr="00C652CA">
        <w:rPr>
          <w:rFonts w:ascii="Arial" w:hAnsi="Arial" w:cs="Arial"/>
          <w:szCs w:val="18"/>
        </w:rPr>
        <w:tab/>
      </w:r>
      <w:r w:rsidRPr="00C652CA">
        <w:rPr>
          <w:rFonts w:ascii="Arial" w:hAnsi="Arial" w:cs="Arial"/>
          <w:spacing w:val="-2"/>
          <w:szCs w:val="18"/>
        </w:rPr>
        <w:t xml:space="preserve">W </w:t>
      </w:r>
      <w:r w:rsidRPr="00C652CA">
        <w:rPr>
          <w:rFonts w:ascii="Arial" w:eastAsia="Calibri" w:hAnsi="Arial" w:cs="Arial"/>
          <w:spacing w:val="-2"/>
          <w:szCs w:val="18"/>
          <w:lang w:bidi="ar-SA"/>
        </w:rPr>
        <w:t xml:space="preserve">przypadku gdy Zamawiający wprowadzi zmiany w kosztorysie, Wykonawca zobowiązuje się do przesłania </w:t>
      </w:r>
      <w:r w:rsidR="00D6514C">
        <w:rPr>
          <w:rFonts w:ascii="Arial" w:eastAsia="Calibri" w:hAnsi="Arial" w:cs="Arial"/>
          <w:spacing w:val="-2"/>
          <w:szCs w:val="18"/>
          <w:lang w:bidi="ar-SA"/>
        </w:rPr>
        <w:br/>
      </w:r>
      <w:r w:rsidRPr="00C652CA">
        <w:rPr>
          <w:rFonts w:ascii="Arial" w:eastAsia="Calibri" w:hAnsi="Arial" w:cs="Arial"/>
          <w:spacing w:val="-2"/>
          <w:szCs w:val="18"/>
          <w:lang w:bidi="ar-SA"/>
        </w:rPr>
        <w:t xml:space="preserve">na dane wskazane w </w:t>
      </w:r>
      <w:r w:rsidRPr="00C652CA">
        <w:rPr>
          <w:rFonts w:ascii="Arial" w:eastAsia="Calibri" w:hAnsi="Arial" w:cs="Arial"/>
          <w:b/>
          <w:spacing w:val="-2"/>
          <w:szCs w:val="18"/>
          <w:lang w:bidi="ar-SA"/>
        </w:rPr>
        <w:t>§ 4 ust. 1, pkt 10)</w:t>
      </w:r>
      <w:r w:rsidRPr="00C652CA">
        <w:rPr>
          <w:rFonts w:ascii="Arial" w:eastAsia="Calibri" w:hAnsi="Arial" w:cs="Arial"/>
          <w:spacing w:val="-2"/>
          <w:szCs w:val="18"/>
          <w:lang w:bidi="ar-SA"/>
        </w:rPr>
        <w:t>,</w:t>
      </w:r>
      <w:r w:rsidRPr="00C652CA">
        <w:rPr>
          <w:rFonts w:ascii="Arial" w:eastAsia="Calibri" w:hAnsi="Arial" w:cs="Arial"/>
          <w:b/>
          <w:bCs/>
          <w:spacing w:val="-2"/>
          <w:szCs w:val="18"/>
          <w:lang w:bidi="ar-SA"/>
        </w:rPr>
        <w:t xml:space="preserve">  </w:t>
      </w:r>
      <w:r w:rsidRPr="00C652CA">
        <w:rPr>
          <w:rFonts w:ascii="Arial" w:eastAsia="Calibri" w:hAnsi="Arial" w:cs="Arial"/>
          <w:bCs/>
          <w:spacing w:val="-2"/>
          <w:szCs w:val="18"/>
          <w:lang w:bidi="ar-SA"/>
        </w:rPr>
        <w:t>poprawionego kosztorysu uwzględniające</w:t>
      </w:r>
      <w:r w:rsidR="00B20051">
        <w:rPr>
          <w:rFonts w:ascii="Arial" w:eastAsia="Calibri" w:hAnsi="Arial" w:cs="Arial"/>
          <w:bCs/>
          <w:spacing w:val="-2"/>
          <w:szCs w:val="18"/>
          <w:lang w:bidi="ar-SA"/>
        </w:rPr>
        <w:t>go</w:t>
      </w:r>
      <w:r w:rsidRPr="00C652CA">
        <w:rPr>
          <w:rFonts w:ascii="Arial" w:eastAsia="Calibri" w:hAnsi="Arial" w:cs="Arial"/>
          <w:bCs/>
          <w:spacing w:val="-2"/>
          <w:szCs w:val="18"/>
          <w:lang w:bidi="ar-SA"/>
        </w:rPr>
        <w:t xml:space="preserve"> naniesione przez Zamawiającego zmiany.</w:t>
      </w:r>
    </w:p>
    <w:p w14:paraId="5893109A" w14:textId="77777777" w:rsidR="00547C0C" w:rsidRPr="00C652CA" w:rsidRDefault="00547C0C" w:rsidP="00C652CA">
      <w:pPr>
        <w:pStyle w:val="NormalnyWeb"/>
        <w:shd w:val="clear" w:color="auto" w:fill="FFFFFF"/>
        <w:spacing w:before="0" w:after="0" w:line="240" w:lineRule="auto"/>
        <w:rPr>
          <w:rFonts w:ascii="Arial" w:hAnsi="Arial" w:cs="Arial"/>
          <w:szCs w:val="18"/>
        </w:rPr>
      </w:pPr>
    </w:p>
    <w:p w14:paraId="1CF0D850" w14:textId="77777777" w:rsidR="00E7346D" w:rsidRDefault="00E7346D" w:rsidP="00D6514C">
      <w:pPr>
        <w:pStyle w:val="NormalnyWeb"/>
        <w:shd w:val="clear" w:color="auto" w:fill="FFFFFF"/>
        <w:spacing w:before="0" w:after="0" w:line="240" w:lineRule="auto"/>
        <w:rPr>
          <w:rFonts w:ascii="Arial" w:eastAsia="Calibri" w:hAnsi="Arial" w:cs="Arial"/>
          <w:b/>
          <w:color w:val="000000"/>
          <w:szCs w:val="18"/>
          <w:lang w:bidi="ar-SA"/>
        </w:rPr>
      </w:pPr>
      <w:r w:rsidRPr="00C652CA">
        <w:rPr>
          <w:rFonts w:ascii="Arial" w:hAnsi="Arial" w:cs="Arial"/>
          <w:szCs w:val="18"/>
        </w:rPr>
        <w:t>13)</w:t>
      </w:r>
      <w:r w:rsidRPr="00C652CA">
        <w:rPr>
          <w:rFonts w:ascii="Arial" w:hAnsi="Arial" w:cs="Arial"/>
          <w:szCs w:val="18"/>
        </w:rPr>
        <w:tab/>
      </w:r>
      <w:r w:rsidRPr="00C652CA">
        <w:rPr>
          <w:rFonts w:ascii="Arial" w:eastAsia="Calibri" w:hAnsi="Arial" w:cs="Arial"/>
          <w:color w:val="000000"/>
          <w:szCs w:val="18"/>
          <w:lang w:bidi="ar-SA"/>
        </w:rPr>
        <w:t xml:space="preserve">Wykonawca zostanie poinformowany przez pracowników Wydziału Transportu KWP w Szczecinie </w:t>
      </w:r>
      <w:r w:rsidR="00D6514C">
        <w:rPr>
          <w:rFonts w:ascii="Arial" w:eastAsia="Calibri" w:hAnsi="Arial" w:cs="Arial"/>
          <w:color w:val="000000"/>
          <w:szCs w:val="18"/>
          <w:lang w:bidi="ar-SA"/>
        </w:rPr>
        <w:br/>
      </w:r>
      <w:r w:rsidRPr="00C652CA">
        <w:rPr>
          <w:rFonts w:ascii="Arial" w:eastAsia="Calibri" w:hAnsi="Arial" w:cs="Arial"/>
          <w:color w:val="000000"/>
          <w:szCs w:val="18"/>
          <w:lang w:bidi="ar-SA"/>
        </w:rPr>
        <w:t xml:space="preserve">o ewentualnych zmianach zakresu i sposobu naprawy sprzętu transportowego w ciągu </w:t>
      </w:r>
      <w:r w:rsidRPr="00C652CA">
        <w:rPr>
          <w:rFonts w:ascii="Arial" w:eastAsia="Calibri" w:hAnsi="Arial" w:cs="Arial"/>
          <w:b/>
          <w:color w:val="000000"/>
          <w:szCs w:val="18"/>
          <w:lang w:bidi="ar-SA"/>
        </w:rPr>
        <w:t>1 dnia roboczego.</w:t>
      </w:r>
    </w:p>
    <w:p w14:paraId="5EA72BE9"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Cs w:val="18"/>
          <w:lang w:bidi="ar-SA"/>
        </w:rPr>
      </w:pPr>
    </w:p>
    <w:p w14:paraId="4E4C61FC" w14:textId="77777777" w:rsidR="00E7346D" w:rsidRDefault="00E7346D" w:rsidP="00C652CA">
      <w:pPr>
        <w:pStyle w:val="NormalnyWeb"/>
        <w:shd w:val="clear" w:color="auto" w:fill="FFFFFF"/>
        <w:spacing w:before="0" w:after="0" w:line="240" w:lineRule="auto"/>
        <w:rPr>
          <w:rFonts w:ascii="Arial" w:eastAsia="Arial" w:hAnsi="Arial" w:cs="Arial"/>
          <w:spacing w:val="-2"/>
          <w:szCs w:val="18"/>
          <w:lang w:bidi="ar-SA"/>
        </w:rPr>
      </w:pPr>
      <w:r w:rsidRPr="00C652CA">
        <w:rPr>
          <w:rFonts w:ascii="Arial" w:eastAsia="Calibri" w:hAnsi="Arial" w:cs="Arial"/>
          <w:color w:val="000000"/>
          <w:szCs w:val="18"/>
          <w:lang w:bidi="ar-SA"/>
        </w:rPr>
        <w:t>14)</w:t>
      </w:r>
      <w:r w:rsidRPr="00C652CA">
        <w:rPr>
          <w:rFonts w:ascii="Arial" w:eastAsia="Calibri" w:hAnsi="Arial" w:cs="Arial"/>
          <w:color w:val="000000"/>
          <w:szCs w:val="18"/>
          <w:lang w:bidi="ar-SA"/>
        </w:rPr>
        <w:tab/>
      </w:r>
      <w:r w:rsidRPr="00C652CA">
        <w:rPr>
          <w:rFonts w:ascii="Arial" w:eastAsia="Arial" w:hAnsi="Arial" w:cs="Arial"/>
          <w:spacing w:val="-2"/>
          <w:szCs w:val="18"/>
          <w:lang w:bidi="ar-SA"/>
        </w:rPr>
        <w:t xml:space="preserve">Zamawiający zleca oraz zatwierdza kosztorys, a Wykonawca zobowiązuje się wykonać usługę </w:t>
      </w:r>
      <w:r w:rsidRPr="00C652CA">
        <w:rPr>
          <w:rFonts w:ascii="Arial" w:eastAsia="Arial" w:hAnsi="Arial" w:cs="Arial"/>
          <w:spacing w:val="-2"/>
          <w:szCs w:val="18"/>
          <w:lang w:bidi="ar-SA"/>
        </w:rPr>
        <w:br/>
        <w:t xml:space="preserve">w czasie nie przekraczającym </w:t>
      </w:r>
      <w:r w:rsidRPr="00C652CA">
        <w:rPr>
          <w:rFonts w:ascii="Arial" w:eastAsia="Arial" w:hAnsi="Arial" w:cs="Arial"/>
          <w:b/>
          <w:spacing w:val="-2"/>
          <w:szCs w:val="18"/>
          <w:lang w:bidi="ar-SA"/>
        </w:rPr>
        <w:t>….................... dni roboczych</w:t>
      </w:r>
      <w:r w:rsidRPr="00C652CA">
        <w:rPr>
          <w:rFonts w:ascii="Arial" w:eastAsia="Arial" w:hAnsi="Arial" w:cs="Arial"/>
          <w:spacing w:val="-2"/>
          <w:szCs w:val="18"/>
          <w:lang w:bidi="ar-SA"/>
        </w:rPr>
        <w:t xml:space="preserve"> licząc od następnego dnia roboczego </w:t>
      </w:r>
      <w:r w:rsidR="00CB6E26">
        <w:rPr>
          <w:rFonts w:ascii="Arial" w:eastAsia="Arial" w:hAnsi="Arial" w:cs="Arial"/>
          <w:spacing w:val="-2"/>
          <w:szCs w:val="18"/>
          <w:lang w:bidi="ar-SA"/>
        </w:rPr>
        <w:br/>
      </w:r>
      <w:r w:rsidRPr="00C652CA">
        <w:rPr>
          <w:rFonts w:ascii="Arial" w:eastAsia="Arial" w:hAnsi="Arial" w:cs="Arial"/>
          <w:spacing w:val="-2"/>
          <w:szCs w:val="18"/>
          <w:lang w:bidi="ar-SA"/>
        </w:rPr>
        <w:t>po</w:t>
      </w:r>
      <w:r w:rsidRPr="00C652CA">
        <w:rPr>
          <w:rFonts w:ascii="Arial" w:eastAsia="Arial" w:hAnsi="Arial" w:cs="Arial"/>
          <w:color w:val="801900"/>
          <w:spacing w:val="-2"/>
          <w:szCs w:val="18"/>
          <w:lang w:bidi="ar-SA"/>
        </w:rPr>
        <w:t xml:space="preserve"> </w:t>
      </w:r>
      <w:r w:rsidRPr="00C652CA">
        <w:rPr>
          <w:rFonts w:ascii="Arial" w:eastAsia="Arial" w:hAnsi="Arial" w:cs="Arial"/>
          <w:spacing w:val="-2"/>
          <w:szCs w:val="18"/>
          <w:lang w:bidi="ar-SA"/>
        </w:rPr>
        <w:t xml:space="preserve">zatwierdzeniu przez Zamawiającego kosztorysu naprawy.  </w:t>
      </w:r>
    </w:p>
    <w:p w14:paraId="6357E04E"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Cs w:val="18"/>
          <w:lang w:bidi="ar-SA"/>
        </w:rPr>
      </w:pPr>
    </w:p>
    <w:p w14:paraId="3D44EF6C" w14:textId="77777777" w:rsidR="00E7346D" w:rsidRDefault="00E7346D" w:rsidP="00C652CA">
      <w:pPr>
        <w:pStyle w:val="NormalnyWeb"/>
        <w:shd w:val="clear" w:color="auto" w:fill="FFFFFF"/>
        <w:spacing w:before="0" w:after="0" w:line="240" w:lineRule="auto"/>
        <w:rPr>
          <w:rFonts w:ascii="Arial" w:eastAsia="Calibri" w:hAnsi="Arial" w:cs="Arial"/>
          <w:color w:val="000000"/>
          <w:szCs w:val="18"/>
          <w:lang w:bidi="ar-SA"/>
        </w:rPr>
      </w:pPr>
      <w:r w:rsidRPr="00C652CA">
        <w:rPr>
          <w:rFonts w:ascii="Arial" w:eastAsia="Calibri" w:hAnsi="Arial" w:cs="Arial"/>
          <w:color w:val="000000"/>
          <w:szCs w:val="18"/>
          <w:lang w:bidi="ar-SA"/>
        </w:rPr>
        <w:t>15)</w:t>
      </w:r>
      <w:r w:rsidRPr="00C652CA">
        <w:rPr>
          <w:rFonts w:ascii="Arial" w:eastAsia="Calibri" w:hAnsi="Arial" w:cs="Arial"/>
          <w:color w:val="000000"/>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Cs w:val="18"/>
          <w:lang w:bidi="ar-SA"/>
        </w:rPr>
        <w:t>§ 4 ust. 1 pkt 14 umowy</w:t>
      </w:r>
      <w:r w:rsidRPr="00C652CA">
        <w:rPr>
          <w:rFonts w:ascii="Arial" w:eastAsia="Calibri" w:hAnsi="Arial" w:cs="Arial"/>
          <w:color w:val="000000"/>
          <w:szCs w:val="18"/>
          <w:lang w:bidi="ar-SA"/>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18A1C8F8"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Cs w:val="18"/>
          <w:lang w:bidi="ar-SA"/>
        </w:rPr>
      </w:pPr>
    </w:p>
    <w:p w14:paraId="11A7978E" w14:textId="77777777" w:rsidR="00E7346D" w:rsidRDefault="00E7346D" w:rsidP="00C652CA">
      <w:pPr>
        <w:pStyle w:val="NormalnyWeb"/>
        <w:shd w:val="clear" w:color="auto" w:fill="FFFFFF"/>
        <w:spacing w:before="0" w:after="0" w:line="240" w:lineRule="auto"/>
        <w:rPr>
          <w:rFonts w:ascii="Arial" w:eastAsia="Calibri" w:hAnsi="Arial" w:cs="Arial"/>
          <w:color w:val="000000"/>
          <w:szCs w:val="18"/>
          <w:lang w:bidi="ar-SA"/>
        </w:rPr>
      </w:pPr>
      <w:r w:rsidRPr="00C652CA">
        <w:rPr>
          <w:rFonts w:ascii="Arial" w:eastAsia="Calibri" w:hAnsi="Arial" w:cs="Arial"/>
          <w:color w:val="000000"/>
          <w:szCs w:val="18"/>
          <w:lang w:bidi="ar-SA"/>
        </w:rPr>
        <w:lastRenderedPageBreak/>
        <w:t>16)</w:t>
      </w:r>
      <w:r w:rsidRPr="00C652CA">
        <w:rPr>
          <w:rFonts w:ascii="Arial" w:eastAsia="Calibri" w:hAnsi="Arial" w:cs="Arial"/>
          <w:color w:val="000000"/>
          <w:szCs w:val="18"/>
          <w:lang w:bidi="ar-SA"/>
        </w:rPr>
        <w:tab/>
        <w:t>Zamawiający w przypadku dopuszczenia przedłużenia terminu naprawy nie obciąży Wykonawcy karami umownymi zgodnie z art. 433 pkt 2 ustawy Pzp.</w:t>
      </w:r>
    </w:p>
    <w:p w14:paraId="656DE4AC"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Cs w:val="18"/>
          <w:lang w:bidi="ar-SA"/>
        </w:rPr>
      </w:pPr>
    </w:p>
    <w:p w14:paraId="43EA7C44" w14:textId="77777777" w:rsidR="00E7346D" w:rsidRDefault="00E7346D" w:rsidP="00CB6E26">
      <w:pPr>
        <w:pStyle w:val="NormalnyWeb"/>
        <w:shd w:val="clear" w:color="auto" w:fill="FFFFFF"/>
        <w:spacing w:before="0" w:after="0" w:line="240" w:lineRule="auto"/>
        <w:rPr>
          <w:rFonts w:ascii="Arial" w:hAnsi="Arial" w:cs="Arial"/>
          <w:spacing w:val="-2"/>
          <w:szCs w:val="18"/>
        </w:rPr>
      </w:pPr>
      <w:r w:rsidRPr="00C652CA">
        <w:rPr>
          <w:rFonts w:ascii="Arial" w:hAnsi="Arial" w:cs="Arial"/>
          <w:spacing w:val="-2"/>
          <w:szCs w:val="18"/>
        </w:rPr>
        <w:t xml:space="preserve">17) </w:t>
      </w:r>
      <w:r w:rsidR="00547C0C">
        <w:rPr>
          <w:rFonts w:ascii="Arial" w:hAnsi="Arial" w:cs="Arial"/>
          <w:spacing w:val="-2"/>
          <w:szCs w:val="18"/>
        </w:rPr>
        <w:tab/>
      </w:r>
      <w:r w:rsidRPr="00C652CA">
        <w:rPr>
          <w:rFonts w:ascii="Arial" w:hAnsi="Arial" w:cs="Arial"/>
          <w:szCs w:val="18"/>
        </w:rPr>
        <w:t xml:space="preserve">Wykonawca przystąpi do wykonania usług wyłącznie po zatwierdzeniu kosztorysów naprawy przez </w:t>
      </w:r>
      <w:r w:rsidR="00CB6E26">
        <w:rPr>
          <w:rFonts w:ascii="Arial" w:hAnsi="Arial" w:cs="Arial"/>
          <w:szCs w:val="18"/>
        </w:rPr>
        <w:t>K</w:t>
      </w:r>
      <w:r w:rsidRPr="00C652CA">
        <w:rPr>
          <w:rFonts w:ascii="Arial" w:hAnsi="Arial" w:cs="Arial"/>
          <w:szCs w:val="18"/>
        </w:rPr>
        <w:t>ierownictwo Wydziału Transportu KWP w Szczecinie</w:t>
      </w:r>
      <w:r w:rsidRPr="00C652CA">
        <w:rPr>
          <w:rFonts w:ascii="Arial" w:hAnsi="Arial" w:cs="Arial"/>
          <w:spacing w:val="-2"/>
          <w:szCs w:val="18"/>
        </w:rPr>
        <w:t>.</w:t>
      </w:r>
    </w:p>
    <w:p w14:paraId="15AE181E" w14:textId="77777777" w:rsidR="00547C0C" w:rsidRPr="00C652CA" w:rsidRDefault="00547C0C" w:rsidP="00C652CA">
      <w:pPr>
        <w:pStyle w:val="NormalnyWeb"/>
        <w:shd w:val="clear" w:color="auto" w:fill="FFFFFF"/>
        <w:spacing w:before="0" w:after="0" w:line="240" w:lineRule="auto"/>
        <w:rPr>
          <w:rFonts w:ascii="Arial" w:hAnsi="Arial" w:cs="Arial"/>
          <w:spacing w:val="-2"/>
          <w:szCs w:val="18"/>
        </w:rPr>
      </w:pPr>
    </w:p>
    <w:p w14:paraId="52E00174" w14:textId="77777777" w:rsidR="00E7346D" w:rsidRDefault="00E7346D" w:rsidP="00CB6E26">
      <w:pPr>
        <w:pStyle w:val="NormalnyWeb"/>
        <w:shd w:val="clear" w:color="auto" w:fill="FFFFFF"/>
        <w:spacing w:before="0" w:after="0" w:line="240" w:lineRule="auto"/>
        <w:rPr>
          <w:rFonts w:ascii="Arial" w:hAnsi="Arial" w:cs="Arial"/>
          <w:b/>
          <w:szCs w:val="18"/>
        </w:rPr>
      </w:pPr>
      <w:r w:rsidRPr="00C652CA">
        <w:rPr>
          <w:rFonts w:ascii="Arial" w:hAnsi="Arial" w:cs="Arial"/>
          <w:szCs w:val="18"/>
        </w:rPr>
        <w:t xml:space="preserve">18) </w:t>
      </w:r>
      <w:r w:rsidRPr="00C652CA">
        <w:rPr>
          <w:rFonts w:ascii="Arial" w:hAnsi="Arial" w:cs="Arial"/>
          <w:szCs w:val="18"/>
        </w:rPr>
        <w:tab/>
        <w:t>Wykonawca poinformuje drogą mailową przedstawiciela Zamawiającego o wykonaniu usługi i możliwości odbioru sprzętu transportowego na adres wskazany</w:t>
      </w:r>
      <w:r w:rsidRPr="00C652CA">
        <w:rPr>
          <w:rFonts w:ascii="Arial" w:hAnsi="Arial" w:cs="Arial"/>
          <w:b/>
          <w:szCs w:val="18"/>
        </w:rPr>
        <w:t xml:space="preserve"> w § 4 ust.1 pkt 10).</w:t>
      </w:r>
    </w:p>
    <w:p w14:paraId="76A48EB6" w14:textId="77777777" w:rsidR="00547C0C" w:rsidRPr="00C652CA" w:rsidRDefault="00547C0C" w:rsidP="00C652CA">
      <w:pPr>
        <w:pStyle w:val="NormalnyWeb"/>
        <w:shd w:val="clear" w:color="auto" w:fill="FFFFFF"/>
        <w:spacing w:before="0" w:after="0" w:line="240" w:lineRule="auto"/>
        <w:rPr>
          <w:rFonts w:ascii="Arial" w:hAnsi="Arial" w:cs="Arial"/>
          <w:b/>
          <w:spacing w:val="-2"/>
          <w:szCs w:val="18"/>
        </w:rPr>
      </w:pPr>
    </w:p>
    <w:p w14:paraId="2203D893"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Cs w:val="18"/>
        </w:rPr>
      </w:pPr>
      <w:r w:rsidRPr="00C652CA">
        <w:rPr>
          <w:rFonts w:ascii="Arial" w:hAnsi="Arial" w:cs="Arial"/>
          <w:spacing w:val="-2"/>
          <w:szCs w:val="18"/>
        </w:rPr>
        <w:t xml:space="preserve">19) </w:t>
      </w:r>
      <w:r w:rsidR="00547C0C">
        <w:rPr>
          <w:rFonts w:ascii="Arial" w:hAnsi="Arial" w:cs="Arial"/>
          <w:spacing w:val="-2"/>
          <w:szCs w:val="18"/>
        </w:rPr>
        <w:tab/>
      </w:r>
      <w:r w:rsidRPr="00C652CA">
        <w:rPr>
          <w:rFonts w:ascii="Arial" w:hAnsi="Arial" w:cs="Arial"/>
          <w:spacing w:val="-2"/>
          <w:szCs w:val="18"/>
        </w:rPr>
        <w:t>P</w:t>
      </w:r>
      <w:r w:rsidRPr="00C652CA">
        <w:rPr>
          <w:rFonts w:ascii="Arial" w:hAnsi="Arial" w:cs="Arial"/>
          <w:szCs w:val="18"/>
        </w:rPr>
        <w:t>o wykonanej usłudze Zamawiający odbierze sprzęt transportowy z siedziby Wykonawcy na własny koszt.</w:t>
      </w:r>
      <w:r w:rsidRPr="00C652CA">
        <w:rPr>
          <w:rFonts w:ascii="Arial" w:eastAsia="Calibri" w:hAnsi="Arial" w:cs="Arial"/>
          <w:spacing w:val="-2"/>
          <w:szCs w:val="18"/>
          <w:lang w:bidi="ar-SA"/>
        </w:rPr>
        <w:t xml:space="preserve"> </w:t>
      </w:r>
      <w:r w:rsidRPr="00C652CA">
        <w:rPr>
          <w:rFonts w:ascii="Arial" w:eastAsia="Lucida Sans Unicode" w:hAnsi="Arial" w:cs="Arial"/>
          <w:spacing w:val="-2"/>
          <w:szCs w:val="18"/>
        </w:rPr>
        <w:t xml:space="preserve">Potwierdzeniem bezusterkowego odbioru sprzętu transportowego jest podpisanie przez Zamawiającego </w:t>
      </w:r>
      <w:r w:rsidR="00CB6E26">
        <w:rPr>
          <w:rFonts w:ascii="Arial" w:eastAsia="Lucida Sans Unicode" w:hAnsi="Arial" w:cs="Arial"/>
          <w:spacing w:val="-2"/>
          <w:szCs w:val="18"/>
        </w:rPr>
        <w:br/>
      </w:r>
      <w:r w:rsidRPr="00C652CA">
        <w:rPr>
          <w:rFonts w:ascii="Arial" w:eastAsia="Lucida Sans Unicode" w:hAnsi="Arial" w:cs="Arial"/>
          <w:spacing w:val="-2"/>
          <w:szCs w:val="18"/>
        </w:rPr>
        <w:t>oraz Wykonawcę w dokumencie zlecenia naprawy części dotyczącej odbioru pojazdu.</w:t>
      </w:r>
    </w:p>
    <w:p w14:paraId="08984E01" w14:textId="77777777" w:rsidR="00547C0C" w:rsidRPr="00C652CA" w:rsidRDefault="00547C0C" w:rsidP="00C652CA">
      <w:pPr>
        <w:pStyle w:val="NormalnyWeb"/>
        <w:shd w:val="clear" w:color="auto" w:fill="FFFFFF"/>
        <w:spacing w:before="0" w:after="0" w:line="240" w:lineRule="auto"/>
        <w:rPr>
          <w:rFonts w:ascii="Arial" w:hAnsi="Arial" w:cs="Arial"/>
          <w:spacing w:val="-2"/>
          <w:szCs w:val="18"/>
        </w:rPr>
      </w:pPr>
    </w:p>
    <w:p w14:paraId="55F54498" w14:textId="77777777" w:rsidR="00E7346D" w:rsidRDefault="00E7346D" w:rsidP="00CB6E26">
      <w:pPr>
        <w:pStyle w:val="NormalnyWeb"/>
        <w:shd w:val="clear" w:color="auto" w:fill="FFFFFF"/>
        <w:spacing w:before="0" w:after="0" w:line="240" w:lineRule="auto"/>
        <w:rPr>
          <w:rFonts w:ascii="Arial" w:hAnsi="Arial" w:cs="Arial"/>
          <w:szCs w:val="18"/>
        </w:rPr>
      </w:pPr>
      <w:r w:rsidRPr="00C652CA">
        <w:rPr>
          <w:rFonts w:ascii="Arial" w:hAnsi="Arial" w:cs="Arial"/>
          <w:szCs w:val="18"/>
        </w:rPr>
        <w:t>20)</w:t>
      </w:r>
      <w:r w:rsidRPr="00C652CA">
        <w:rPr>
          <w:rFonts w:ascii="Arial" w:hAnsi="Arial" w:cs="Arial"/>
          <w:szCs w:val="18"/>
        </w:rPr>
        <w:tab/>
        <w:t>Zamawiający zastrzega sobie prawo do odmowy przyjęcia wykonanej usługi</w:t>
      </w:r>
      <w:r w:rsidR="00CB6E26">
        <w:rPr>
          <w:rFonts w:ascii="Arial" w:hAnsi="Arial" w:cs="Arial"/>
          <w:szCs w:val="18"/>
        </w:rPr>
        <w:t>,</w:t>
      </w:r>
      <w:r w:rsidRPr="00C652CA">
        <w:rPr>
          <w:rFonts w:ascii="Arial" w:hAnsi="Arial" w:cs="Arial"/>
          <w:szCs w:val="18"/>
        </w:rPr>
        <w:t xml:space="preserve"> w przypadku stwierdzenia przy odbiorze przez jego przedstawicieli, że wykonana jest ona nieprawidłowo lub niezgodnie z postanowieniami niniejszej umowy.</w:t>
      </w:r>
    </w:p>
    <w:p w14:paraId="3D5558F4" w14:textId="77777777" w:rsidR="00547C0C" w:rsidRPr="00C652CA" w:rsidRDefault="00547C0C" w:rsidP="00C652CA">
      <w:pPr>
        <w:pStyle w:val="NormalnyWeb"/>
        <w:shd w:val="clear" w:color="auto" w:fill="FFFFFF"/>
        <w:spacing w:before="0" w:after="0" w:line="240" w:lineRule="auto"/>
        <w:rPr>
          <w:rFonts w:ascii="Arial" w:hAnsi="Arial" w:cs="Arial"/>
          <w:spacing w:val="-2"/>
          <w:szCs w:val="18"/>
        </w:rPr>
      </w:pPr>
    </w:p>
    <w:p w14:paraId="0E426B66" w14:textId="77777777" w:rsidR="00E7346D" w:rsidRDefault="00E7346D" w:rsidP="00CB6E26">
      <w:pPr>
        <w:pStyle w:val="NormalnyWeb"/>
        <w:shd w:val="clear" w:color="auto" w:fill="FFFFFF"/>
        <w:spacing w:before="0" w:after="0" w:line="240" w:lineRule="auto"/>
        <w:rPr>
          <w:rFonts w:ascii="Arial" w:hAnsi="Arial" w:cs="Arial"/>
          <w:b/>
          <w:szCs w:val="18"/>
        </w:rPr>
      </w:pPr>
      <w:r w:rsidRPr="00C652CA">
        <w:rPr>
          <w:rFonts w:ascii="Arial" w:hAnsi="Arial" w:cs="Arial"/>
          <w:spacing w:val="-2"/>
          <w:szCs w:val="18"/>
        </w:rPr>
        <w:t>21)</w:t>
      </w:r>
      <w:r w:rsidRPr="00C652CA">
        <w:rPr>
          <w:rFonts w:ascii="Arial" w:hAnsi="Arial" w:cs="Arial"/>
          <w:spacing w:val="-2"/>
          <w:szCs w:val="18"/>
        </w:rPr>
        <w:tab/>
        <w:t>O</w:t>
      </w:r>
      <w:r w:rsidRPr="00C652CA">
        <w:rPr>
          <w:rFonts w:ascii="Arial" w:hAnsi="Arial" w:cs="Arial"/>
          <w:szCs w:val="18"/>
        </w:rPr>
        <w:t>dmowa przyjęcia wykonanej usługi przez Zamawiającego będzie traktowana jako brak realizacji zlecenia  zgodnie z sankcjami przewidzianym w</w:t>
      </w:r>
      <w:r w:rsidRPr="00C652CA">
        <w:rPr>
          <w:rFonts w:ascii="Arial" w:hAnsi="Arial" w:cs="Arial"/>
          <w:color w:val="801900"/>
          <w:szCs w:val="18"/>
        </w:rPr>
        <w:t xml:space="preserve"> </w:t>
      </w:r>
      <w:r w:rsidRPr="00C652CA">
        <w:rPr>
          <w:rFonts w:ascii="Arial" w:hAnsi="Arial" w:cs="Arial"/>
          <w:b/>
          <w:szCs w:val="18"/>
        </w:rPr>
        <w:t xml:space="preserve">§ 9 ust 1 pkt 3). </w:t>
      </w:r>
    </w:p>
    <w:p w14:paraId="251EEAF8" w14:textId="77777777" w:rsidR="00547C0C" w:rsidRPr="00C652CA" w:rsidRDefault="00547C0C" w:rsidP="00C652CA">
      <w:pPr>
        <w:pStyle w:val="NormalnyWeb"/>
        <w:shd w:val="clear" w:color="auto" w:fill="FFFFFF"/>
        <w:spacing w:before="0" w:after="0" w:line="240" w:lineRule="auto"/>
        <w:rPr>
          <w:rFonts w:ascii="Arial" w:hAnsi="Arial" w:cs="Arial"/>
          <w:b/>
          <w:szCs w:val="18"/>
        </w:rPr>
      </w:pPr>
    </w:p>
    <w:p w14:paraId="2E28E770" w14:textId="77777777" w:rsidR="00E7346D" w:rsidRPr="00C652CA" w:rsidRDefault="00E7346D" w:rsidP="00CB6E26">
      <w:pPr>
        <w:pStyle w:val="NormalnyWeb"/>
        <w:shd w:val="clear" w:color="auto" w:fill="FFFFFF"/>
        <w:spacing w:before="0" w:after="0" w:line="240" w:lineRule="auto"/>
        <w:rPr>
          <w:rFonts w:ascii="Arial" w:hAnsi="Arial" w:cs="Arial"/>
          <w:szCs w:val="18"/>
        </w:rPr>
      </w:pPr>
      <w:r w:rsidRPr="00547C0C">
        <w:rPr>
          <w:rFonts w:ascii="Arial" w:hAnsi="Arial" w:cs="Arial"/>
          <w:szCs w:val="18"/>
        </w:rPr>
        <w:t>22)</w:t>
      </w:r>
      <w:r w:rsidR="00B20051">
        <w:rPr>
          <w:rFonts w:ascii="Arial" w:hAnsi="Arial" w:cs="Arial"/>
          <w:szCs w:val="18"/>
        </w:rPr>
        <w:t xml:space="preserve"> </w:t>
      </w:r>
      <w:r w:rsidR="00B20051">
        <w:rPr>
          <w:rFonts w:ascii="Arial" w:hAnsi="Arial" w:cs="Arial"/>
          <w:szCs w:val="18"/>
        </w:rPr>
        <w:tab/>
        <w:t>Odbioru usługi dokonują</w:t>
      </w:r>
      <w:r w:rsidRPr="00C652CA">
        <w:rPr>
          <w:rFonts w:ascii="Arial" w:hAnsi="Arial" w:cs="Arial"/>
          <w:szCs w:val="18"/>
        </w:rPr>
        <w:t xml:space="preserve"> upoważnieni przedstawiciele </w:t>
      </w:r>
      <w:r w:rsidR="00C806DB">
        <w:rPr>
          <w:rFonts w:ascii="Arial" w:hAnsi="Arial" w:cs="Arial"/>
          <w:szCs w:val="18"/>
        </w:rPr>
        <w:t>Wydziału Transportu KWP  w Szczecinie</w:t>
      </w:r>
      <w:r w:rsidRPr="00C652CA">
        <w:rPr>
          <w:rFonts w:ascii="Arial" w:hAnsi="Arial" w:cs="Arial"/>
          <w:szCs w:val="18"/>
        </w:rPr>
        <w:t>.</w:t>
      </w:r>
    </w:p>
    <w:p w14:paraId="72438821" w14:textId="77777777" w:rsidR="00546EC5" w:rsidRPr="00C652CA" w:rsidRDefault="00546EC5" w:rsidP="00C652CA">
      <w:pPr>
        <w:keepNext/>
        <w:spacing w:after="0" w:line="240" w:lineRule="auto"/>
        <w:ind w:left="567" w:hanging="567"/>
        <w:jc w:val="center"/>
        <w:rPr>
          <w:rFonts w:ascii="Arial" w:eastAsia="Times New Roman" w:hAnsi="Arial" w:cs="Arial"/>
          <w:b/>
          <w:bCs/>
          <w:iCs/>
          <w:lang w:eastAsia="pl-PL"/>
        </w:rPr>
      </w:pPr>
    </w:p>
    <w:p w14:paraId="23CA4F07" w14:textId="77777777" w:rsidR="00697FBE" w:rsidRPr="00C652CA" w:rsidRDefault="00697FBE" w:rsidP="00C652CA">
      <w:pPr>
        <w:pStyle w:val="NormalnyWeb"/>
        <w:spacing w:before="0" w:after="0" w:line="240" w:lineRule="auto"/>
        <w:jc w:val="center"/>
        <w:rPr>
          <w:rFonts w:ascii="Arial" w:hAnsi="Arial" w:cs="Arial"/>
          <w:b/>
          <w:bCs/>
          <w:iCs/>
          <w:szCs w:val="18"/>
        </w:rPr>
      </w:pPr>
      <w:r w:rsidRPr="00C652CA">
        <w:rPr>
          <w:rFonts w:ascii="Arial" w:hAnsi="Arial" w:cs="Arial"/>
          <w:b/>
          <w:bCs/>
          <w:szCs w:val="18"/>
        </w:rPr>
        <w:t>§ 5</w:t>
      </w:r>
    </w:p>
    <w:p w14:paraId="23468EE5" w14:textId="77777777" w:rsidR="00697FBE" w:rsidRPr="00C652CA" w:rsidRDefault="00697FBE" w:rsidP="00C652CA">
      <w:pPr>
        <w:pStyle w:val="NormalnyWeb"/>
        <w:spacing w:before="0" w:after="0" w:line="240" w:lineRule="auto"/>
        <w:jc w:val="center"/>
        <w:rPr>
          <w:rFonts w:ascii="Arial" w:hAnsi="Arial" w:cs="Arial"/>
          <w:b/>
          <w:bCs/>
          <w:iCs/>
          <w:szCs w:val="18"/>
        </w:rPr>
      </w:pPr>
      <w:r w:rsidRPr="00C652CA">
        <w:rPr>
          <w:rFonts w:ascii="Arial" w:hAnsi="Arial" w:cs="Arial"/>
          <w:b/>
          <w:bCs/>
          <w:iCs/>
          <w:szCs w:val="18"/>
        </w:rPr>
        <w:t>Prawa i obowiązki  Wykonawcy</w:t>
      </w:r>
    </w:p>
    <w:p w14:paraId="64E4A861" w14:textId="77777777" w:rsidR="00697FBE" w:rsidRPr="00C652CA" w:rsidRDefault="00697FBE" w:rsidP="00C652CA">
      <w:pPr>
        <w:pStyle w:val="NormalnyWeb"/>
        <w:spacing w:before="0" w:after="0" w:line="240" w:lineRule="auto"/>
        <w:jc w:val="center"/>
        <w:rPr>
          <w:rFonts w:ascii="Arial" w:hAnsi="Arial" w:cs="Arial"/>
          <w:b/>
          <w:bCs/>
          <w:iCs/>
          <w:szCs w:val="18"/>
        </w:rPr>
      </w:pPr>
    </w:p>
    <w:p w14:paraId="331C6C21" w14:textId="77777777" w:rsidR="00933026" w:rsidRPr="00933026" w:rsidRDefault="00697FBE" w:rsidP="00E45F78">
      <w:pPr>
        <w:numPr>
          <w:ilvl w:val="0"/>
          <w:numId w:val="6"/>
        </w:numPr>
        <w:shd w:val="clear" w:color="auto" w:fill="FFFFFF"/>
        <w:suppressAutoHyphens w:val="0"/>
        <w:spacing w:after="0" w:line="240" w:lineRule="auto"/>
        <w:ind w:left="567" w:hanging="567"/>
        <w:rPr>
          <w:rStyle w:val="Domylnaczcionkaakapitu1"/>
          <w:rFonts w:ascii="Arial" w:hAnsi="Arial" w:cs="Arial"/>
        </w:rPr>
      </w:pPr>
      <w:r w:rsidRPr="00C652CA">
        <w:rPr>
          <w:rStyle w:val="Domylnaczcionkaakapitu1"/>
          <w:rFonts w:ascii="Arial" w:eastAsia="Lucida Sans Unicode" w:hAnsi="Arial" w:cs="Arial"/>
          <w:spacing w:val="-2"/>
          <w:lang w:eastAsia="ar-SA"/>
        </w:rPr>
        <w:t xml:space="preserve">Obowiązkiem Wykonawcy jest naprawa sprzętu transportowego poprzez przywrócenie jego </w:t>
      </w:r>
      <w:r w:rsidR="007F6543" w:rsidRPr="00C652CA">
        <w:rPr>
          <w:rStyle w:val="Domylnaczcionkaakapitu1"/>
          <w:rFonts w:ascii="Arial" w:eastAsia="Lucida Sans Unicode" w:hAnsi="Arial" w:cs="Arial"/>
          <w:spacing w:val="-2"/>
          <w:lang w:eastAsia="ar-SA"/>
        </w:rPr>
        <w:br/>
      </w:r>
      <w:r w:rsidR="001B7A8A" w:rsidRPr="00C652CA">
        <w:rPr>
          <w:rStyle w:val="Domylnaczcionkaakapitu1"/>
          <w:rFonts w:ascii="Arial" w:eastAsia="Lucida Sans Unicode" w:hAnsi="Arial" w:cs="Arial"/>
          <w:spacing w:val="-2"/>
          <w:lang w:eastAsia="ar-SA"/>
        </w:rPr>
        <w:t xml:space="preserve">do </w:t>
      </w:r>
      <w:r w:rsidRPr="00C652CA">
        <w:rPr>
          <w:rStyle w:val="Domylnaczcionkaakapitu1"/>
          <w:rFonts w:ascii="Arial" w:eastAsia="Lucida Sans Unicode" w:hAnsi="Arial" w:cs="Arial"/>
          <w:spacing w:val="-2"/>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907E33">
        <w:rPr>
          <w:rStyle w:val="Domylnaczcionkaakapitu1"/>
          <w:rFonts w:ascii="Arial" w:eastAsia="Lucida Sans Unicode" w:hAnsi="Arial" w:cs="Arial"/>
          <w:spacing w:val="-2"/>
          <w:lang w:eastAsia="ar-SA"/>
        </w:rPr>
        <w:br/>
      </w:r>
      <w:r w:rsidRPr="00C652CA">
        <w:rPr>
          <w:rStyle w:val="Domylnaczcionkaakapitu1"/>
          <w:rFonts w:ascii="Arial" w:eastAsia="Lucida Sans Unicode" w:hAnsi="Arial" w:cs="Arial"/>
          <w:spacing w:val="-2"/>
          <w:lang w:eastAsia="ar-SA"/>
        </w:rPr>
        <w:t xml:space="preserve">z obowiązującym prawem dotyczącym pojazdów uprzywilejowanych), </w:t>
      </w:r>
      <w:r w:rsidR="001B7A8A" w:rsidRPr="00C652CA">
        <w:rPr>
          <w:rStyle w:val="Domylnaczcionkaakapitu1"/>
          <w:rFonts w:ascii="Arial" w:eastAsia="Lucida Sans Unicode" w:hAnsi="Arial" w:cs="Arial"/>
          <w:spacing w:val="-2"/>
          <w:lang w:eastAsia="ar-SA"/>
        </w:rPr>
        <w:t>a obsługę techniczną wykonywać</w:t>
      </w:r>
      <w:r w:rsidRPr="00C652CA">
        <w:rPr>
          <w:rStyle w:val="Domylnaczcionkaakapitu1"/>
          <w:rFonts w:ascii="Arial" w:eastAsia="Lucida Sans Unicode" w:hAnsi="Arial" w:cs="Arial"/>
          <w:spacing w:val="-2"/>
          <w:lang w:eastAsia="ar-SA"/>
        </w:rPr>
        <w:t xml:space="preserve"> zgodnie </w:t>
      </w:r>
    </w:p>
    <w:p w14:paraId="646CEE20" w14:textId="77777777" w:rsidR="00697FBE" w:rsidRPr="00547C0C" w:rsidRDefault="00697FBE" w:rsidP="00933026">
      <w:pPr>
        <w:shd w:val="clear" w:color="auto" w:fill="FFFFFF"/>
        <w:suppressAutoHyphens w:val="0"/>
        <w:spacing w:after="0" w:line="240" w:lineRule="auto"/>
        <w:ind w:left="567" w:firstLine="0"/>
        <w:rPr>
          <w:rStyle w:val="Domylnaczcionkaakapitu1"/>
          <w:rFonts w:ascii="Arial" w:hAnsi="Arial" w:cs="Arial"/>
        </w:rPr>
      </w:pPr>
      <w:r w:rsidRPr="00C652CA">
        <w:rPr>
          <w:rStyle w:val="Domylnaczcionkaakapitu1"/>
          <w:rFonts w:ascii="Arial" w:eastAsia="Lucida Sans Unicode" w:hAnsi="Arial" w:cs="Arial"/>
          <w:spacing w:val="-2"/>
          <w:lang w:eastAsia="ar-SA"/>
        </w:rPr>
        <w:t>z zaleceniami producenta sprzętu transportowego.</w:t>
      </w:r>
    </w:p>
    <w:p w14:paraId="41F82E0C"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rPr>
      </w:pPr>
    </w:p>
    <w:p w14:paraId="690B55D4"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Cs w:val="18"/>
        </w:rPr>
      </w:pPr>
      <w:r w:rsidRPr="00C652CA">
        <w:rPr>
          <w:rFonts w:ascii="Arial" w:hAnsi="Arial" w:cs="Arial"/>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Cs w:val="18"/>
        </w:rPr>
        <w:t>.</w:t>
      </w:r>
    </w:p>
    <w:p w14:paraId="72E88D30" w14:textId="77777777" w:rsidR="00547C0C" w:rsidRPr="00C652CA" w:rsidRDefault="00547C0C" w:rsidP="00547C0C">
      <w:pPr>
        <w:pStyle w:val="NormalnyWeb"/>
        <w:spacing w:before="0" w:after="0" w:line="240" w:lineRule="auto"/>
        <w:ind w:firstLine="0"/>
        <w:rPr>
          <w:rFonts w:ascii="Arial" w:hAnsi="Arial" w:cs="Arial"/>
          <w:color w:val="000000"/>
          <w:szCs w:val="18"/>
        </w:rPr>
      </w:pPr>
    </w:p>
    <w:p w14:paraId="5E7D6F35" w14:textId="77777777" w:rsidR="00697FBE" w:rsidRPr="008235B3" w:rsidRDefault="00697FBE" w:rsidP="00CB6E26">
      <w:pPr>
        <w:pStyle w:val="Tekstpodstawowy"/>
        <w:numPr>
          <w:ilvl w:val="0"/>
          <w:numId w:val="6"/>
        </w:numPr>
        <w:suppressAutoHyphens w:val="0"/>
        <w:spacing w:after="0" w:line="240" w:lineRule="auto"/>
        <w:ind w:left="567" w:hanging="567"/>
        <w:rPr>
          <w:rFonts w:ascii="Arial" w:hAnsi="Arial" w:cs="Arial"/>
          <w:color w:val="000000"/>
        </w:rPr>
      </w:pPr>
      <w:r w:rsidRPr="00C652CA">
        <w:rPr>
          <w:rFonts w:ascii="Arial" w:hAnsi="Arial" w:cs="Arial"/>
          <w:color w:val="000000"/>
        </w:rPr>
        <w:t xml:space="preserve">Wykonawca oświadcza, że </w:t>
      </w:r>
      <w:r w:rsidRPr="00C652CA">
        <w:rPr>
          <w:rFonts w:ascii="Arial" w:hAnsi="Arial" w:cs="Arial"/>
        </w:rPr>
        <w:t>posiada w</w:t>
      </w:r>
      <w:r w:rsidR="007D68BA" w:rsidRPr="00C652CA">
        <w:rPr>
          <w:rFonts w:ascii="Arial" w:hAnsi="Arial" w:cs="Arial"/>
        </w:rPr>
        <w:t>ymagane uprawnienia do wykonywania</w:t>
      </w:r>
      <w:r w:rsidRPr="00C652CA">
        <w:rPr>
          <w:rFonts w:ascii="Arial" w:hAnsi="Arial" w:cs="Arial"/>
        </w:rPr>
        <w:t xml:space="preserve"> prac określonych</w:t>
      </w:r>
      <w:r w:rsidR="00CB6E26">
        <w:rPr>
          <w:rFonts w:ascii="Arial" w:hAnsi="Arial" w:cs="Arial"/>
        </w:rPr>
        <w:t xml:space="preserve"> </w:t>
      </w:r>
      <w:r w:rsidRPr="00C652CA">
        <w:rPr>
          <w:rFonts w:ascii="Arial" w:hAnsi="Arial" w:cs="Arial"/>
        </w:rPr>
        <w:t>w umowie, dysponuje odpowiednim potencjałem technicznym, a także odpowiednią wiedzą oraz doświadczeniem w tym zakresie i zobowiązuje się do wykonania usługi zgodnie ze sztuką i wiedzą techniczną.</w:t>
      </w:r>
    </w:p>
    <w:p w14:paraId="0D203F5D" w14:textId="77777777" w:rsidR="008235B3" w:rsidRPr="00C652CA" w:rsidRDefault="008235B3" w:rsidP="008235B3">
      <w:pPr>
        <w:pStyle w:val="Tekstpodstawowy"/>
        <w:suppressAutoHyphens w:val="0"/>
        <w:spacing w:after="0" w:line="240" w:lineRule="auto"/>
        <w:ind w:left="567" w:firstLine="0"/>
        <w:rPr>
          <w:rFonts w:ascii="Arial" w:hAnsi="Arial" w:cs="Arial"/>
          <w:color w:val="000000"/>
        </w:rPr>
      </w:pPr>
    </w:p>
    <w:p w14:paraId="292B96F9"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rPr>
      </w:pPr>
      <w:r w:rsidRPr="00C652CA">
        <w:rPr>
          <w:rFonts w:ascii="Arial" w:hAnsi="Arial" w:cs="Arial"/>
        </w:rPr>
        <w:t>Wykonawca oświadcza, że osoby wykonujące usługę w jego imieniu posiadają niezbędną wiedzę, umiejętności i doświadczenie.</w:t>
      </w:r>
    </w:p>
    <w:p w14:paraId="084B8D2D"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rPr>
      </w:pPr>
    </w:p>
    <w:p w14:paraId="5573AC19"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rPr>
      </w:pPr>
      <w:r w:rsidRPr="00C652CA">
        <w:rPr>
          <w:rFonts w:ascii="Arial" w:hAnsi="Arial" w:cs="Arial"/>
          <w:color w:val="000000"/>
        </w:rPr>
        <w:t xml:space="preserve">Obowiązkiem Wykonawcy jest udostępnienie </w:t>
      </w:r>
      <w:r w:rsidR="001B7A8A" w:rsidRPr="00C652CA">
        <w:rPr>
          <w:rFonts w:ascii="Arial" w:hAnsi="Arial" w:cs="Arial"/>
          <w:color w:val="000000"/>
        </w:rPr>
        <w:t xml:space="preserve">swojego </w:t>
      </w:r>
      <w:r w:rsidRPr="00C652CA">
        <w:rPr>
          <w:rFonts w:ascii="Arial" w:hAnsi="Arial" w:cs="Arial"/>
          <w:color w:val="000000"/>
        </w:rPr>
        <w:t>cennika detalicznego – każdorazowo na żądanie Zamawiającego.</w:t>
      </w:r>
    </w:p>
    <w:p w14:paraId="519E1020" w14:textId="77777777" w:rsidR="00547C0C" w:rsidRPr="00C652CA" w:rsidRDefault="00547C0C" w:rsidP="00547C0C">
      <w:pPr>
        <w:pStyle w:val="Tekstpodstawowy"/>
        <w:suppressAutoHyphens w:val="0"/>
        <w:spacing w:after="0" w:line="240" w:lineRule="auto"/>
        <w:ind w:left="567" w:firstLine="0"/>
        <w:rPr>
          <w:rFonts w:ascii="Arial" w:hAnsi="Arial" w:cs="Arial"/>
          <w:color w:val="000000"/>
        </w:rPr>
      </w:pPr>
    </w:p>
    <w:p w14:paraId="37DD7BAF" w14:textId="77777777" w:rsidR="00697FBE" w:rsidRDefault="00697FBE" w:rsidP="00CB6E26">
      <w:pPr>
        <w:pStyle w:val="Tekstpodstawowy"/>
        <w:numPr>
          <w:ilvl w:val="0"/>
          <w:numId w:val="6"/>
        </w:numPr>
        <w:suppressAutoHyphens w:val="0"/>
        <w:spacing w:after="0" w:line="240" w:lineRule="auto"/>
        <w:ind w:left="567" w:hanging="567"/>
        <w:rPr>
          <w:rFonts w:ascii="Arial" w:hAnsi="Arial" w:cs="Arial"/>
        </w:rPr>
      </w:pPr>
      <w:r w:rsidRPr="00C652CA">
        <w:rPr>
          <w:rFonts w:ascii="Arial" w:hAnsi="Arial" w:cs="Arial"/>
        </w:rPr>
        <w:t>Wykonawca zobowiązuje się do niezmienności cen wynikających z</w:t>
      </w:r>
      <w:r w:rsidRPr="00C652CA">
        <w:rPr>
          <w:rFonts w:ascii="Arial" w:hAnsi="Arial" w:cs="Arial"/>
          <w:b/>
        </w:rPr>
        <w:t xml:space="preserve"> </w:t>
      </w:r>
      <w:r w:rsidRPr="00C652CA">
        <w:rPr>
          <w:rFonts w:ascii="Arial" w:hAnsi="Arial" w:cs="Arial"/>
        </w:rPr>
        <w:t>formularza ofertowego</w:t>
      </w:r>
      <w:r w:rsidRPr="00C652CA">
        <w:rPr>
          <w:rFonts w:ascii="Arial" w:hAnsi="Arial" w:cs="Arial"/>
          <w:b/>
        </w:rPr>
        <w:t xml:space="preserve"> </w:t>
      </w:r>
      <w:r w:rsidRPr="00C652CA">
        <w:rPr>
          <w:rFonts w:ascii="Arial" w:hAnsi="Arial" w:cs="Arial"/>
        </w:rPr>
        <w:t>załącznik</w:t>
      </w:r>
      <w:r w:rsidRPr="00C652CA">
        <w:rPr>
          <w:rFonts w:ascii="Arial" w:hAnsi="Arial" w:cs="Arial"/>
          <w:b/>
        </w:rPr>
        <w:t xml:space="preserve"> </w:t>
      </w:r>
      <w:r w:rsidR="001C6CB0">
        <w:rPr>
          <w:rFonts w:ascii="Arial" w:hAnsi="Arial" w:cs="Arial"/>
          <w:b/>
        </w:rPr>
        <w:br/>
      </w:r>
      <w:r w:rsidRPr="00C652CA">
        <w:rPr>
          <w:rFonts w:ascii="Arial" w:hAnsi="Arial" w:cs="Arial"/>
          <w:b/>
        </w:rPr>
        <w:t xml:space="preserve">nr </w:t>
      </w:r>
      <w:r w:rsidR="003E5F16">
        <w:rPr>
          <w:rFonts w:ascii="Arial" w:hAnsi="Arial" w:cs="Arial"/>
          <w:b/>
        </w:rPr>
        <w:t>3</w:t>
      </w:r>
      <w:r w:rsidRPr="00C652CA">
        <w:rPr>
          <w:rFonts w:ascii="Arial" w:hAnsi="Arial" w:cs="Arial"/>
        </w:rPr>
        <w:t xml:space="preserve"> </w:t>
      </w:r>
      <w:r w:rsidRPr="00C652CA">
        <w:rPr>
          <w:rFonts w:ascii="Arial" w:hAnsi="Arial" w:cs="Arial"/>
          <w:b/>
        </w:rPr>
        <w:t>do umowy</w:t>
      </w:r>
      <w:r w:rsidRPr="00C652CA">
        <w:rPr>
          <w:rFonts w:ascii="Arial" w:hAnsi="Arial" w:cs="Arial"/>
        </w:rPr>
        <w:t xml:space="preserve"> przez cały okres trwania umowy oraz każdorazowo do stoso</w:t>
      </w:r>
      <w:r w:rsidR="00414714">
        <w:rPr>
          <w:rFonts w:ascii="Arial" w:hAnsi="Arial" w:cs="Arial"/>
        </w:rPr>
        <w:t>wania rabatu na części zamienne</w:t>
      </w:r>
      <w:r w:rsidR="00624E78" w:rsidRPr="00C652CA">
        <w:rPr>
          <w:rFonts w:ascii="Arial" w:hAnsi="Arial" w:cs="Arial"/>
        </w:rPr>
        <w:t xml:space="preserve"> </w:t>
      </w:r>
      <w:r w:rsidRPr="00C652CA">
        <w:rPr>
          <w:rFonts w:ascii="Arial" w:hAnsi="Arial" w:cs="Arial"/>
        </w:rPr>
        <w:t>zgodnie ze stawką zaoferowaną w formularzu ofertowym.</w:t>
      </w:r>
    </w:p>
    <w:p w14:paraId="46DEBD2B" w14:textId="77777777" w:rsidR="00547C0C" w:rsidRPr="00C652CA" w:rsidRDefault="00547C0C" w:rsidP="00547C0C">
      <w:pPr>
        <w:pStyle w:val="Tekstpodstawowy"/>
        <w:suppressAutoHyphens w:val="0"/>
        <w:spacing w:after="0" w:line="240" w:lineRule="auto"/>
        <w:ind w:left="567" w:firstLine="0"/>
        <w:rPr>
          <w:rFonts w:ascii="Arial" w:hAnsi="Arial" w:cs="Arial"/>
        </w:rPr>
      </w:pPr>
    </w:p>
    <w:p w14:paraId="6A0BF73B" w14:textId="77777777" w:rsidR="00697FBE" w:rsidRDefault="00697FBE" w:rsidP="00CB6E26">
      <w:pPr>
        <w:pStyle w:val="NormalnyWeb"/>
        <w:numPr>
          <w:ilvl w:val="0"/>
          <w:numId w:val="6"/>
        </w:numPr>
        <w:spacing w:before="0" w:after="0" w:line="240" w:lineRule="auto"/>
        <w:ind w:left="567" w:hanging="567"/>
        <w:rPr>
          <w:rFonts w:ascii="Arial" w:hAnsi="Arial" w:cs="Arial"/>
          <w:szCs w:val="18"/>
        </w:rPr>
      </w:pPr>
      <w:r w:rsidRPr="00C652CA">
        <w:rPr>
          <w:rFonts w:ascii="Arial" w:hAnsi="Arial" w:cs="Arial"/>
          <w:szCs w:val="18"/>
        </w:rPr>
        <w:t xml:space="preserve">Wykonawca oświadcza, że świadczenie usług napraw bieżących oraz obsługi technicznej sprzętu </w:t>
      </w:r>
      <w:r w:rsidR="00CB6E26">
        <w:rPr>
          <w:rFonts w:ascii="Arial" w:hAnsi="Arial" w:cs="Arial"/>
          <w:szCs w:val="18"/>
        </w:rPr>
        <w:t>t</w:t>
      </w:r>
      <w:r w:rsidRPr="00C652CA">
        <w:rPr>
          <w:rFonts w:ascii="Arial" w:hAnsi="Arial" w:cs="Arial"/>
          <w:szCs w:val="18"/>
        </w:rPr>
        <w:t xml:space="preserve">ransportowego użytkowanego przez Zamawiającego będzie wykonywane co najmniej przez 5 dni roboczych </w:t>
      </w:r>
      <w:r w:rsidR="00CB6E26">
        <w:rPr>
          <w:rFonts w:ascii="Arial" w:hAnsi="Arial" w:cs="Arial"/>
          <w:szCs w:val="18"/>
        </w:rPr>
        <w:t xml:space="preserve">  </w:t>
      </w:r>
      <w:r w:rsidRPr="00C652CA">
        <w:rPr>
          <w:rFonts w:ascii="Arial" w:hAnsi="Arial" w:cs="Arial"/>
          <w:szCs w:val="18"/>
        </w:rPr>
        <w:t>w tygodniu oraz minimum 8 godzin w ciągu dnia.</w:t>
      </w:r>
    </w:p>
    <w:p w14:paraId="68187FC0" w14:textId="77777777" w:rsidR="00547C0C" w:rsidRPr="00C652CA" w:rsidRDefault="00547C0C" w:rsidP="00547C0C">
      <w:pPr>
        <w:pStyle w:val="NormalnyWeb"/>
        <w:spacing w:before="0" w:after="0" w:line="240" w:lineRule="auto"/>
        <w:ind w:firstLine="0"/>
        <w:rPr>
          <w:rFonts w:ascii="Arial" w:hAnsi="Arial" w:cs="Arial"/>
          <w:szCs w:val="18"/>
        </w:rPr>
      </w:pPr>
    </w:p>
    <w:p w14:paraId="0EE9E97B" w14:textId="77777777" w:rsidR="00697FBE" w:rsidRDefault="00697FBE" w:rsidP="00CB6E26">
      <w:pPr>
        <w:pStyle w:val="NormalnyWeb"/>
        <w:numPr>
          <w:ilvl w:val="0"/>
          <w:numId w:val="6"/>
        </w:numPr>
        <w:spacing w:before="0" w:after="0" w:line="240" w:lineRule="auto"/>
        <w:ind w:left="567" w:hanging="567"/>
        <w:rPr>
          <w:rFonts w:ascii="Arial" w:hAnsi="Arial" w:cs="Arial"/>
          <w:szCs w:val="18"/>
        </w:rPr>
      </w:pPr>
      <w:r w:rsidRPr="00C652CA">
        <w:rPr>
          <w:rFonts w:ascii="Arial" w:hAnsi="Arial" w:cs="Arial"/>
          <w:szCs w:val="18"/>
        </w:rPr>
        <w:t>Wykonawca zobowiązuje się do świadczenia usług napraw poza kolejnością na rzecz sprzętu transportowego KWP, a w przypadku zajętych stanowisk naprawczych, sprzęt transportowy Policji powinien być naprawiany jako pierwszy po zwolnieniu stanowiska.</w:t>
      </w:r>
    </w:p>
    <w:p w14:paraId="3EAEC968" w14:textId="77777777" w:rsidR="00547C0C" w:rsidRPr="00C652CA" w:rsidRDefault="00547C0C" w:rsidP="00547C0C">
      <w:pPr>
        <w:pStyle w:val="NormalnyWeb"/>
        <w:spacing w:before="0" w:after="0" w:line="240" w:lineRule="auto"/>
        <w:ind w:firstLine="0"/>
        <w:rPr>
          <w:rFonts w:ascii="Arial" w:hAnsi="Arial" w:cs="Arial"/>
          <w:szCs w:val="18"/>
        </w:rPr>
      </w:pPr>
    </w:p>
    <w:p w14:paraId="52717DB0" w14:textId="77777777" w:rsidR="00697FBE" w:rsidRDefault="00697FBE" w:rsidP="00CB6E26">
      <w:pPr>
        <w:pStyle w:val="NormalnyWeb"/>
        <w:numPr>
          <w:ilvl w:val="0"/>
          <w:numId w:val="6"/>
        </w:numPr>
        <w:spacing w:before="0" w:after="0" w:line="240" w:lineRule="auto"/>
        <w:ind w:left="567" w:hanging="567"/>
        <w:rPr>
          <w:rFonts w:ascii="Arial" w:hAnsi="Arial" w:cs="Arial"/>
          <w:szCs w:val="18"/>
        </w:rPr>
      </w:pPr>
      <w:r w:rsidRPr="00C652CA">
        <w:rPr>
          <w:rFonts w:ascii="Arial" w:hAnsi="Arial" w:cs="Arial"/>
          <w:szCs w:val="18"/>
        </w:rPr>
        <w:t xml:space="preserve">W przypadku, gdy na skutek wadliwego wykonania usługi Zamawiający utraci gwarancję na dany  element sprzętu transportowego bądź sprzęt transportowy zostanie uszkodzony – Wykonawca zobowiązuje się </w:t>
      </w:r>
      <w:r w:rsidR="00CB6E26">
        <w:rPr>
          <w:rFonts w:ascii="Arial" w:hAnsi="Arial" w:cs="Arial"/>
          <w:szCs w:val="18"/>
        </w:rPr>
        <w:br/>
      </w:r>
      <w:r w:rsidRPr="00C652CA">
        <w:rPr>
          <w:rFonts w:ascii="Arial" w:hAnsi="Arial" w:cs="Arial"/>
          <w:szCs w:val="18"/>
        </w:rPr>
        <w:t>do pokrycia wszelkich kosztów związanych z późniejszymi naprawami sprzętu transportowego, które Zamawiający zmuszony był dokonać na skutek utraty gwarancji i/lub uszkodzenia spowodowanego działaniami Wykonawcy.</w:t>
      </w:r>
    </w:p>
    <w:p w14:paraId="66EF99C8" w14:textId="77777777" w:rsidR="00547C0C" w:rsidRPr="00C652CA" w:rsidRDefault="00547C0C" w:rsidP="00547C0C">
      <w:pPr>
        <w:pStyle w:val="NormalnyWeb"/>
        <w:spacing w:before="0" w:after="0" w:line="240" w:lineRule="auto"/>
        <w:ind w:firstLine="0"/>
        <w:rPr>
          <w:rFonts w:ascii="Arial" w:hAnsi="Arial" w:cs="Arial"/>
          <w:szCs w:val="18"/>
        </w:rPr>
      </w:pPr>
    </w:p>
    <w:p w14:paraId="10EB8D7D" w14:textId="77777777" w:rsidR="00697FBE" w:rsidRDefault="00697FBE" w:rsidP="00CB6E26">
      <w:pPr>
        <w:pStyle w:val="NormalnyWeb"/>
        <w:keepNext/>
        <w:keepLines/>
        <w:numPr>
          <w:ilvl w:val="0"/>
          <w:numId w:val="6"/>
        </w:numPr>
        <w:suppressAutoHyphens/>
        <w:spacing w:before="0" w:after="0" w:line="240" w:lineRule="auto"/>
        <w:ind w:left="567" w:hanging="567"/>
        <w:rPr>
          <w:rFonts w:ascii="Arial" w:hAnsi="Arial" w:cs="Arial"/>
          <w:szCs w:val="18"/>
        </w:rPr>
      </w:pPr>
      <w:r w:rsidRPr="00C652CA">
        <w:rPr>
          <w:rFonts w:ascii="Arial" w:hAnsi="Arial" w:cs="Arial"/>
          <w:szCs w:val="18"/>
        </w:rPr>
        <w:lastRenderedPageBreak/>
        <w:t xml:space="preserve">Wykonawca oraz osoby działające w jego imieniu mają całkowity zakaz poruszania się sprzętem transportowym policji poza terenem </w:t>
      </w:r>
      <w:r w:rsidR="001B7A8A" w:rsidRPr="00C652CA">
        <w:rPr>
          <w:rFonts w:ascii="Arial" w:hAnsi="Arial" w:cs="Arial"/>
          <w:szCs w:val="18"/>
        </w:rPr>
        <w:t>warsztatu</w:t>
      </w:r>
      <w:r w:rsidRPr="00C652CA">
        <w:rPr>
          <w:rFonts w:ascii="Arial" w:hAnsi="Arial" w:cs="Arial"/>
          <w:szCs w:val="18"/>
        </w:rPr>
        <w:t xml:space="preserve">, w którym realizowana jest umowa. W przypadku, gdy zakres usługi obejmował będzie wykonanie jazdy próbnej, poza miejscem wskazanym w </w:t>
      </w:r>
      <w:r w:rsidRPr="00C652CA">
        <w:rPr>
          <w:rFonts w:ascii="Arial" w:hAnsi="Arial" w:cs="Arial"/>
          <w:b/>
          <w:bCs/>
          <w:szCs w:val="18"/>
        </w:rPr>
        <w:t>§</w:t>
      </w:r>
      <w:r w:rsidR="001B7A8A" w:rsidRPr="00C652CA">
        <w:rPr>
          <w:rFonts w:ascii="Arial" w:hAnsi="Arial" w:cs="Arial"/>
          <w:b/>
          <w:bCs/>
          <w:szCs w:val="18"/>
        </w:rPr>
        <w:t xml:space="preserve"> </w:t>
      </w:r>
      <w:r w:rsidRPr="00C652CA">
        <w:rPr>
          <w:rFonts w:ascii="Arial" w:hAnsi="Arial" w:cs="Arial"/>
          <w:b/>
          <w:bCs/>
          <w:szCs w:val="18"/>
        </w:rPr>
        <w:t>3</w:t>
      </w:r>
      <w:r w:rsidR="0053361D">
        <w:rPr>
          <w:rFonts w:ascii="Arial" w:hAnsi="Arial" w:cs="Arial"/>
          <w:b/>
          <w:bCs/>
          <w:szCs w:val="18"/>
        </w:rPr>
        <w:t xml:space="preserve"> ust.1</w:t>
      </w:r>
      <w:r w:rsidR="001B7A8A" w:rsidRPr="00C652CA">
        <w:rPr>
          <w:rFonts w:ascii="Arial" w:hAnsi="Arial" w:cs="Arial"/>
          <w:b/>
          <w:bCs/>
          <w:szCs w:val="18"/>
        </w:rPr>
        <w:t xml:space="preserve"> umowy</w:t>
      </w:r>
      <w:r w:rsidRPr="00C652CA">
        <w:rPr>
          <w:rFonts w:ascii="Arial" w:hAnsi="Arial" w:cs="Arial"/>
          <w:bCs/>
          <w:szCs w:val="18"/>
        </w:rPr>
        <w:t xml:space="preserve">, jazda próbna odbędzie się </w:t>
      </w:r>
      <w:r w:rsidR="00CB6E26">
        <w:rPr>
          <w:rFonts w:ascii="Arial" w:hAnsi="Arial" w:cs="Arial"/>
          <w:bCs/>
          <w:szCs w:val="18"/>
        </w:rPr>
        <w:br/>
      </w:r>
      <w:r w:rsidRPr="00C652CA">
        <w:rPr>
          <w:rFonts w:ascii="Arial" w:hAnsi="Arial" w:cs="Arial"/>
          <w:bCs/>
          <w:szCs w:val="18"/>
        </w:rPr>
        <w:t>za zgodą i w obecności  przedstawiciela Zamawiającego</w:t>
      </w:r>
      <w:r w:rsidRPr="00C652CA">
        <w:rPr>
          <w:rFonts w:ascii="Arial" w:hAnsi="Arial" w:cs="Arial"/>
          <w:szCs w:val="18"/>
        </w:rPr>
        <w:t xml:space="preserve">. W sytuacji gdy Wykonawca realizuje wykonanie naprawy przy udziale podwykonawcy,  transport </w:t>
      </w:r>
      <w:r w:rsidR="007D7908" w:rsidRPr="00C652CA">
        <w:rPr>
          <w:rFonts w:ascii="Arial" w:hAnsi="Arial" w:cs="Arial"/>
          <w:szCs w:val="18"/>
        </w:rPr>
        <w:t xml:space="preserve">sprzętu transportowego </w:t>
      </w:r>
      <w:r w:rsidRPr="00C652CA">
        <w:rPr>
          <w:rFonts w:ascii="Arial" w:hAnsi="Arial" w:cs="Arial"/>
          <w:szCs w:val="18"/>
        </w:rPr>
        <w:t>musi być wykonany przy użyciu lawety na koszt Wykonawcy.</w:t>
      </w:r>
    </w:p>
    <w:p w14:paraId="379FA33E" w14:textId="77777777" w:rsidR="00547C0C" w:rsidRPr="00C652CA" w:rsidRDefault="00547C0C" w:rsidP="00547C0C">
      <w:pPr>
        <w:pStyle w:val="NormalnyWeb"/>
        <w:spacing w:before="0" w:after="0" w:line="240" w:lineRule="auto"/>
        <w:ind w:firstLine="0"/>
        <w:rPr>
          <w:rFonts w:ascii="Arial" w:hAnsi="Arial" w:cs="Arial"/>
          <w:szCs w:val="18"/>
        </w:rPr>
      </w:pPr>
    </w:p>
    <w:p w14:paraId="02464929" w14:textId="77777777" w:rsidR="00697FBE" w:rsidRDefault="00697FBE" w:rsidP="00CB6E26">
      <w:pPr>
        <w:pStyle w:val="NormalnyWeb"/>
        <w:numPr>
          <w:ilvl w:val="0"/>
          <w:numId w:val="6"/>
        </w:numPr>
        <w:shd w:val="clear" w:color="auto" w:fill="FFFFFF"/>
        <w:spacing w:before="0" w:after="0" w:line="240" w:lineRule="auto"/>
        <w:ind w:left="567" w:hanging="567"/>
        <w:rPr>
          <w:rFonts w:ascii="Arial" w:hAnsi="Arial" w:cs="Arial"/>
          <w:szCs w:val="18"/>
        </w:rPr>
      </w:pPr>
      <w:r w:rsidRPr="00C652CA">
        <w:rPr>
          <w:rFonts w:ascii="Arial" w:hAnsi="Arial" w:cs="Arial"/>
          <w:szCs w:val="18"/>
        </w:rPr>
        <w:t>Wykonawca każdorazowo po wymianie olejów, filtrów</w:t>
      </w:r>
      <w:r w:rsidR="0053361D">
        <w:rPr>
          <w:rFonts w:ascii="Arial" w:hAnsi="Arial" w:cs="Arial"/>
          <w:szCs w:val="18"/>
        </w:rPr>
        <w:t>, paska rozrządu itd.</w:t>
      </w:r>
      <w:r w:rsidRPr="00C652CA">
        <w:rPr>
          <w:rFonts w:ascii="Arial" w:hAnsi="Arial" w:cs="Arial"/>
          <w:szCs w:val="18"/>
        </w:rPr>
        <w:t xml:space="preserve"> oraz innych istotnych podzespołów </w:t>
      </w:r>
      <w:r w:rsidR="00CB6E26">
        <w:rPr>
          <w:rFonts w:ascii="Arial" w:hAnsi="Arial" w:cs="Arial"/>
          <w:szCs w:val="18"/>
        </w:rPr>
        <w:br/>
      </w:r>
      <w:r w:rsidRPr="00C652CA">
        <w:rPr>
          <w:rFonts w:ascii="Arial" w:hAnsi="Arial" w:cs="Arial"/>
          <w:szCs w:val="18"/>
        </w:rPr>
        <w:t>w sil</w:t>
      </w:r>
      <w:r w:rsidR="0053361D">
        <w:rPr>
          <w:rFonts w:ascii="Arial" w:hAnsi="Arial" w:cs="Arial"/>
          <w:szCs w:val="18"/>
        </w:rPr>
        <w:t>niku</w:t>
      </w:r>
      <w:r w:rsidRPr="00C652CA">
        <w:rPr>
          <w:rFonts w:ascii="Arial" w:hAnsi="Arial" w:cs="Arial"/>
          <w:szCs w:val="18"/>
        </w:rPr>
        <w:t>, umieści w widocznym miejscu w komorze silnika etykietę zawierającą informację o dacie wykonywanych prac, zastosowanych materiałach (parametry i marka oleju) oraz p</w:t>
      </w:r>
      <w:r w:rsidR="00624E78" w:rsidRPr="00C652CA">
        <w:rPr>
          <w:rFonts w:ascii="Arial" w:hAnsi="Arial" w:cs="Arial"/>
          <w:szCs w:val="18"/>
        </w:rPr>
        <w:t>rzebiegu sprzętu transportowego w chwili wymiany.</w:t>
      </w:r>
    </w:p>
    <w:p w14:paraId="5D714FE2" w14:textId="77777777" w:rsidR="00547C0C" w:rsidRPr="00C652CA" w:rsidRDefault="00547C0C" w:rsidP="00547C0C">
      <w:pPr>
        <w:pStyle w:val="NormalnyWeb"/>
        <w:shd w:val="clear" w:color="auto" w:fill="FFFFFF"/>
        <w:spacing w:before="0" w:after="0" w:line="240" w:lineRule="auto"/>
        <w:ind w:firstLine="0"/>
        <w:rPr>
          <w:rFonts w:ascii="Arial" w:hAnsi="Arial" w:cs="Arial"/>
          <w:szCs w:val="18"/>
        </w:rPr>
      </w:pPr>
    </w:p>
    <w:p w14:paraId="5F126E77" w14:textId="77777777" w:rsidR="001B7A8A" w:rsidRDefault="00697FBE" w:rsidP="00CB6E26">
      <w:pPr>
        <w:pStyle w:val="NormalnyWeb"/>
        <w:numPr>
          <w:ilvl w:val="0"/>
          <w:numId w:val="6"/>
        </w:numPr>
        <w:shd w:val="clear" w:color="auto" w:fill="FFFFFF"/>
        <w:spacing w:before="0" w:after="0" w:line="240" w:lineRule="auto"/>
        <w:ind w:left="567" w:hanging="567"/>
        <w:rPr>
          <w:rFonts w:ascii="Arial" w:hAnsi="Arial" w:cs="Arial"/>
          <w:szCs w:val="18"/>
        </w:rPr>
      </w:pPr>
      <w:r w:rsidRPr="00C652CA">
        <w:rPr>
          <w:rFonts w:ascii="Arial" w:hAnsi="Arial" w:cs="Arial"/>
          <w:szCs w:val="18"/>
        </w:rPr>
        <w:t xml:space="preserve">Wykonawca gwarantuje, że będzie dysponował przez cały okres trwania umowy warsztatem wyposażonym </w:t>
      </w:r>
      <w:r w:rsidR="00CB6E26">
        <w:rPr>
          <w:rFonts w:ascii="Arial" w:hAnsi="Arial" w:cs="Arial"/>
          <w:szCs w:val="18"/>
        </w:rPr>
        <w:br/>
      </w:r>
      <w:r w:rsidRPr="00C652CA">
        <w:rPr>
          <w:rFonts w:ascii="Arial" w:hAnsi="Arial" w:cs="Arial"/>
          <w:szCs w:val="18"/>
        </w:rPr>
        <w:t>w urządzenia kontrolne i diagnostyczne, dostosowane do sprzętu transportowego wskazanego w załączniku</w:t>
      </w:r>
      <w:r w:rsidR="0053361D">
        <w:rPr>
          <w:rFonts w:ascii="Arial" w:hAnsi="Arial" w:cs="Arial"/>
          <w:b/>
          <w:szCs w:val="18"/>
        </w:rPr>
        <w:t xml:space="preserve"> </w:t>
      </w:r>
      <w:r w:rsidR="00CB6E26">
        <w:rPr>
          <w:rFonts w:ascii="Arial" w:hAnsi="Arial" w:cs="Arial"/>
          <w:b/>
          <w:szCs w:val="18"/>
        </w:rPr>
        <w:br/>
      </w:r>
      <w:r w:rsidR="0053361D">
        <w:rPr>
          <w:rFonts w:ascii="Arial" w:hAnsi="Arial" w:cs="Arial"/>
          <w:b/>
          <w:szCs w:val="18"/>
        </w:rPr>
        <w:t xml:space="preserve">nr 2 </w:t>
      </w:r>
      <w:r w:rsidRPr="00C652CA">
        <w:rPr>
          <w:rFonts w:ascii="Arial" w:hAnsi="Arial" w:cs="Arial"/>
          <w:b/>
          <w:szCs w:val="18"/>
        </w:rPr>
        <w:t>do umowy</w:t>
      </w:r>
      <w:r w:rsidRPr="00C652CA">
        <w:rPr>
          <w:rFonts w:ascii="Arial" w:hAnsi="Arial" w:cs="Arial"/>
          <w:szCs w:val="18"/>
        </w:rPr>
        <w:t xml:space="preserve"> i umożliwiające przeprowadzenie usługi zgodnie z zaleceniami producenta sprzętu transportowego.</w:t>
      </w:r>
    </w:p>
    <w:p w14:paraId="6124A225" w14:textId="77777777" w:rsidR="00547C0C" w:rsidRPr="00C652CA" w:rsidRDefault="00547C0C" w:rsidP="00547C0C">
      <w:pPr>
        <w:pStyle w:val="NormalnyWeb"/>
        <w:shd w:val="clear" w:color="auto" w:fill="FFFFFF"/>
        <w:spacing w:before="0" w:after="0" w:line="240" w:lineRule="auto"/>
        <w:ind w:firstLine="0"/>
        <w:rPr>
          <w:rFonts w:ascii="Arial" w:hAnsi="Arial" w:cs="Arial"/>
          <w:szCs w:val="18"/>
        </w:rPr>
      </w:pPr>
    </w:p>
    <w:p w14:paraId="556D5A41" w14:textId="77777777" w:rsidR="00697FBE" w:rsidRDefault="00697FBE" w:rsidP="00E45F78">
      <w:pPr>
        <w:pStyle w:val="NormalnyWeb"/>
        <w:numPr>
          <w:ilvl w:val="0"/>
          <w:numId w:val="6"/>
        </w:numPr>
        <w:spacing w:before="0" w:after="0" w:line="240" w:lineRule="auto"/>
        <w:ind w:left="567" w:hanging="567"/>
        <w:rPr>
          <w:rFonts w:ascii="Arial" w:hAnsi="Arial" w:cs="Arial"/>
          <w:szCs w:val="18"/>
        </w:rPr>
      </w:pPr>
      <w:r w:rsidRPr="00C652CA">
        <w:rPr>
          <w:rFonts w:ascii="Arial" w:hAnsi="Arial" w:cs="Arial"/>
          <w:szCs w:val="18"/>
        </w:rPr>
        <w:t>Wykonawca oświadcza, że dysponuje sprzętem komputerowym z legalnym, aktualnym oprogramowaniem dotyczącym koszto</w:t>
      </w:r>
      <w:r w:rsidR="007D7908" w:rsidRPr="00C652CA">
        <w:rPr>
          <w:rFonts w:ascii="Arial" w:hAnsi="Arial" w:cs="Arial"/>
          <w:szCs w:val="18"/>
        </w:rPr>
        <w:t>rysowania usług napraw pojazdów samochodowych.</w:t>
      </w:r>
    </w:p>
    <w:p w14:paraId="5F2C5045" w14:textId="77777777" w:rsidR="00547C0C" w:rsidRPr="00C652CA" w:rsidRDefault="00547C0C" w:rsidP="00547C0C">
      <w:pPr>
        <w:pStyle w:val="NormalnyWeb"/>
        <w:spacing w:before="0" w:after="0" w:line="240" w:lineRule="auto"/>
        <w:ind w:firstLine="0"/>
        <w:rPr>
          <w:rFonts w:ascii="Arial" w:hAnsi="Arial" w:cs="Arial"/>
          <w:szCs w:val="18"/>
        </w:rPr>
      </w:pPr>
    </w:p>
    <w:p w14:paraId="42104D0B"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rPr>
      </w:pPr>
      <w:r w:rsidRPr="00C652CA">
        <w:rPr>
          <w:rFonts w:ascii="Arial" w:hAnsi="Arial" w:cs="Arial"/>
        </w:rPr>
        <w:t xml:space="preserve">Wykonawca ponosi pełną odpowiedzialność za przekazany do naprawy sprzęt transportowy od momentu jego przyjęcia do naprawy do momentu odbioru przez Zamawiającego po wykonanej usłudze. </w:t>
      </w:r>
    </w:p>
    <w:p w14:paraId="06688102" w14:textId="77777777" w:rsidR="00547C0C" w:rsidRPr="00C652CA" w:rsidRDefault="00547C0C" w:rsidP="00547C0C">
      <w:pPr>
        <w:pStyle w:val="Tekstpodstawowy"/>
        <w:suppressAutoHyphens w:val="0"/>
        <w:spacing w:after="0" w:line="240" w:lineRule="auto"/>
        <w:ind w:left="567" w:firstLine="0"/>
        <w:rPr>
          <w:rFonts w:ascii="Arial" w:hAnsi="Arial" w:cs="Arial"/>
        </w:rPr>
      </w:pPr>
    </w:p>
    <w:p w14:paraId="7229CD51" w14:textId="77777777" w:rsidR="00697FBE" w:rsidRDefault="00697FBE" w:rsidP="00E45F78">
      <w:pPr>
        <w:pStyle w:val="NormalnyWeb"/>
        <w:numPr>
          <w:ilvl w:val="0"/>
          <w:numId w:val="6"/>
        </w:numPr>
        <w:spacing w:before="0" w:after="0" w:line="240" w:lineRule="auto"/>
        <w:ind w:left="567" w:hanging="567"/>
        <w:rPr>
          <w:rFonts w:ascii="Arial" w:hAnsi="Arial" w:cs="Arial"/>
          <w:szCs w:val="18"/>
        </w:rPr>
      </w:pPr>
      <w:r w:rsidRPr="00C652CA">
        <w:rPr>
          <w:rFonts w:ascii="Arial" w:hAnsi="Arial" w:cs="Arial"/>
          <w:szCs w:val="18"/>
        </w:rPr>
        <w:t>Wykonawca odpowiada za czynności własne oraz osób, z których pomocą będzie wykonywał zobowiązanie wynikające z umowy lub którym wykonanie tych zobowiązań powierzy.</w:t>
      </w:r>
    </w:p>
    <w:p w14:paraId="48B680FB" w14:textId="77777777" w:rsidR="00547C0C" w:rsidRPr="00C652CA" w:rsidRDefault="00547C0C" w:rsidP="00547C0C">
      <w:pPr>
        <w:pStyle w:val="NormalnyWeb"/>
        <w:spacing w:before="0" w:after="0" w:line="240" w:lineRule="auto"/>
        <w:ind w:firstLine="0"/>
        <w:rPr>
          <w:rFonts w:ascii="Arial" w:hAnsi="Arial" w:cs="Arial"/>
          <w:szCs w:val="18"/>
        </w:rPr>
      </w:pPr>
    </w:p>
    <w:p w14:paraId="1C7EEE09" w14:textId="77777777" w:rsidR="00697FBE" w:rsidRPr="00151C5D" w:rsidRDefault="00697FBE" w:rsidP="00CB6E26">
      <w:pPr>
        <w:pStyle w:val="NormalnyWeb"/>
        <w:numPr>
          <w:ilvl w:val="0"/>
          <w:numId w:val="6"/>
        </w:numPr>
        <w:spacing w:before="0" w:after="0" w:line="240" w:lineRule="auto"/>
        <w:ind w:left="567" w:hanging="567"/>
        <w:rPr>
          <w:rFonts w:ascii="Arial" w:eastAsia="Arial" w:hAnsi="Arial" w:cs="Arial"/>
          <w:spacing w:val="-2"/>
          <w:szCs w:val="18"/>
          <w:lang w:bidi="ar-SA"/>
        </w:rPr>
      </w:pPr>
      <w:r w:rsidRPr="00C652CA">
        <w:rPr>
          <w:rFonts w:ascii="Arial" w:hAnsi="Arial" w:cs="Arial"/>
          <w:szCs w:val="18"/>
        </w:rPr>
        <w:t xml:space="preserve">W przypadku realizacji umowy z udziałem podwykonawców, Wykonawca odpowiadać będzie wobec Zamawiającego za wszelkie działania lub zaniechania swoich podwykonawców jak za swoje działania </w:t>
      </w:r>
      <w:r w:rsidR="00CB6E26">
        <w:rPr>
          <w:rFonts w:ascii="Arial" w:hAnsi="Arial" w:cs="Arial"/>
          <w:szCs w:val="18"/>
        </w:rPr>
        <w:br/>
      </w:r>
      <w:r w:rsidRPr="00C652CA">
        <w:rPr>
          <w:rFonts w:ascii="Arial" w:hAnsi="Arial" w:cs="Arial"/>
          <w:szCs w:val="18"/>
        </w:rPr>
        <w:t>lub zaniechania.</w:t>
      </w:r>
    </w:p>
    <w:p w14:paraId="4C7E825F" w14:textId="77777777" w:rsidR="00151C5D" w:rsidRPr="00C652CA" w:rsidRDefault="00151C5D" w:rsidP="00151C5D">
      <w:pPr>
        <w:pStyle w:val="NormalnyWeb"/>
        <w:spacing w:before="0" w:after="0" w:line="240" w:lineRule="auto"/>
        <w:ind w:firstLine="0"/>
        <w:rPr>
          <w:rFonts w:ascii="Arial" w:eastAsia="Arial" w:hAnsi="Arial" w:cs="Arial"/>
          <w:spacing w:val="-2"/>
          <w:szCs w:val="18"/>
          <w:lang w:bidi="ar-SA"/>
        </w:rPr>
      </w:pPr>
    </w:p>
    <w:p w14:paraId="2C5C4BB5"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rPr>
      </w:pPr>
      <w:r w:rsidRPr="00C652CA">
        <w:rPr>
          <w:rStyle w:val="Domylnaczcionkaakapitu1"/>
          <w:rFonts w:ascii="Arial" w:hAnsi="Arial" w:cs="Arial"/>
        </w:rPr>
        <w:t xml:space="preserve">Wykonawca nie będzie mógł zwolnić się od odpowiedzialności względem Zamawiającego z powodu, </w:t>
      </w:r>
      <w:r w:rsidR="002A3FC4" w:rsidRPr="00C652CA">
        <w:rPr>
          <w:rStyle w:val="Domylnaczcionkaakapitu1"/>
          <w:rFonts w:ascii="Arial" w:hAnsi="Arial" w:cs="Arial"/>
        </w:rPr>
        <w:br/>
      </w:r>
      <w:r w:rsidRPr="00C652CA">
        <w:rPr>
          <w:rStyle w:val="Domylnaczcionkaakapitu1"/>
          <w:rFonts w:ascii="Arial" w:hAnsi="Arial" w:cs="Arial"/>
        </w:rPr>
        <w:t xml:space="preserve">że niewykonanie lub nienależyte wykonanie umowy przez niego było następstwem niewykonania </w:t>
      </w:r>
      <w:r w:rsidR="002A3FC4" w:rsidRPr="00C652CA">
        <w:rPr>
          <w:rStyle w:val="Domylnaczcionkaakapitu1"/>
          <w:rFonts w:ascii="Arial" w:hAnsi="Arial" w:cs="Arial"/>
        </w:rPr>
        <w:br/>
      </w:r>
      <w:r w:rsidRPr="00C652CA">
        <w:rPr>
          <w:rStyle w:val="Domylnaczcionkaakapitu1"/>
          <w:rFonts w:ascii="Arial" w:hAnsi="Arial" w:cs="Arial"/>
        </w:rPr>
        <w:t>lub nienależytego wykonania zobowiązań wobec Wykonawcy przez jego podwykonawców.</w:t>
      </w:r>
    </w:p>
    <w:p w14:paraId="6BD12662" w14:textId="77777777" w:rsidR="00151C5D" w:rsidRPr="00C652CA" w:rsidRDefault="00151C5D" w:rsidP="00151C5D">
      <w:pPr>
        <w:suppressAutoHyphens w:val="0"/>
        <w:spacing w:after="0" w:line="240" w:lineRule="auto"/>
        <w:ind w:left="567" w:firstLine="0"/>
        <w:rPr>
          <w:rStyle w:val="Domylnaczcionkaakapitu1"/>
          <w:rFonts w:ascii="Arial" w:hAnsi="Arial" w:cs="Arial"/>
        </w:rPr>
      </w:pPr>
    </w:p>
    <w:p w14:paraId="51BA7051" w14:textId="77777777" w:rsidR="00697FBE" w:rsidRPr="00151C5D" w:rsidRDefault="00697FBE" w:rsidP="00CB6E26">
      <w:pPr>
        <w:pStyle w:val="NormalnyWeb"/>
        <w:numPr>
          <w:ilvl w:val="0"/>
          <w:numId w:val="6"/>
        </w:numPr>
        <w:spacing w:before="0" w:after="0" w:line="240" w:lineRule="auto"/>
        <w:ind w:left="567" w:hanging="567"/>
        <w:rPr>
          <w:rFonts w:ascii="Arial" w:eastAsia="Arial" w:hAnsi="Arial" w:cs="Arial"/>
          <w:szCs w:val="18"/>
        </w:rPr>
      </w:pPr>
      <w:r w:rsidRPr="00C652CA">
        <w:rPr>
          <w:rFonts w:ascii="Arial" w:eastAsia="Arial" w:hAnsi="Arial" w:cs="Arial"/>
          <w:spacing w:val="-2"/>
          <w:szCs w:val="18"/>
          <w:lang w:bidi="ar-SA"/>
        </w:rPr>
        <w:t>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lub zniszczenie pojazdów powierzonych do naprawy w ramach umowy.</w:t>
      </w:r>
      <w:r w:rsidR="00624E78" w:rsidRPr="00C652CA">
        <w:rPr>
          <w:rFonts w:ascii="Arial" w:eastAsia="Arial" w:hAnsi="Arial" w:cs="Arial"/>
          <w:spacing w:val="-2"/>
          <w:szCs w:val="18"/>
          <w:lang w:bidi="ar-SA"/>
        </w:rPr>
        <w:t xml:space="preserve"> Jeżeli polisa obejmuje okres krótszy </w:t>
      </w:r>
      <w:r w:rsidR="00CB6E26">
        <w:rPr>
          <w:rFonts w:ascii="Arial" w:eastAsia="Arial" w:hAnsi="Arial" w:cs="Arial"/>
          <w:spacing w:val="-2"/>
          <w:szCs w:val="18"/>
          <w:lang w:bidi="ar-SA"/>
        </w:rPr>
        <w:br/>
      </w:r>
      <w:r w:rsidR="00624E78" w:rsidRPr="00C652CA">
        <w:rPr>
          <w:rFonts w:ascii="Arial" w:eastAsia="Arial" w:hAnsi="Arial" w:cs="Arial"/>
          <w:spacing w:val="-2"/>
          <w:szCs w:val="18"/>
          <w:lang w:bidi="ar-SA"/>
        </w:rPr>
        <w:t>niż ok</w:t>
      </w:r>
      <w:r w:rsidR="007352BE" w:rsidRPr="00C652CA">
        <w:rPr>
          <w:rFonts w:ascii="Arial" w:eastAsia="Arial" w:hAnsi="Arial" w:cs="Arial"/>
          <w:spacing w:val="-2"/>
          <w:szCs w:val="18"/>
          <w:lang w:bidi="ar-SA"/>
        </w:rPr>
        <w:t>res realizacji niniejszej umowy</w:t>
      </w:r>
      <w:r w:rsidR="00624E78" w:rsidRPr="00C652CA">
        <w:rPr>
          <w:rFonts w:ascii="Arial" w:eastAsia="Arial" w:hAnsi="Arial" w:cs="Arial"/>
          <w:spacing w:val="-2"/>
          <w:szCs w:val="18"/>
          <w:lang w:bidi="ar-SA"/>
        </w:rPr>
        <w:t xml:space="preserve"> Zamawiający dopuszcza uaktualnienie polisy w trakcie realizacji zamówienia.</w:t>
      </w:r>
    </w:p>
    <w:p w14:paraId="7873B0DC" w14:textId="77777777" w:rsidR="00151C5D" w:rsidRPr="00C652CA" w:rsidRDefault="00151C5D" w:rsidP="00151C5D">
      <w:pPr>
        <w:pStyle w:val="NormalnyWeb"/>
        <w:spacing w:before="0" w:after="0" w:line="240" w:lineRule="auto"/>
        <w:ind w:firstLine="0"/>
        <w:rPr>
          <w:rFonts w:ascii="Arial" w:eastAsia="Arial" w:hAnsi="Arial" w:cs="Arial"/>
          <w:szCs w:val="18"/>
        </w:rPr>
      </w:pPr>
    </w:p>
    <w:p w14:paraId="0954D52C" w14:textId="77777777" w:rsidR="00697FBE" w:rsidRPr="00C652CA" w:rsidRDefault="00697FBE" w:rsidP="00CB6E26">
      <w:pPr>
        <w:pStyle w:val="NormalnyWeb"/>
        <w:numPr>
          <w:ilvl w:val="0"/>
          <w:numId w:val="6"/>
        </w:numPr>
        <w:spacing w:before="0" w:after="0" w:line="240" w:lineRule="auto"/>
        <w:ind w:left="567" w:hanging="567"/>
        <w:rPr>
          <w:rFonts w:ascii="Arial" w:hAnsi="Arial" w:cs="Arial"/>
          <w:b/>
          <w:szCs w:val="18"/>
        </w:rPr>
      </w:pPr>
      <w:r w:rsidRPr="00C652CA">
        <w:rPr>
          <w:rFonts w:ascii="Arial" w:hAnsi="Arial" w:cs="Arial"/>
          <w:szCs w:val="18"/>
        </w:rPr>
        <w:t xml:space="preserve">Wykonawca przez cały okres trwania umowy będzie dysponował osobami posiadającymi kwalifikacje </w:t>
      </w:r>
      <w:r w:rsidR="002A3FC4" w:rsidRPr="00C652CA">
        <w:rPr>
          <w:rFonts w:ascii="Arial" w:hAnsi="Arial" w:cs="Arial"/>
          <w:szCs w:val="18"/>
        </w:rPr>
        <w:br/>
      </w:r>
      <w:r w:rsidRPr="00C652CA">
        <w:rPr>
          <w:rFonts w:ascii="Arial" w:hAnsi="Arial" w:cs="Arial"/>
          <w:szCs w:val="18"/>
        </w:rPr>
        <w:t>do wykonania usług objętych przedmiotem zamówienia zgodnie z wykazem załącznik</w:t>
      </w:r>
      <w:r w:rsidR="00933026">
        <w:rPr>
          <w:rFonts w:ascii="Arial" w:hAnsi="Arial" w:cs="Arial"/>
          <w:b/>
          <w:szCs w:val="18"/>
        </w:rPr>
        <w:t xml:space="preserve"> nr 7</w:t>
      </w:r>
      <w:r w:rsidRPr="00C652CA">
        <w:rPr>
          <w:rFonts w:ascii="Arial" w:hAnsi="Arial" w:cs="Arial"/>
          <w:b/>
          <w:szCs w:val="18"/>
        </w:rPr>
        <w:t xml:space="preserve"> do umowy,</w:t>
      </w:r>
      <w:r w:rsidRPr="00C652CA">
        <w:rPr>
          <w:rFonts w:ascii="Arial" w:hAnsi="Arial" w:cs="Arial"/>
          <w:szCs w:val="18"/>
        </w:rPr>
        <w:t xml:space="preserve"> minimum:</w:t>
      </w:r>
    </w:p>
    <w:p w14:paraId="1682A62B" w14:textId="77777777" w:rsidR="00697FBE" w:rsidRPr="00C652CA" w:rsidRDefault="0026600D" w:rsidP="004D45D9">
      <w:pPr>
        <w:pStyle w:val="NormalnyWeb"/>
        <w:spacing w:before="0" w:after="0" w:line="240" w:lineRule="auto"/>
        <w:ind w:firstLine="0"/>
        <w:rPr>
          <w:rFonts w:ascii="Arial" w:hAnsi="Arial" w:cs="Arial"/>
          <w:szCs w:val="18"/>
        </w:rPr>
      </w:pPr>
      <w:r>
        <w:rPr>
          <w:rFonts w:ascii="Arial" w:hAnsi="Arial" w:cs="Arial"/>
          <w:szCs w:val="18"/>
        </w:rPr>
        <w:t>- 8</w:t>
      </w:r>
      <w:r w:rsidR="00292985">
        <w:rPr>
          <w:rFonts w:ascii="Arial" w:hAnsi="Arial" w:cs="Arial"/>
          <w:szCs w:val="18"/>
        </w:rPr>
        <w:t xml:space="preserve"> osoba posiadająca</w:t>
      </w:r>
      <w:r w:rsidR="00697FBE" w:rsidRPr="00C652CA">
        <w:rPr>
          <w:rFonts w:ascii="Arial" w:hAnsi="Arial" w:cs="Arial"/>
          <w:szCs w:val="18"/>
        </w:rPr>
        <w:t xml:space="preserve"> kwalifikacje mechanika samochodowego,</w:t>
      </w:r>
    </w:p>
    <w:p w14:paraId="2D2D8767" w14:textId="77777777" w:rsidR="00697FBE" w:rsidRDefault="0026600D" w:rsidP="004D45D9">
      <w:pPr>
        <w:pStyle w:val="NormalnyWeb"/>
        <w:spacing w:before="0" w:after="0" w:line="240" w:lineRule="auto"/>
        <w:ind w:firstLine="0"/>
        <w:rPr>
          <w:rFonts w:ascii="Arial" w:hAnsi="Arial" w:cs="Arial"/>
          <w:szCs w:val="18"/>
        </w:rPr>
      </w:pPr>
      <w:r>
        <w:rPr>
          <w:rFonts w:ascii="Arial" w:hAnsi="Arial" w:cs="Arial"/>
          <w:szCs w:val="18"/>
        </w:rPr>
        <w:t>- 2</w:t>
      </w:r>
      <w:r w:rsidR="00292985">
        <w:rPr>
          <w:rFonts w:ascii="Arial" w:hAnsi="Arial" w:cs="Arial"/>
          <w:szCs w:val="18"/>
        </w:rPr>
        <w:t xml:space="preserve"> osoba</w:t>
      </w:r>
      <w:r w:rsidR="00697FBE" w:rsidRPr="00C652CA">
        <w:rPr>
          <w:rFonts w:ascii="Arial" w:hAnsi="Arial" w:cs="Arial"/>
          <w:szCs w:val="18"/>
        </w:rPr>
        <w:t xml:space="preserve"> posiadająca kwalifikacje elektryka samochodowego ( elektromechanika).</w:t>
      </w:r>
    </w:p>
    <w:p w14:paraId="46B054B5" w14:textId="77777777" w:rsidR="00697FBE" w:rsidRPr="00C652CA" w:rsidRDefault="00697FBE" w:rsidP="00C652CA">
      <w:pPr>
        <w:pStyle w:val="NormalnyWeb"/>
        <w:spacing w:before="0" w:after="0" w:line="240" w:lineRule="auto"/>
        <w:rPr>
          <w:rFonts w:ascii="Arial" w:hAnsi="Arial" w:cs="Arial"/>
          <w:szCs w:val="18"/>
        </w:rPr>
      </w:pPr>
    </w:p>
    <w:p w14:paraId="75AE78DF" w14:textId="77777777" w:rsidR="00697FBE" w:rsidRPr="00C652CA" w:rsidRDefault="00697FBE" w:rsidP="00C652CA">
      <w:pPr>
        <w:pStyle w:val="NormalnyWeb"/>
        <w:spacing w:before="0" w:after="0" w:line="240" w:lineRule="auto"/>
        <w:jc w:val="center"/>
        <w:rPr>
          <w:rFonts w:ascii="Arial" w:hAnsi="Arial" w:cs="Arial"/>
          <w:b/>
          <w:bCs/>
          <w:iCs/>
          <w:szCs w:val="18"/>
        </w:rPr>
      </w:pPr>
      <w:r w:rsidRPr="00C652CA">
        <w:rPr>
          <w:rFonts w:ascii="Arial" w:hAnsi="Arial" w:cs="Arial"/>
          <w:b/>
          <w:bCs/>
          <w:szCs w:val="18"/>
        </w:rPr>
        <w:t>§ 6</w:t>
      </w:r>
    </w:p>
    <w:p w14:paraId="415FEA0A" w14:textId="77777777" w:rsidR="00697FBE" w:rsidRPr="00C652CA" w:rsidRDefault="00697FBE" w:rsidP="00C652CA">
      <w:pPr>
        <w:pStyle w:val="NormalnyWeb"/>
        <w:spacing w:before="0" w:after="0" w:line="240" w:lineRule="auto"/>
        <w:jc w:val="center"/>
        <w:rPr>
          <w:rFonts w:ascii="Arial" w:hAnsi="Arial" w:cs="Arial"/>
          <w:b/>
          <w:bCs/>
          <w:iCs/>
          <w:szCs w:val="18"/>
        </w:rPr>
      </w:pPr>
      <w:r w:rsidRPr="00C652CA">
        <w:rPr>
          <w:rFonts w:ascii="Arial" w:hAnsi="Arial" w:cs="Arial"/>
          <w:b/>
          <w:bCs/>
          <w:iCs/>
          <w:szCs w:val="18"/>
        </w:rPr>
        <w:t>Prawa i obowiązki Zamawiającego</w:t>
      </w:r>
    </w:p>
    <w:p w14:paraId="17A2522F" w14:textId="77777777" w:rsidR="00697FBE" w:rsidRPr="00C652CA" w:rsidRDefault="00697FBE" w:rsidP="00C652CA">
      <w:pPr>
        <w:pStyle w:val="NormalnyWeb"/>
        <w:spacing w:before="0" w:after="0" w:line="240" w:lineRule="auto"/>
        <w:rPr>
          <w:rFonts w:ascii="Arial" w:hAnsi="Arial" w:cs="Arial"/>
          <w:b/>
          <w:bCs/>
          <w:iCs/>
          <w:szCs w:val="18"/>
        </w:rPr>
      </w:pPr>
    </w:p>
    <w:p w14:paraId="493792AA" w14:textId="77777777" w:rsidR="00517141" w:rsidRDefault="00517141" w:rsidP="00CB6E26">
      <w:pPr>
        <w:pStyle w:val="NormalnyWeb"/>
        <w:numPr>
          <w:ilvl w:val="0"/>
          <w:numId w:val="10"/>
        </w:numPr>
        <w:spacing w:before="0" w:after="0" w:line="240" w:lineRule="auto"/>
        <w:ind w:left="567" w:hanging="567"/>
        <w:rPr>
          <w:rFonts w:ascii="Arial" w:hAnsi="Arial" w:cs="Arial"/>
          <w:bCs/>
          <w:iCs/>
          <w:szCs w:val="18"/>
        </w:rPr>
      </w:pPr>
      <w:r w:rsidRPr="00C652CA">
        <w:rPr>
          <w:rFonts w:ascii="Arial" w:hAnsi="Arial" w:cs="Arial"/>
          <w:bCs/>
          <w:iCs/>
          <w:szCs w:val="18"/>
        </w:rPr>
        <w:t xml:space="preserve">Zamawiający przyjmując ilość roboczogodzin wskazaną w załączniku </w:t>
      </w:r>
      <w:r w:rsidR="00C271C2">
        <w:rPr>
          <w:rFonts w:ascii="Arial" w:hAnsi="Arial" w:cs="Arial"/>
          <w:b/>
          <w:bCs/>
          <w:iCs/>
          <w:szCs w:val="18"/>
        </w:rPr>
        <w:t>nr 3</w:t>
      </w:r>
      <w:r w:rsidRPr="00C652CA">
        <w:rPr>
          <w:rFonts w:ascii="Arial" w:hAnsi="Arial" w:cs="Arial"/>
          <w:b/>
          <w:bCs/>
          <w:iCs/>
          <w:szCs w:val="18"/>
        </w:rPr>
        <w:t xml:space="preserve"> do umowy</w:t>
      </w:r>
      <w:r w:rsidRPr="00C652CA">
        <w:rPr>
          <w:rFonts w:ascii="Arial" w:hAnsi="Arial" w:cs="Arial"/>
          <w:bCs/>
          <w:iCs/>
          <w:szCs w:val="18"/>
        </w:rPr>
        <w:t xml:space="preserve"> określił na podstawie szacunkowych potrzeb. Wskazane w formularzu ilości nie stanowią zobowiązania dla Zamawiającego do jego pełnej realizacji, ani też podstawy do dochodzenia przez Wykonawcę roszczeń odszkodowawczych z tytułu niezrealizowania całości przedmiotu zamówienia.</w:t>
      </w:r>
    </w:p>
    <w:p w14:paraId="7402696F" w14:textId="77777777" w:rsidR="00151C5D" w:rsidRPr="00C652CA" w:rsidRDefault="00151C5D" w:rsidP="00151C5D">
      <w:pPr>
        <w:pStyle w:val="NormalnyWeb"/>
        <w:spacing w:before="0" w:after="0" w:line="240" w:lineRule="auto"/>
        <w:ind w:firstLine="0"/>
        <w:rPr>
          <w:rFonts w:ascii="Arial" w:hAnsi="Arial" w:cs="Arial"/>
          <w:bCs/>
          <w:iCs/>
          <w:szCs w:val="18"/>
        </w:rPr>
      </w:pPr>
    </w:p>
    <w:p w14:paraId="1B93B3D3" w14:textId="77777777" w:rsidR="00517141" w:rsidRDefault="00517141" w:rsidP="00E45F78">
      <w:pPr>
        <w:pStyle w:val="NormalnyWeb"/>
        <w:numPr>
          <w:ilvl w:val="0"/>
          <w:numId w:val="10"/>
        </w:numPr>
        <w:spacing w:before="0" w:after="0" w:line="240" w:lineRule="auto"/>
        <w:ind w:left="567" w:hanging="567"/>
        <w:rPr>
          <w:rFonts w:ascii="Arial" w:hAnsi="Arial" w:cs="Arial"/>
          <w:bCs/>
          <w:iCs/>
          <w:szCs w:val="18"/>
        </w:rPr>
      </w:pPr>
      <w:r w:rsidRPr="00C652CA">
        <w:rPr>
          <w:rFonts w:ascii="Arial" w:hAnsi="Arial" w:cs="Arial"/>
          <w:bCs/>
          <w:iCs/>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Cs w:val="18"/>
        </w:rPr>
        <w:t>w §</w:t>
      </w:r>
      <w:r w:rsidR="001D5FDB">
        <w:rPr>
          <w:rFonts w:ascii="Arial" w:hAnsi="Arial" w:cs="Arial"/>
          <w:b/>
          <w:bCs/>
          <w:iCs/>
          <w:szCs w:val="18"/>
        </w:rPr>
        <w:t xml:space="preserve"> </w:t>
      </w:r>
      <w:r w:rsidRPr="00C652CA">
        <w:rPr>
          <w:rFonts w:ascii="Arial" w:hAnsi="Arial" w:cs="Arial"/>
          <w:b/>
          <w:bCs/>
          <w:iCs/>
          <w:szCs w:val="18"/>
        </w:rPr>
        <w:t xml:space="preserve">8 ust. </w:t>
      </w:r>
      <w:r w:rsidR="0026600D">
        <w:rPr>
          <w:rFonts w:ascii="Arial" w:hAnsi="Arial" w:cs="Arial"/>
          <w:b/>
          <w:bCs/>
          <w:iCs/>
          <w:szCs w:val="18"/>
        </w:rPr>
        <w:t>1</w:t>
      </w:r>
    </w:p>
    <w:p w14:paraId="0C6659BB" w14:textId="77777777" w:rsidR="00151C5D" w:rsidRPr="00C652CA" w:rsidRDefault="00151C5D" w:rsidP="00151C5D">
      <w:pPr>
        <w:pStyle w:val="NormalnyWeb"/>
        <w:spacing w:before="0" w:after="0" w:line="240" w:lineRule="auto"/>
        <w:ind w:firstLine="0"/>
        <w:rPr>
          <w:rFonts w:ascii="Arial" w:hAnsi="Arial" w:cs="Arial"/>
          <w:bCs/>
          <w:iCs/>
          <w:szCs w:val="18"/>
        </w:rPr>
      </w:pPr>
    </w:p>
    <w:p w14:paraId="4D8D17A0" w14:textId="77777777" w:rsidR="00517141" w:rsidRDefault="00517141" w:rsidP="00CB6E26">
      <w:pPr>
        <w:pStyle w:val="NormalnyWeb"/>
        <w:numPr>
          <w:ilvl w:val="0"/>
          <w:numId w:val="10"/>
        </w:numPr>
        <w:spacing w:before="0" w:after="0" w:line="240" w:lineRule="auto"/>
        <w:ind w:left="567" w:hanging="567"/>
        <w:rPr>
          <w:rFonts w:ascii="Arial" w:hAnsi="Arial" w:cs="Arial"/>
          <w:bCs/>
          <w:iCs/>
          <w:szCs w:val="18"/>
        </w:rPr>
      </w:pPr>
      <w:r w:rsidRPr="00C652CA">
        <w:rPr>
          <w:rFonts w:ascii="Arial" w:hAnsi="Arial" w:cs="Arial"/>
          <w:bCs/>
          <w:iCs/>
          <w:szCs w:val="18"/>
        </w:rPr>
        <w:t>Zamawiający zastrzega sobie prawo dostarczania części zamiennych wskazanych w kosztorysach, jeśli jest to dla niego korzystniejsze ekonomicznie, organizacyjnie jak również  w przypadku wykorzystania kwot zabezpieczonych na części zamienne, a nie wykorzystaniu kwoty na roboczogodziny w celu maksymalnego wykorzystania środków finansowych przeznaczonych na realizację tego zadania.</w:t>
      </w:r>
    </w:p>
    <w:p w14:paraId="38D033E9" w14:textId="77777777" w:rsidR="00151C5D" w:rsidRPr="00C652CA" w:rsidRDefault="00151C5D" w:rsidP="00151C5D">
      <w:pPr>
        <w:pStyle w:val="NormalnyWeb"/>
        <w:spacing w:before="0" w:after="0" w:line="240" w:lineRule="auto"/>
        <w:ind w:firstLine="0"/>
        <w:rPr>
          <w:rFonts w:ascii="Arial" w:hAnsi="Arial" w:cs="Arial"/>
          <w:bCs/>
          <w:iCs/>
          <w:szCs w:val="18"/>
        </w:rPr>
      </w:pPr>
    </w:p>
    <w:p w14:paraId="266442DE" w14:textId="77777777" w:rsidR="00517141" w:rsidRDefault="00517141" w:rsidP="00CB6E26">
      <w:pPr>
        <w:pStyle w:val="NormalnyWeb"/>
        <w:numPr>
          <w:ilvl w:val="0"/>
          <w:numId w:val="10"/>
        </w:numPr>
        <w:spacing w:before="0" w:after="0" w:line="240" w:lineRule="auto"/>
        <w:ind w:left="567" w:hanging="567"/>
        <w:rPr>
          <w:rFonts w:ascii="Arial" w:hAnsi="Arial" w:cs="Arial"/>
          <w:szCs w:val="18"/>
        </w:rPr>
      </w:pPr>
      <w:r w:rsidRPr="00C652CA">
        <w:rPr>
          <w:rFonts w:ascii="Arial" w:hAnsi="Arial" w:cs="Arial"/>
          <w:bCs/>
          <w:iCs/>
          <w:szCs w:val="18"/>
        </w:rPr>
        <w:t xml:space="preserve">Zamawiający pomimo wykonania czynności wstępnych przez Wykonawcę, </w:t>
      </w:r>
      <w:r w:rsidRPr="00C652CA">
        <w:rPr>
          <w:rFonts w:ascii="Arial" w:hAnsi="Arial" w:cs="Arial"/>
          <w:szCs w:val="18"/>
        </w:rPr>
        <w:t>związanych z wyceną kosztów naprawy, zastrzega sobie prawo rezygnacji z naprawy, bez ponoszenia kosztów za przeprowadzone wstępne ustalenia i parkowanie sprzętu transportowego. Ostateczną decyzję o naprawie podejmuje Zamawiający.</w:t>
      </w:r>
    </w:p>
    <w:p w14:paraId="6F661497" w14:textId="77777777" w:rsidR="00151C5D" w:rsidRPr="00C652CA" w:rsidRDefault="00151C5D" w:rsidP="00151C5D">
      <w:pPr>
        <w:pStyle w:val="NormalnyWeb"/>
        <w:spacing w:before="0" w:after="0" w:line="240" w:lineRule="auto"/>
        <w:ind w:firstLine="0"/>
        <w:rPr>
          <w:rFonts w:ascii="Arial" w:hAnsi="Arial" w:cs="Arial"/>
          <w:szCs w:val="18"/>
        </w:rPr>
      </w:pPr>
    </w:p>
    <w:p w14:paraId="3A30CBCF" w14:textId="77777777" w:rsidR="00517141" w:rsidRDefault="00517141" w:rsidP="00E45F78">
      <w:pPr>
        <w:pStyle w:val="NormalnyWeb"/>
        <w:numPr>
          <w:ilvl w:val="0"/>
          <w:numId w:val="10"/>
        </w:numPr>
        <w:spacing w:before="0" w:after="0" w:line="240" w:lineRule="auto"/>
        <w:ind w:left="567" w:hanging="567"/>
        <w:rPr>
          <w:rFonts w:ascii="Arial" w:hAnsi="Arial" w:cs="Arial"/>
          <w:bCs/>
          <w:iCs/>
          <w:szCs w:val="18"/>
        </w:rPr>
      </w:pPr>
      <w:r w:rsidRPr="00C652CA">
        <w:rPr>
          <w:rFonts w:ascii="Arial" w:hAnsi="Arial" w:cs="Arial"/>
          <w:bCs/>
          <w:iCs/>
          <w:szCs w:val="18"/>
        </w:rPr>
        <w:t>Zamawiający zastrzega sobie prawo kontroli stanu zaawansowania świadczenia usługi na każdym jej etapie.</w:t>
      </w:r>
    </w:p>
    <w:p w14:paraId="7D078DDA" w14:textId="77777777" w:rsidR="00151C5D" w:rsidRPr="00C652CA" w:rsidRDefault="00151C5D" w:rsidP="00151C5D">
      <w:pPr>
        <w:pStyle w:val="NormalnyWeb"/>
        <w:spacing w:before="0" w:after="0" w:line="240" w:lineRule="auto"/>
        <w:ind w:firstLine="0"/>
        <w:rPr>
          <w:rFonts w:ascii="Arial" w:hAnsi="Arial" w:cs="Arial"/>
          <w:bCs/>
          <w:iCs/>
          <w:szCs w:val="18"/>
        </w:rPr>
      </w:pPr>
    </w:p>
    <w:p w14:paraId="25D9D33E" w14:textId="77777777" w:rsidR="00517141" w:rsidRDefault="00517141" w:rsidP="00E45F78">
      <w:pPr>
        <w:pStyle w:val="NormalnyWeb"/>
        <w:numPr>
          <w:ilvl w:val="0"/>
          <w:numId w:val="10"/>
        </w:numPr>
        <w:spacing w:before="0" w:after="0" w:line="240" w:lineRule="auto"/>
        <w:ind w:left="567" w:hanging="567"/>
        <w:rPr>
          <w:rFonts w:ascii="Arial" w:hAnsi="Arial" w:cs="Arial"/>
          <w:b/>
          <w:szCs w:val="18"/>
        </w:rPr>
      </w:pPr>
      <w:r w:rsidRPr="00C652CA">
        <w:rPr>
          <w:rFonts w:ascii="Arial" w:hAnsi="Arial" w:cs="Arial"/>
          <w:szCs w:val="18"/>
        </w:rPr>
        <w:t xml:space="preserve">Zamawiający zastrzega sobie prawo do składania reklamacji w przedmiocie zamówienia poprzez protokół zgłoszenia reklamacji, którego wzór stanowi </w:t>
      </w:r>
      <w:r w:rsidR="00933026">
        <w:rPr>
          <w:rFonts w:ascii="Arial" w:hAnsi="Arial" w:cs="Arial"/>
          <w:b/>
          <w:szCs w:val="18"/>
        </w:rPr>
        <w:t>załącznik nr 6</w:t>
      </w:r>
      <w:r w:rsidRPr="00C652CA">
        <w:rPr>
          <w:rFonts w:ascii="Arial" w:hAnsi="Arial" w:cs="Arial"/>
          <w:b/>
          <w:szCs w:val="18"/>
        </w:rPr>
        <w:t xml:space="preserve"> do umowy.</w:t>
      </w:r>
    </w:p>
    <w:p w14:paraId="3089AC7E" w14:textId="77777777" w:rsidR="00151C5D" w:rsidRPr="00C652CA" w:rsidRDefault="00151C5D" w:rsidP="00151C5D">
      <w:pPr>
        <w:pStyle w:val="NormalnyWeb"/>
        <w:spacing w:before="0" w:after="0" w:line="240" w:lineRule="auto"/>
        <w:ind w:firstLine="0"/>
        <w:rPr>
          <w:rFonts w:ascii="Arial" w:hAnsi="Arial" w:cs="Arial"/>
          <w:b/>
          <w:szCs w:val="18"/>
        </w:rPr>
      </w:pPr>
    </w:p>
    <w:p w14:paraId="2CAB35BE" w14:textId="77777777" w:rsidR="00517141" w:rsidRDefault="00517141" w:rsidP="00CB6E26">
      <w:pPr>
        <w:pStyle w:val="NormalnyWeb"/>
        <w:numPr>
          <w:ilvl w:val="0"/>
          <w:numId w:val="10"/>
        </w:numPr>
        <w:spacing w:before="0" w:after="0" w:line="240" w:lineRule="auto"/>
        <w:ind w:left="567" w:hanging="567"/>
        <w:rPr>
          <w:rFonts w:ascii="Arial" w:hAnsi="Arial" w:cs="Arial"/>
          <w:szCs w:val="18"/>
        </w:rPr>
      </w:pPr>
      <w:r w:rsidRPr="00C652CA">
        <w:rPr>
          <w:rFonts w:ascii="Arial" w:hAnsi="Arial" w:cs="Arial"/>
          <w:szCs w:val="18"/>
        </w:rPr>
        <w:t xml:space="preserve">Zamawiający dopuszcza w trakcie trwania umowy zmianę zgłoszonego w ofercie programu informatycznego </w:t>
      </w:r>
      <w:r w:rsidR="00CB6E26">
        <w:rPr>
          <w:rFonts w:ascii="Arial" w:hAnsi="Arial" w:cs="Arial"/>
          <w:szCs w:val="18"/>
        </w:rPr>
        <w:br/>
      </w:r>
      <w:r w:rsidRPr="00C652CA">
        <w:rPr>
          <w:rFonts w:ascii="Arial" w:hAnsi="Arial" w:cs="Arial"/>
          <w:szCs w:val="18"/>
        </w:rPr>
        <w:t xml:space="preserve">do przeprowadzania kalkulacji kosztorysów w przypadku wygaśnięcia licencji i niemożliwości jej przedłużenia, </w:t>
      </w:r>
      <w:r w:rsidR="00CB6E26">
        <w:rPr>
          <w:rFonts w:ascii="Arial" w:hAnsi="Arial" w:cs="Arial"/>
          <w:szCs w:val="18"/>
        </w:rPr>
        <w:br/>
      </w:r>
      <w:r w:rsidRPr="00C652CA">
        <w:rPr>
          <w:rFonts w:ascii="Arial" w:hAnsi="Arial" w:cs="Arial"/>
          <w:szCs w:val="18"/>
        </w:rPr>
        <w:t>z przyczyn niezależnych od  Wykonawcy. Wykonawca o powyższym fakcie powiadamia Zamawiającego pisemnie oraz wskazuje program w którym będzie dokonywał kosztorysowania usług.</w:t>
      </w:r>
    </w:p>
    <w:p w14:paraId="3F3976F1" w14:textId="77777777" w:rsidR="00151C5D" w:rsidRPr="00C652CA" w:rsidRDefault="00151C5D" w:rsidP="00151C5D">
      <w:pPr>
        <w:pStyle w:val="NormalnyWeb"/>
        <w:spacing w:before="0" w:after="0" w:line="240" w:lineRule="auto"/>
        <w:ind w:firstLine="0"/>
        <w:rPr>
          <w:rFonts w:ascii="Arial" w:hAnsi="Arial" w:cs="Arial"/>
          <w:szCs w:val="18"/>
        </w:rPr>
      </w:pPr>
    </w:p>
    <w:p w14:paraId="1A94C8E1"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Cs w:val="18"/>
        </w:rPr>
      </w:pPr>
      <w:r w:rsidRPr="00C652CA">
        <w:rPr>
          <w:rFonts w:ascii="Arial" w:hAnsi="Arial" w:cs="Arial"/>
          <w:szCs w:val="18"/>
        </w:rPr>
        <w:t>Zamawiający zastrzega sobie prawo do kontroli użytych części zamienny</w:t>
      </w:r>
      <w:r w:rsidR="001D5FDB">
        <w:rPr>
          <w:rFonts w:ascii="Arial" w:hAnsi="Arial" w:cs="Arial"/>
          <w:szCs w:val="18"/>
        </w:rPr>
        <w:t>ch</w:t>
      </w:r>
      <w:r w:rsidRPr="00C652CA">
        <w:rPr>
          <w:rFonts w:ascii="Arial" w:hAnsi="Arial" w:cs="Arial"/>
          <w:szCs w:val="18"/>
        </w:rPr>
        <w:t xml:space="preserve"> do naprawy sprzętu transportowego na zasadach wskazanych poniżej:</w:t>
      </w:r>
    </w:p>
    <w:p w14:paraId="58EB2499" w14:textId="77777777" w:rsidR="00517141" w:rsidRPr="00C652CA" w:rsidRDefault="00517141" w:rsidP="00C652CA">
      <w:pPr>
        <w:pStyle w:val="NormalnyWeb"/>
        <w:spacing w:before="0" w:after="0" w:line="240" w:lineRule="auto"/>
        <w:rPr>
          <w:rFonts w:ascii="Arial" w:hAnsi="Arial" w:cs="Arial"/>
          <w:szCs w:val="18"/>
        </w:rPr>
      </w:pPr>
    </w:p>
    <w:p w14:paraId="4FE7D8A6"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Auto Partner, Group Auto Polska</w:t>
      </w:r>
      <w:r w:rsidRPr="00C652CA">
        <w:rPr>
          <w:rFonts w:eastAsia="Lucida Sans Unicode"/>
          <w:color w:val="000000"/>
          <w:spacing w:val="-2"/>
          <w:sz w:val="18"/>
          <w:szCs w:val="18"/>
          <w:lang w:bidi="ar-SA"/>
        </w:rPr>
        <w:t xml:space="preserve">, </w:t>
      </w:r>
      <w:r w:rsidR="007F6EAD">
        <w:rPr>
          <w:rFonts w:eastAsia="Lucida Sans Unicode"/>
          <w:color w:val="000000"/>
          <w:spacing w:val="-2"/>
          <w:sz w:val="18"/>
          <w:szCs w:val="18"/>
          <w:lang w:bidi="ar-SA"/>
        </w:rPr>
        <w:t xml:space="preserve"> HM Gordon,  </w:t>
      </w:r>
      <w:r w:rsidRPr="00C652CA">
        <w:rPr>
          <w:rFonts w:eastAsia="Lucida Sans Unicode"/>
          <w:color w:val="000000"/>
          <w:spacing w:val="-2"/>
          <w:sz w:val="18"/>
          <w:szCs w:val="18"/>
          <w:lang w:bidi="ar-SA"/>
        </w:rPr>
        <w:t xml:space="preserve">na zamawiany odpowiednik części. </w:t>
      </w:r>
    </w:p>
    <w:p w14:paraId="0C6F34B2" w14:textId="77777777" w:rsidR="00517141" w:rsidRPr="00C652CA" w:rsidRDefault="00517141" w:rsidP="00CB6E26">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 xml:space="preserve">Poprzez określenie zamienników części oryginalnych Zamawiający rozumie części zamienne spełniające </w:t>
      </w:r>
      <w:r w:rsidR="00CB6E26">
        <w:rPr>
          <w:rFonts w:eastAsia="Lucida Sans Unicode"/>
          <w:color w:val="000000"/>
          <w:spacing w:val="-2"/>
          <w:sz w:val="18"/>
          <w:szCs w:val="18"/>
          <w:lang w:bidi="ar-SA"/>
        </w:rPr>
        <w:t>n</w:t>
      </w:r>
      <w:r w:rsidRPr="00C652CA">
        <w:rPr>
          <w:rFonts w:eastAsia="Lucida Sans Unicode"/>
          <w:color w:val="000000"/>
          <w:spacing w:val="-2"/>
          <w:sz w:val="18"/>
          <w:szCs w:val="18"/>
          <w:lang w:bidi="ar-SA"/>
        </w:rPr>
        <w:t>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CB6E26">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CB6E26">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CB6E26">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t>
      </w:r>
      <w:r w:rsidR="00CB6E26">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w pojazdach o następujących oznaczeniach </w:t>
      </w:r>
      <w:r w:rsidR="00CB6E26">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214542B8"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791D4D34" w14:textId="77777777" w:rsidR="00517141" w:rsidRPr="00C652CA" w:rsidRDefault="00517141" w:rsidP="00CB6E26">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o oznaczeniach </w:t>
      </w:r>
      <w:r w:rsidR="00D45491">
        <w:rPr>
          <w:rFonts w:eastAsia="Lucida Sans Unicode"/>
          <w:color w:val="000000"/>
          <w:spacing w:val="-2"/>
          <w:sz w:val="18"/>
          <w:szCs w:val="18"/>
          <w:lang w:bidi="ar-SA"/>
        </w:rPr>
        <w:br/>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7427C537"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34C5BC9A" w14:textId="77777777" w:rsidR="00517141" w:rsidRDefault="00517141" w:rsidP="00BC2163">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00BC2163">
        <w:rPr>
          <w:rFonts w:eastAsia="Lucida Sans Unicode"/>
          <w:color w:val="000000"/>
          <w:spacing w:val="-2"/>
          <w:sz w:val="18"/>
          <w:szCs w:val="18"/>
          <w:lang w:bidi="ar-SA"/>
        </w:rPr>
        <w:br/>
      </w:r>
      <w:r w:rsidRPr="00C652CA">
        <w:rPr>
          <w:rFonts w:eastAsia="Lucida Sans Unicode"/>
          <w:color w:val="000000"/>
          <w:spacing w:val="-2"/>
          <w:sz w:val="18"/>
          <w:szCs w:val="18"/>
          <w:lang w:bidi="ar-SA"/>
        </w:rPr>
        <w:t>w  kosztorysach. W przypadku zaistnienia udokumentowanej różnicy cen na niekorzyść Zamawiającego – Wykonawca niezwłocznie wystawi korektę faktury opiewającą na wskazaną przez Zamawiającego kwotę.</w:t>
      </w:r>
    </w:p>
    <w:p w14:paraId="20E12FE5"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79F736C2"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1BFCB720"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490A09D6"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21282DF6"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1D77FA54" w14:textId="77777777" w:rsidR="00517141" w:rsidRDefault="00517141" w:rsidP="00BC2163">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1ECB38B1"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754A9F69"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4AD2796D" w14:textId="77777777" w:rsidR="00151C5D" w:rsidRPr="00C652CA" w:rsidRDefault="00151C5D" w:rsidP="00151C5D">
      <w:pPr>
        <w:pStyle w:val="Standard"/>
        <w:shd w:val="clear" w:color="auto" w:fill="FFFFFF"/>
        <w:spacing w:after="0" w:line="240" w:lineRule="auto"/>
        <w:ind w:firstLine="0"/>
        <w:rPr>
          <w:sz w:val="18"/>
          <w:szCs w:val="18"/>
        </w:rPr>
      </w:pPr>
    </w:p>
    <w:p w14:paraId="07893539" w14:textId="77777777" w:rsidR="00517141" w:rsidRDefault="00517141" w:rsidP="00E45F78">
      <w:pPr>
        <w:pStyle w:val="NormalnyWeb"/>
        <w:numPr>
          <w:ilvl w:val="0"/>
          <w:numId w:val="10"/>
        </w:numPr>
        <w:spacing w:before="0" w:after="0" w:line="240" w:lineRule="auto"/>
        <w:ind w:left="567" w:hanging="567"/>
        <w:rPr>
          <w:rFonts w:ascii="Arial" w:hAnsi="Arial" w:cs="Arial"/>
          <w:szCs w:val="18"/>
        </w:rPr>
      </w:pPr>
      <w:r w:rsidRPr="00C652CA">
        <w:rPr>
          <w:rFonts w:ascii="Arial" w:hAnsi="Arial" w:cs="Arial"/>
          <w:szCs w:val="18"/>
        </w:rPr>
        <w:t xml:space="preserve">Zamawiający zobowiązuje się do: </w:t>
      </w:r>
    </w:p>
    <w:p w14:paraId="35CB9164" w14:textId="77777777" w:rsidR="00151C5D" w:rsidRPr="00C652CA" w:rsidRDefault="00151C5D" w:rsidP="00151C5D">
      <w:pPr>
        <w:pStyle w:val="NormalnyWeb"/>
        <w:spacing w:before="0" w:after="0" w:line="240" w:lineRule="auto"/>
        <w:ind w:firstLine="0"/>
        <w:rPr>
          <w:rFonts w:ascii="Arial" w:hAnsi="Arial" w:cs="Arial"/>
          <w:szCs w:val="18"/>
        </w:rPr>
      </w:pPr>
    </w:p>
    <w:p w14:paraId="5D958052" w14:textId="77777777" w:rsidR="00151C5D" w:rsidRDefault="00517141" w:rsidP="00E45F78">
      <w:pPr>
        <w:pStyle w:val="NormalnyWeb"/>
        <w:numPr>
          <w:ilvl w:val="0"/>
          <w:numId w:val="11"/>
        </w:numPr>
        <w:tabs>
          <w:tab w:val="left" w:pos="-7797"/>
        </w:tabs>
        <w:spacing w:before="0" w:after="0" w:line="240" w:lineRule="auto"/>
        <w:rPr>
          <w:rFonts w:ascii="Arial" w:hAnsi="Arial" w:cs="Arial"/>
          <w:szCs w:val="18"/>
        </w:rPr>
      </w:pPr>
      <w:r w:rsidRPr="00C652CA">
        <w:rPr>
          <w:rFonts w:ascii="Arial" w:hAnsi="Arial" w:cs="Arial"/>
          <w:szCs w:val="18"/>
        </w:rPr>
        <w:t xml:space="preserve">terminowej zapłaty za wykonanie przedmiotu umowy, </w:t>
      </w:r>
    </w:p>
    <w:p w14:paraId="4B689F35"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Cs w:val="18"/>
        </w:rPr>
      </w:pPr>
      <w:r w:rsidRPr="00151C5D">
        <w:rPr>
          <w:rFonts w:ascii="Arial" w:hAnsi="Arial" w:cs="Arial"/>
          <w:szCs w:val="18"/>
        </w:rPr>
        <w:t xml:space="preserve">uczestnictwa w rozmowach, które okażą się niezbędne dla właściwego wykonania umowy. </w:t>
      </w:r>
    </w:p>
    <w:p w14:paraId="07B090CB" w14:textId="77777777" w:rsidR="00697FBE" w:rsidRPr="00C652CA" w:rsidRDefault="00697FBE" w:rsidP="00C652CA">
      <w:pPr>
        <w:spacing w:after="0" w:line="240" w:lineRule="auto"/>
        <w:ind w:left="567" w:hanging="567"/>
        <w:rPr>
          <w:rFonts w:ascii="Arial" w:hAnsi="Arial" w:cs="Arial"/>
        </w:rPr>
      </w:pPr>
    </w:p>
    <w:p w14:paraId="1BAF7BBD" w14:textId="77777777" w:rsidR="00697FBE" w:rsidRPr="00C652CA" w:rsidRDefault="00697FBE" w:rsidP="00C652CA">
      <w:pPr>
        <w:spacing w:after="0" w:line="240" w:lineRule="auto"/>
        <w:ind w:left="567" w:hanging="567"/>
        <w:jc w:val="center"/>
        <w:rPr>
          <w:rFonts w:ascii="Arial" w:hAnsi="Arial" w:cs="Arial"/>
          <w:b/>
        </w:rPr>
      </w:pPr>
      <w:r w:rsidRPr="00C652CA">
        <w:rPr>
          <w:rFonts w:ascii="Arial" w:hAnsi="Arial" w:cs="Arial"/>
          <w:b/>
        </w:rPr>
        <w:t>§ 7</w:t>
      </w:r>
    </w:p>
    <w:p w14:paraId="362AB9C8" w14:textId="77777777" w:rsidR="00697FBE" w:rsidRPr="00C652CA" w:rsidRDefault="00697FBE" w:rsidP="00C652CA">
      <w:pPr>
        <w:spacing w:after="0" w:line="240" w:lineRule="auto"/>
        <w:ind w:left="567" w:hanging="567"/>
        <w:jc w:val="center"/>
        <w:rPr>
          <w:rFonts w:ascii="Arial" w:hAnsi="Arial" w:cs="Arial"/>
          <w:b/>
        </w:rPr>
      </w:pPr>
      <w:r w:rsidRPr="00C652CA">
        <w:rPr>
          <w:rFonts w:ascii="Arial" w:hAnsi="Arial" w:cs="Arial"/>
          <w:b/>
        </w:rPr>
        <w:t>Gwarancja i reklamacja na wykonaną usługę</w:t>
      </w:r>
    </w:p>
    <w:p w14:paraId="2026095F" w14:textId="77777777" w:rsidR="00697FBE" w:rsidRPr="00C652CA" w:rsidRDefault="00697FBE" w:rsidP="00C652CA">
      <w:pPr>
        <w:spacing w:after="0" w:line="240" w:lineRule="auto"/>
        <w:ind w:left="567" w:hanging="567"/>
        <w:rPr>
          <w:rFonts w:ascii="Arial" w:hAnsi="Arial" w:cs="Arial"/>
          <w:b/>
        </w:rPr>
      </w:pPr>
    </w:p>
    <w:p w14:paraId="6E424193"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Wykonawca udziela </w:t>
      </w:r>
      <w:r w:rsidRPr="00C652CA">
        <w:rPr>
          <w:rFonts w:ascii="Arial" w:hAnsi="Arial" w:cs="Arial"/>
          <w:b/>
          <w:szCs w:val="18"/>
        </w:rPr>
        <w:t xml:space="preserve">……….… </w:t>
      </w:r>
      <w:r w:rsidRPr="00C652CA">
        <w:rPr>
          <w:rFonts w:ascii="Arial" w:hAnsi="Arial" w:cs="Arial"/>
          <w:szCs w:val="18"/>
        </w:rPr>
        <w:t>miesięcznej gwarancji na wykonane przez siebie kompleksowe usługi naprawy licząc od daty bezusterkowego odbioru przez Zamawiającego sprzętu transportowego.</w:t>
      </w:r>
    </w:p>
    <w:p w14:paraId="7EDA89DA" w14:textId="77777777" w:rsidR="00151C5D" w:rsidRPr="00C652CA" w:rsidRDefault="00151C5D" w:rsidP="00151C5D">
      <w:pPr>
        <w:pStyle w:val="NormalnyWeb"/>
        <w:spacing w:before="0" w:after="0" w:line="240" w:lineRule="auto"/>
        <w:ind w:firstLine="0"/>
        <w:rPr>
          <w:rFonts w:ascii="Arial" w:hAnsi="Arial" w:cs="Arial"/>
          <w:szCs w:val="18"/>
        </w:rPr>
      </w:pPr>
    </w:p>
    <w:p w14:paraId="20E76E4D"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Wykonawca udziela gwarancji na pełny zakres usług łącznie z pracami wykonanymi przez podwykonawców.</w:t>
      </w:r>
    </w:p>
    <w:p w14:paraId="697F4E6C" w14:textId="77777777" w:rsidR="00151C5D" w:rsidRPr="00C652CA" w:rsidRDefault="00151C5D" w:rsidP="00151C5D">
      <w:pPr>
        <w:pStyle w:val="NormalnyWeb"/>
        <w:spacing w:before="0" w:after="0" w:line="240" w:lineRule="auto"/>
        <w:ind w:firstLine="0"/>
        <w:rPr>
          <w:rFonts w:ascii="Arial" w:hAnsi="Arial" w:cs="Arial"/>
          <w:szCs w:val="18"/>
        </w:rPr>
      </w:pPr>
    </w:p>
    <w:p w14:paraId="53F065E4"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Wszelkie kosz</w:t>
      </w:r>
      <w:r w:rsidR="00C11CB7" w:rsidRPr="00C652CA">
        <w:rPr>
          <w:rFonts w:ascii="Arial" w:hAnsi="Arial" w:cs="Arial"/>
          <w:szCs w:val="18"/>
        </w:rPr>
        <w:t xml:space="preserve">ty związane z reklamacją środka </w:t>
      </w:r>
      <w:r w:rsidRPr="00C652CA">
        <w:rPr>
          <w:rFonts w:ascii="Arial" w:hAnsi="Arial" w:cs="Arial"/>
          <w:szCs w:val="18"/>
        </w:rPr>
        <w:t>transportowego będącego w okresie gwarancji udzielonej przez Wykonawcę włącznie z kosztami transportu ponosi Wykonawca.</w:t>
      </w:r>
    </w:p>
    <w:p w14:paraId="4881C1CE" w14:textId="77777777" w:rsidR="00151C5D" w:rsidRPr="00C652CA" w:rsidRDefault="00151C5D" w:rsidP="00151C5D">
      <w:pPr>
        <w:pStyle w:val="NormalnyWeb"/>
        <w:spacing w:before="0" w:after="0" w:line="240" w:lineRule="auto"/>
        <w:ind w:firstLine="0"/>
        <w:rPr>
          <w:rFonts w:ascii="Arial" w:hAnsi="Arial" w:cs="Arial"/>
          <w:szCs w:val="18"/>
        </w:rPr>
      </w:pPr>
    </w:p>
    <w:p w14:paraId="34F4DDD8"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Podstawą do składania reklamacji będzie wypełniony protokół zgłoszenia reklamacji zgodnie </w:t>
      </w:r>
      <w:r w:rsidRPr="00C652CA">
        <w:rPr>
          <w:rFonts w:ascii="Arial" w:hAnsi="Arial" w:cs="Arial"/>
          <w:szCs w:val="18"/>
        </w:rPr>
        <w:br/>
        <w:t xml:space="preserve">z </w:t>
      </w:r>
      <w:r w:rsidR="00FC4B90" w:rsidRPr="00C652CA">
        <w:rPr>
          <w:rFonts w:ascii="Arial" w:hAnsi="Arial" w:cs="Arial"/>
          <w:szCs w:val="18"/>
        </w:rPr>
        <w:t>załącznikiem</w:t>
      </w:r>
      <w:r w:rsidR="00517141" w:rsidRPr="00C652CA">
        <w:rPr>
          <w:rFonts w:ascii="Arial" w:hAnsi="Arial" w:cs="Arial"/>
          <w:b/>
          <w:szCs w:val="18"/>
        </w:rPr>
        <w:t xml:space="preserve"> nr </w:t>
      </w:r>
      <w:r w:rsidR="00933026">
        <w:rPr>
          <w:rFonts w:ascii="Arial" w:hAnsi="Arial" w:cs="Arial"/>
          <w:b/>
          <w:szCs w:val="18"/>
        </w:rPr>
        <w:t>6</w:t>
      </w:r>
      <w:r w:rsidR="00FC4B90" w:rsidRPr="00C652CA">
        <w:rPr>
          <w:rFonts w:ascii="Arial" w:hAnsi="Arial" w:cs="Arial"/>
          <w:b/>
          <w:szCs w:val="18"/>
        </w:rPr>
        <w:t xml:space="preserve"> do umowy</w:t>
      </w:r>
      <w:r w:rsidRPr="00C652CA">
        <w:rPr>
          <w:rFonts w:ascii="Arial" w:hAnsi="Arial" w:cs="Arial"/>
          <w:b/>
          <w:szCs w:val="18"/>
        </w:rPr>
        <w:t xml:space="preserve">, </w:t>
      </w:r>
      <w:r w:rsidRPr="00C652CA">
        <w:rPr>
          <w:rFonts w:ascii="Arial" w:hAnsi="Arial" w:cs="Arial"/>
          <w:szCs w:val="18"/>
        </w:rPr>
        <w:t xml:space="preserve"> Zamawiający w protokole zgłoszenia reklamacji powoła się na  numer</w:t>
      </w:r>
      <w:r w:rsidR="00C11CB7" w:rsidRPr="00C652CA">
        <w:rPr>
          <w:rFonts w:ascii="Arial" w:hAnsi="Arial" w:cs="Arial"/>
          <w:szCs w:val="18"/>
        </w:rPr>
        <w:t xml:space="preserve">  faktury VAT i datę</w:t>
      </w:r>
      <w:r w:rsidRPr="00C652CA">
        <w:rPr>
          <w:rFonts w:ascii="Arial" w:hAnsi="Arial" w:cs="Arial"/>
          <w:szCs w:val="18"/>
        </w:rPr>
        <w:t xml:space="preserve"> jej wystawienia za wykonaną usługę naprawy.</w:t>
      </w:r>
    </w:p>
    <w:p w14:paraId="30EF716D" w14:textId="77777777" w:rsidR="00151C5D" w:rsidRPr="00C652CA" w:rsidRDefault="00151C5D" w:rsidP="00151C5D">
      <w:pPr>
        <w:pStyle w:val="NormalnyWeb"/>
        <w:spacing w:before="0" w:after="0" w:line="240" w:lineRule="auto"/>
        <w:ind w:firstLine="0"/>
        <w:rPr>
          <w:rFonts w:ascii="Arial" w:hAnsi="Arial" w:cs="Arial"/>
          <w:szCs w:val="18"/>
        </w:rPr>
      </w:pPr>
    </w:p>
    <w:p w14:paraId="6CDF20C9"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Gdy naprawa w ramach gwarancji związana będzie z koniecznością dostarczenia sprzętu transportowego </w:t>
      </w:r>
      <w:r w:rsidR="000E3FDF">
        <w:rPr>
          <w:rFonts w:ascii="Arial" w:hAnsi="Arial" w:cs="Arial"/>
          <w:szCs w:val="18"/>
        </w:rPr>
        <w:br/>
      </w:r>
      <w:r w:rsidRPr="00C652CA">
        <w:rPr>
          <w:rFonts w:ascii="Arial" w:hAnsi="Arial" w:cs="Arial"/>
          <w:szCs w:val="18"/>
        </w:rPr>
        <w:t>do warsztatu Wykonawcy, dostarczenie odbędzie się siłami Wykonawcy i na jego koszt.</w:t>
      </w:r>
    </w:p>
    <w:p w14:paraId="46F9B615" w14:textId="77777777" w:rsidR="00151C5D" w:rsidRPr="00C652CA" w:rsidRDefault="00151C5D" w:rsidP="00151C5D">
      <w:pPr>
        <w:pStyle w:val="NormalnyWeb"/>
        <w:spacing w:before="0" w:after="0" w:line="240" w:lineRule="auto"/>
        <w:ind w:firstLine="0"/>
        <w:rPr>
          <w:rFonts w:ascii="Arial" w:hAnsi="Arial" w:cs="Arial"/>
          <w:szCs w:val="18"/>
        </w:rPr>
      </w:pPr>
    </w:p>
    <w:p w14:paraId="74CB0F3B"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lastRenderedPageBreak/>
        <w:t xml:space="preserve">Wykonawca zobowiązuje się w terminie nie przekraczającym </w:t>
      </w:r>
      <w:r w:rsidRPr="00C652CA">
        <w:rPr>
          <w:rFonts w:ascii="Arial" w:hAnsi="Arial" w:cs="Arial"/>
          <w:b/>
          <w:szCs w:val="18"/>
        </w:rPr>
        <w:t>2-ch dni</w:t>
      </w:r>
      <w:r w:rsidRPr="00C652CA">
        <w:rPr>
          <w:rFonts w:ascii="Arial" w:hAnsi="Arial" w:cs="Arial"/>
          <w:szCs w:val="18"/>
        </w:rPr>
        <w:t xml:space="preserve"> roboczych rozpatrzyć przesłaną na adres e-mail  reklamację oraz przesłać w for</w:t>
      </w:r>
      <w:r w:rsidR="00C11CB7" w:rsidRPr="00C652CA">
        <w:rPr>
          <w:rFonts w:ascii="Arial" w:hAnsi="Arial" w:cs="Arial"/>
          <w:szCs w:val="18"/>
        </w:rPr>
        <w:t>mie elektronicznej</w:t>
      </w:r>
      <w:r w:rsidRPr="00C652CA">
        <w:rPr>
          <w:rFonts w:ascii="Arial" w:hAnsi="Arial" w:cs="Arial"/>
          <w:szCs w:val="18"/>
        </w:rPr>
        <w:t xml:space="preserve"> jej wynik.</w:t>
      </w:r>
    </w:p>
    <w:p w14:paraId="2D142ED7" w14:textId="77777777" w:rsidR="00151C5D" w:rsidRPr="00C652CA" w:rsidRDefault="00151C5D" w:rsidP="00151C5D">
      <w:pPr>
        <w:pStyle w:val="NormalnyWeb"/>
        <w:spacing w:before="0" w:after="0" w:line="240" w:lineRule="auto"/>
        <w:ind w:firstLine="0"/>
        <w:rPr>
          <w:rFonts w:ascii="Arial" w:hAnsi="Arial" w:cs="Arial"/>
          <w:szCs w:val="18"/>
        </w:rPr>
      </w:pPr>
    </w:p>
    <w:p w14:paraId="7A55B0DD" w14:textId="77777777" w:rsidR="00697FBE" w:rsidRDefault="00697FBE" w:rsidP="00933026">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Brak rozpatrzenia reklamacji przez Wykonawcę w terminie określonym w </w:t>
      </w:r>
      <w:r w:rsidRPr="00C652CA">
        <w:rPr>
          <w:rFonts w:ascii="Arial" w:hAnsi="Arial" w:cs="Arial"/>
          <w:b/>
          <w:szCs w:val="18"/>
        </w:rPr>
        <w:t>§</w:t>
      </w:r>
      <w:r w:rsidR="0020253C">
        <w:rPr>
          <w:rFonts w:ascii="Arial" w:hAnsi="Arial" w:cs="Arial"/>
          <w:b/>
          <w:szCs w:val="18"/>
        </w:rPr>
        <w:t xml:space="preserve"> </w:t>
      </w:r>
      <w:r w:rsidRPr="00C652CA">
        <w:rPr>
          <w:rFonts w:ascii="Arial" w:hAnsi="Arial" w:cs="Arial"/>
          <w:b/>
          <w:szCs w:val="18"/>
        </w:rPr>
        <w:t>7 ust. 6</w:t>
      </w:r>
      <w:r w:rsidRPr="00C652CA">
        <w:rPr>
          <w:rFonts w:ascii="Arial" w:hAnsi="Arial" w:cs="Arial"/>
          <w:szCs w:val="18"/>
        </w:rPr>
        <w:t xml:space="preserve"> oznacza uznanie </w:t>
      </w:r>
      <w:r w:rsidR="00933026">
        <w:rPr>
          <w:rFonts w:ascii="Arial" w:hAnsi="Arial" w:cs="Arial"/>
          <w:szCs w:val="18"/>
        </w:rPr>
        <w:br/>
        <w:t>r</w:t>
      </w:r>
      <w:r w:rsidRPr="00C652CA">
        <w:rPr>
          <w:rFonts w:ascii="Arial" w:hAnsi="Arial" w:cs="Arial"/>
          <w:szCs w:val="18"/>
        </w:rPr>
        <w:t>eklamacji.</w:t>
      </w:r>
    </w:p>
    <w:p w14:paraId="446F086B" w14:textId="77777777" w:rsidR="00151C5D" w:rsidRPr="00C652CA" w:rsidRDefault="00151C5D" w:rsidP="00151C5D">
      <w:pPr>
        <w:pStyle w:val="NormalnyWeb"/>
        <w:spacing w:before="0" w:after="0" w:line="240" w:lineRule="auto"/>
        <w:ind w:firstLine="0"/>
        <w:rPr>
          <w:rFonts w:ascii="Arial" w:hAnsi="Arial" w:cs="Arial"/>
          <w:szCs w:val="18"/>
        </w:rPr>
      </w:pPr>
    </w:p>
    <w:p w14:paraId="72A2CDB4"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W przypadku uznania reklamacji Wykonawca ma obowiązek do usunięcia zgłaszanych usterek </w:t>
      </w:r>
      <w:r w:rsidRPr="00C652CA">
        <w:rPr>
          <w:rFonts w:ascii="Arial" w:hAnsi="Arial" w:cs="Arial"/>
          <w:szCs w:val="18"/>
        </w:rPr>
        <w:br/>
        <w:t xml:space="preserve">w nieprzekraczającym terminie </w:t>
      </w:r>
      <w:r w:rsidRPr="00C652CA">
        <w:rPr>
          <w:rFonts w:ascii="Arial" w:hAnsi="Arial" w:cs="Arial"/>
          <w:b/>
          <w:szCs w:val="18"/>
        </w:rPr>
        <w:t>3 dni roboczych</w:t>
      </w:r>
      <w:r w:rsidRPr="00C652CA">
        <w:rPr>
          <w:rFonts w:ascii="Arial" w:hAnsi="Arial" w:cs="Arial"/>
          <w:szCs w:val="18"/>
        </w:rPr>
        <w:t>.</w:t>
      </w:r>
    </w:p>
    <w:p w14:paraId="6ABA749D" w14:textId="77777777" w:rsidR="00151C5D" w:rsidRPr="00C652CA" w:rsidRDefault="00151C5D" w:rsidP="00151C5D">
      <w:pPr>
        <w:pStyle w:val="NormalnyWeb"/>
        <w:spacing w:before="0" w:after="0" w:line="240" w:lineRule="auto"/>
        <w:ind w:firstLine="0"/>
        <w:rPr>
          <w:rFonts w:ascii="Arial" w:hAnsi="Arial" w:cs="Arial"/>
          <w:szCs w:val="18"/>
        </w:rPr>
      </w:pPr>
    </w:p>
    <w:p w14:paraId="0E189F8D" w14:textId="77777777" w:rsidR="00697FBE" w:rsidRDefault="00697FBE" w:rsidP="000E3FDF">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W przypadku wadliwego wykonania usług</w:t>
      </w:r>
      <w:r w:rsidR="00FC4B90" w:rsidRPr="00C652CA">
        <w:rPr>
          <w:rFonts w:ascii="Arial" w:hAnsi="Arial" w:cs="Arial"/>
          <w:szCs w:val="18"/>
        </w:rPr>
        <w:t>i, dojdzie do awarii sprzętu</w:t>
      </w:r>
      <w:r w:rsidRPr="00C652CA">
        <w:rPr>
          <w:rFonts w:ascii="Arial" w:hAnsi="Arial" w:cs="Arial"/>
          <w:szCs w:val="18"/>
        </w:rPr>
        <w:t xml:space="preserve"> transportowego, Wykonawca zobowiązuje się na własny koszt i ryzyko do usunięcia szkody poprzez jej naprawę w nieprzekraczającym terminie </w:t>
      </w:r>
      <w:r w:rsidRPr="00C652CA">
        <w:rPr>
          <w:rFonts w:ascii="Arial" w:hAnsi="Arial" w:cs="Arial"/>
          <w:b/>
          <w:szCs w:val="18"/>
        </w:rPr>
        <w:t xml:space="preserve">3 dni roboczych </w:t>
      </w:r>
      <w:r w:rsidRPr="00C652CA">
        <w:rPr>
          <w:rFonts w:ascii="Arial" w:hAnsi="Arial" w:cs="Arial"/>
          <w:szCs w:val="18"/>
        </w:rPr>
        <w:t>po zgłoszeniu tego faktu przez Zamawiającego.</w:t>
      </w:r>
    </w:p>
    <w:p w14:paraId="61ADA901" w14:textId="77777777" w:rsidR="00151C5D" w:rsidRPr="00C652CA" w:rsidRDefault="00151C5D" w:rsidP="00151C5D">
      <w:pPr>
        <w:pStyle w:val="NormalnyWeb"/>
        <w:spacing w:before="0" w:after="0" w:line="240" w:lineRule="auto"/>
        <w:ind w:firstLine="0"/>
        <w:rPr>
          <w:rFonts w:ascii="Arial" w:hAnsi="Arial" w:cs="Arial"/>
          <w:szCs w:val="18"/>
        </w:rPr>
      </w:pPr>
    </w:p>
    <w:p w14:paraId="5E3981D3" w14:textId="77777777" w:rsidR="00697FBE" w:rsidRDefault="00697FBE" w:rsidP="007B4E27">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W przypadku uznania reklamacji Zamawiającemu przysługuje przedłużenie okresu gwara</w:t>
      </w:r>
      <w:r w:rsidR="00FC4B90" w:rsidRPr="00C652CA">
        <w:rPr>
          <w:rFonts w:ascii="Arial" w:hAnsi="Arial" w:cs="Arial"/>
          <w:szCs w:val="18"/>
        </w:rPr>
        <w:t>ncji o czas niesprawności sprzętu transportowego.</w:t>
      </w:r>
    </w:p>
    <w:p w14:paraId="5F365C29" w14:textId="77777777" w:rsidR="00151C5D" w:rsidRPr="00C652CA" w:rsidRDefault="00151C5D" w:rsidP="00151C5D">
      <w:pPr>
        <w:pStyle w:val="NormalnyWeb"/>
        <w:spacing w:before="0" w:after="0" w:line="240" w:lineRule="auto"/>
        <w:ind w:firstLine="0"/>
        <w:rPr>
          <w:rFonts w:ascii="Arial" w:hAnsi="Arial" w:cs="Arial"/>
          <w:szCs w:val="18"/>
        </w:rPr>
      </w:pPr>
    </w:p>
    <w:p w14:paraId="437A68EF" w14:textId="77777777" w:rsidR="00697FBE" w:rsidRDefault="00697FBE" w:rsidP="00E45F78">
      <w:pPr>
        <w:pStyle w:val="NormalnyWeb"/>
        <w:numPr>
          <w:ilvl w:val="0"/>
          <w:numId w:val="7"/>
        </w:numPr>
        <w:spacing w:before="0" w:after="0" w:line="240" w:lineRule="auto"/>
        <w:ind w:left="567" w:hanging="567"/>
        <w:rPr>
          <w:rFonts w:ascii="Arial" w:hAnsi="Arial" w:cs="Arial"/>
          <w:szCs w:val="18"/>
        </w:rPr>
      </w:pPr>
      <w:r w:rsidRPr="00C652CA">
        <w:rPr>
          <w:rFonts w:ascii="Arial" w:hAnsi="Arial" w:cs="Arial"/>
          <w:szCs w:val="18"/>
        </w:rPr>
        <w:t xml:space="preserve">W przypadku odmowy dobrowolnego usunięcia </w:t>
      </w:r>
      <w:r w:rsidR="00FC4B90" w:rsidRPr="00C652CA">
        <w:rPr>
          <w:rFonts w:ascii="Arial" w:hAnsi="Arial" w:cs="Arial"/>
          <w:szCs w:val="18"/>
        </w:rPr>
        <w:t xml:space="preserve">reklamowanej </w:t>
      </w:r>
      <w:r w:rsidRPr="00C652CA">
        <w:rPr>
          <w:rFonts w:ascii="Arial" w:hAnsi="Arial" w:cs="Arial"/>
          <w:szCs w:val="18"/>
        </w:rPr>
        <w:t xml:space="preserve">usterki, Zamawiający ma prawo powołać niezależnego biegłego rzeczoznawcę do określenia przyczyny i rozmiaru uszkodzeń. W przypadku stwierdzenia winy ze strony Wykonawcy, koszt ekspertyzy poniesie Wykonawca i jest zobowiązany do usunięcia tej usterki </w:t>
      </w:r>
      <w:r w:rsidR="000E3FDF">
        <w:rPr>
          <w:rFonts w:ascii="Arial" w:hAnsi="Arial" w:cs="Arial"/>
          <w:szCs w:val="18"/>
        </w:rPr>
        <w:br/>
      </w:r>
      <w:r w:rsidRPr="00C652CA">
        <w:rPr>
          <w:rFonts w:ascii="Arial" w:hAnsi="Arial" w:cs="Arial"/>
          <w:szCs w:val="18"/>
        </w:rPr>
        <w:t xml:space="preserve">w terminie </w:t>
      </w:r>
      <w:r w:rsidRPr="00C652CA">
        <w:rPr>
          <w:rFonts w:ascii="Arial" w:hAnsi="Arial" w:cs="Arial"/>
          <w:b/>
          <w:szCs w:val="18"/>
        </w:rPr>
        <w:t>3 dni roboczych</w:t>
      </w:r>
      <w:r w:rsidRPr="00C652CA">
        <w:rPr>
          <w:rFonts w:ascii="Arial" w:hAnsi="Arial" w:cs="Arial"/>
          <w:szCs w:val="18"/>
        </w:rPr>
        <w:t xml:space="preserve"> od dnia przekazania treści ekspertyzy do Jego wiadomości.</w:t>
      </w:r>
    </w:p>
    <w:p w14:paraId="4A188312" w14:textId="77777777" w:rsidR="00151C5D" w:rsidRPr="00C652CA" w:rsidRDefault="00151C5D" w:rsidP="00151C5D">
      <w:pPr>
        <w:pStyle w:val="NormalnyWeb"/>
        <w:spacing w:before="0" w:after="0" w:line="240" w:lineRule="auto"/>
        <w:ind w:firstLine="0"/>
        <w:rPr>
          <w:rFonts w:ascii="Arial" w:hAnsi="Arial" w:cs="Arial"/>
          <w:szCs w:val="18"/>
        </w:rPr>
      </w:pPr>
    </w:p>
    <w:p w14:paraId="2969391C" w14:textId="77777777" w:rsidR="00697FBE" w:rsidRDefault="00697FBE" w:rsidP="00E45F78">
      <w:pPr>
        <w:pStyle w:val="NormalnyWeb"/>
        <w:numPr>
          <w:ilvl w:val="0"/>
          <w:numId w:val="7"/>
        </w:numPr>
        <w:spacing w:before="0" w:after="0" w:line="240" w:lineRule="auto"/>
        <w:ind w:left="567" w:hanging="567"/>
        <w:rPr>
          <w:rFonts w:ascii="Arial" w:hAnsi="Arial" w:cs="Arial"/>
          <w:b/>
          <w:szCs w:val="18"/>
        </w:rPr>
      </w:pPr>
      <w:r w:rsidRPr="00C652CA">
        <w:rPr>
          <w:rFonts w:ascii="Arial" w:hAnsi="Arial" w:cs="Arial"/>
          <w:szCs w:val="18"/>
        </w:rPr>
        <w:t xml:space="preserve">W przypadku nie zachowania terminów określonych w </w:t>
      </w:r>
      <w:r w:rsidRPr="00C652CA">
        <w:rPr>
          <w:rFonts w:ascii="Arial" w:hAnsi="Arial" w:cs="Arial"/>
          <w:b/>
          <w:szCs w:val="18"/>
        </w:rPr>
        <w:t>§</w:t>
      </w:r>
      <w:r w:rsidR="0020253C">
        <w:rPr>
          <w:rFonts w:ascii="Arial" w:hAnsi="Arial" w:cs="Arial"/>
          <w:b/>
          <w:szCs w:val="18"/>
        </w:rPr>
        <w:t xml:space="preserve"> </w:t>
      </w:r>
      <w:r w:rsidRPr="00C652CA">
        <w:rPr>
          <w:rFonts w:ascii="Arial" w:hAnsi="Arial" w:cs="Arial"/>
          <w:b/>
          <w:szCs w:val="18"/>
        </w:rPr>
        <w:t>7 ust.</w:t>
      </w:r>
      <w:r w:rsidR="00AD3F6D" w:rsidRPr="00C652CA">
        <w:rPr>
          <w:rFonts w:ascii="Arial" w:hAnsi="Arial" w:cs="Arial"/>
          <w:b/>
          <w:szCs w:val="18"/>
        </w:rPr>
        <w:t xml:space="preserve"> </w:t>
      </w:r>
      <w:r w:rsidRPr="00C652CA">
        <w:rPr>
          <w:rFonts w:ascii="Arial" w:hAnsi="Arial" w:cs="Arial"/>
          <w:b/>
          <w:szCs w:val="18"/>
        </w:rPr>
        <w:t>8, 9 i 11</w:t>
      </w:r>
      <w:r w:rsidRPr="00C652CA">
        <w:rPr>
          <w:rFonts w:ascii="Arial" w:hAnsi="Arial" w:cs="Arial"/>
          <w:szCs w:val="18"/>
        </w:rPr>
        <w:t xml:space="preserve">, Zamawiający ma prawo </w:t>
      </w:r>
      <w:r w:rsidR="002A3FC4" w:rsidRPr="00C652CA">
        <w:rPr>
          <w:rFonts w:ascii="Arial" w:hAnsi="Arial" w:cs="Arial"/>
          <w:szCs w:val="18"/>
        </w:rPr>
        <w:br/>
      </w:r>
      <w:r w:rsidRPr="00C652CA">
        <w:rPr>
          <w:rFonts w:ascii="Arial" w:hAnsi="Arial" w:cs="Arial"/>
          <w:szCs w:val="18"/>
        </w:rPr>
        <w:t>do usunięcia usterki reklamacyjnej na koszt i ryzyko Wykonawcy</w:t>
      </w:r>
      <w:r w:rsidR="00D67F2D" w:rsidRPr="00C652CA">
        <w:rPr>
          <w:rFonts w:ascii="Arial" w:hAnsi="Arial" w:cs="Arial"/>
          <w:szCs w:val="18"/>
        </w:rPr>
        <w:t xml:space="preserve"> w innym warsztacie samochodowym</w:t>
      </w:r>
      <w:r w:rsidRPr="00C652CA">
        <w:rPr>
          <w:rFonts w:ascii="Arial" w:hAnsi="Arial" w:cs="Arial"/>
          <w:szCs w:val="18"/>
        </w:rPr>
        <w:t xml:space="preserve"> </w:t>
      </w:r>
      <w:r w:rsidR="002A3FC4" w:rsidRPr="00C652CA">
        <w:rPr>
          <w:rFonts w:ascii="Arial" w:hAnsi="Arial" w:cs="Arial"/>
          <w:szCs w:val="18"/>
        </w:rPr>
        <w:br/>
      </w:r>
      <w:r w:rsidRPr="00C652CA">
        <w:rPr>
          <w:rFonts w:ascii="Arial" w:hAnsi="Arial" w:cs="Arial"/>
          <w:szCs w:val="18"/>
        </w:rPr>
        <w:t xml:space="preserve">z jednoczesnym zastosowaniem kar umownych określonych </w:t>
      </w:r>
      <w:r w:rsidR="00D67F2D" w:rsidRPr="00C652CA">
        <w:rPr>
          <w:rFonts w:ascii="Arial" w:hAnsi="Arial" w:cs="Arial"/>
          <w:szCs w:val="18"/>
        </w:rPr>
        <w:t xml:space="preserve">w </w:t>
      </w:r>
      <w:r w:rsidRPr="00C652CA">
        <w:rPr>
          <w:rFonts w:ascii="Arial" w:hAnsi="Arial" w:cs="Arial"/>
          <w:b/>
          <w:szCs w:val="18"/>
        </w:rPr>
        <w:t>§</w:t>
      </w:r>
      <w:r w:rsidR="0020253C">
        <w:rPr>
          <w:rFonts w:ascii="Arial" w:hAnsi="Arial" w:cs="Arial"/>
          <w:b/>
          <w:szCs w:val="18"/>
        </w:rPr>
        <w:t xml:space="preserve"> </w:t>
      </w:r>
      <w:r w:rsidRPr="00C652CA">
        <w:rPr>
          <w:rFonts w:ascii="Arial" w:hAnsi="Arial" w:cs="Arial"/>
          <w:b/>
          <w:szCs w:val="18"/>
        </w:rPr>
        <w:t>9 ust.</w:t>
      </w:r>
      <w:r w:rsidR="00C433F2">
        <w:rPr>
          <w:rFonts w:ascii="Arial" w:hAnsi="Arial" w:cs="Arial"/>
          <w:b/>
          <w:szCs w:val="18"/>
        </w:rPr>
        <w:t xml:space="preserve"> </w:t>
      </w:r>
      <w:r w:rsidRPr="00C652CA">
        <w:rPr>
          <w:rFonts w:ascii="Arial" w:hAnsi="Arial" w:cs="Arial"/>
          <w:b/>
          <w:szCs w:val="18"/>
        </w:rPr>
        <w:t>1</w:t>
      </w:r>
      <w:r w:rsidR="00D67F2D" w:rsidRPr="00C652CA">
        <w:rPr>
          <w:rFonts w:ascii="Arial" w:hAnsi="Arial" w:cs="Arial"/>
          <w:szCs w:val="18"/>
        </w:rPr>
        <w:t xml:space="preserve">. Jeżeli kary umowne nie pokryją rzeczywistych kosztów usunięcia usterki reklamowanej, Zamawiający ma prawo do dochodzenia roszczeń </w:t>
      </w:r>
      <w:r w:rsidR="000E3FDF">
        <w:rPr>
          <w:rFonts w:ascii="Arial" w:hAnsi="Arial" w:cs="Arial"/>
          <w:szCs w:val="18"/>
        </w:rPr>
        <w:br/>
      </w:r>
      <w:r w:rsidR="00D67F2D" w:rsidRPr="00C652CA">
        <w:rPr>
          <w:rFonts w:ascii="Arial" w:hAnsi="Arial" w:cs="Arial"/>
          <w:szCs w:val="18"/>
        </w:rPr>
        <w:t>od Wykonawcy na pokrycie kosztó</w:t>
      </w:r>
      <w:r w:rsidR="003E3970" w:rsidRPr="00C652CA">
        <w:rPr>
          <w:rFonts w:ascii="Arial" w:hAnsi="Arial" w:cs="Arial"/>
          <w:szCs w:val="18"/>
        </w:rPr>
        <w:t xml:space="preserve">w naprawy w pełnym jej zakresie zgodnie </w:t>
      </w:r>
      <w:r w:rsidR="003E3970" w:rsidRPr="00C652CA">
        <w:rPr>
          <w:rFonts w:ascii="Arial" w:hAnsi="Arial" w:cs="Arial"/>
          <w:b/>
          <w:szCs w:val="18"/>
        </w:rPr>
        <w:t>z art. 471 Kodeksu cywilnego.</w:t>
      </w:r>
    </w:p>
    <w:p w14:paraId="44C0AC68" w14:textId="77777777" w:rsidR="00151C5D" w:rsidRPr="00C652CA" w:rsidRDefault="00151C5D" w:rsidP="00151C5D">
      <w:pPr>
        <w:pStyle w:val="NormalnyWeb"/>
        <w:spacing w:before="0" w:after="0" w:line="240" w:lineRule="auto"/>
        <w:ind w:firstLine="0"/>
        <w:rPr>
          <w:rFonts w:ascii="Arial" w:hAnsi="Arial" w:cs="Arial"/>
          <w:b/>
          <w:szCs w:val="18"/>
        </w:rPr>
      </w:pPr>
    </w:p>
    <w:p w14:paraId="2EA2E554"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Cs w:val="18"/>
        </w:rPr>
      </w:pPr>
      <w:r w:rsidRPr="00C652CA">
        <w:rPr>
          <w:rFonts w:ascii="Arial" w:hAnsi="Arial" w:cs="Arial"/>
          <w:szCs w:val="18"/>
        </w:rPr>
        <w:t>Części wykorzystane do naprawy pojazdów objęte są rękojmią i gwarancją jakości.</w:t>
      </w:r>
    </w:p>
    <w:p w14:paraId="3A448F4C" w14:textId="77777777" w:rsidR="00151C5D" w:rsidRPr="00C652CA" w:rsidRDefault="00151C5D" w:rsidP="00151C5D">
      <w:pPr>
        <w:pStyle w:val="NormalnyWeb"/>
        <w:spacing w:before="0" w:after="0" w:line="240" w:lineRule="auto"/>
        <w:ind w:firstLine="0"/>
        <w:rPr>
          <w:rFonts w:ascii="Arial" w:hAnsi="Arial" w:cs="Arial"/>
          <w:b/>
          <w:szCs w:val="18"/>
        </w:rPr>
      </w:pPr>
    </w:p>
    <w:p w14:paraId="733A30E5" w14:textId="77777777" w:rsidR="00697FBE" w:rsidRDefault="00697FBE" w:rsidP="00E45F78">
      <w:pPr>
        <w:pStyle w:val="NormalnyWeb"/>
        <w:numPr>
          <w:ilvl w:val="0"/>
          <w:numId w:val="7"/>
        </w:numPr>
        <w:spacing w:before="0" w:after="0" w:line="240" w:lineRule="auto"/>
        <w:ind w:left="567" w:hanging="567"/>
        <w:rPr>
          <w:rFonts w:ascii="Arial" w:hAnsi="Arial" w:cs="Arial"/>
          <w:b/>
          <w:szCs w:val="18"/>
        </w:rPr>
      </w:pPr>
      <w:r w:rsidRPr="00C652CA">
        <w:rPr>
          <w:rFonts w:ascii="Arial" w:hAnsi="Arial" w:cs="Arial"/>
          <w:szCs w:val="18"/>
        </w:rPr>
        <w:t xml:space="preserve">W razie nie wydania przez Wykonawcę odrębnego dokumentu gwarancyjnego niniejszą umowę poczytuje </w:t>
      </w:r>
      <w:r w:rsidR="000E3FDF">
        <w:rPr>
          <w:rFonts w:ascii="Arial" w:hAnsi="Arial" w:cs="Arial"/>
          <w:szCs w:val="18"/>
        </w:rPr>
        <w:br/>
      </w:r>
      <w:r w:rsidRPr="00C652CA">
        <w:rPr>
          <w:rFonts w:ascii="Arial" w:hAnsi="Arial" w:cs="Arial"/>
          <w:szCs w:val="18"/>
        </w:rPr>
        <w:t xml:space="preserve">się za dokument gwarancyjny o którym mowa </w:t>
      </w:r>
      <w:r w:rsidRPr="00C652CA">
        <w:rPr>
          <w:rFonts w:ascii="Arial" w:hAnsi="Arial" w:cs="Arial"/>
          <w:b/>
          <w:szCs w:val="18"/>
        </w:rPr>
        <w:t>w art.</w:t>
      </w:r>
      <w:r w:rsidR="00BD4BA0">
        <w:rPr>
          <w:rFonts w:ascii="Arial" w:hAnsi="Arial" w:cs="Arial"/>
          <w:b/>
          <w:szCs w:val="18"/>
        </w:rPr>
        <w:t xml:space="preserve"> </w:t>
      </w:r>
      <w:r w:rsidRPr="00C652CA">
        <w:rPr>
          <w:rFonts w:ascii="Arial" w:hAnsi="Arial" w:cs="Arial"/>
          <w:b/>
          <w:szCs w:val="18"/>
        </w:rPr>
        <w:t>577 Kodeksu cywilnego.</w:t>
      </w:r>
    </w:p>
    <w:p w14:paraId="1A72BCAD" w14:textId="77777777" w:rsidR="00A825A8" w:rsidRPr="00A825A8" w:rsidRDefault="00A825A8" w:rsidP="00A825A8">
      <w:pPr>
        <w:pStyle w:val="NormalnyWeb"/>
        <w:spacing w:before="0" w:after="0" w:line="240" w:lineRule="auto"/>
        <w:ind w:firstLine="0"/>
        <w:rPr>
          <w:rFonts w:ascii="Arial" w:hAnsi="Arial" w:cs="Arial"/>
          <w:b/>
          <w:szCs w:val="18"/>
        </w:rPr>
      </w:pPr>
    </w:p>
    <w:p w14:paraId="3EBCF983" w14:textId="77777777" w:rsidR="00697FBE" w:rsidRPr="00A825A8" w:rsidRDefault="00A825A8" w:rsidP="00A825A8">
      <w:pPr>
        <w:pStyle w:val="NormalnyWeb"/>
        <w:spacing w:before="0" w:after="0" w:line="240" w:lineRule="auto"/>
        <w:rPr>
          <w:rFonts w:ascii="Arial" w:hAnsi="Arial" w:cs="Arial"/>
          <w:color w:val="800000"/>
          <w:szCs w:val="18"/>
        </w:rPr>
      </w:pPr>
      <w:r>
        <w:rPr>
          <w:rFonts w:ascii="Arial" w:hAnsi="Arial" w:cs="Arial"/>
          <w:szCs w:val="18"/>
        </w:rPr>
        <w:t>15.</w:t>
      </w:r>
      <w:r>
        <w:rPr>
          <w:rFonts w:ascii="Arial" w:hAnsi="Arial" w:cs="Arial"/>
          <w:szCs w:val="18"/>
        </w:rPr>
        <w:tab/>
      </w:r>
      <w:r w:rsidRPr="00A825A8">
        <w:rPr>
          <w:rFonts w:ascii="Arial" w:hAnsi="Arial" w:cs="Arial"/>
          <w:szCs w:val="18"/>
        </w:rPr>
        <w:t>W przypadku dostarczenia części zamiennych przez Zamawiającego do naprawy pojazdu, gwarancją objęta zostaje tylko usługa naprawy.</w:t>
      </w:r>
    </w:p>
    <w:p w14:paraId="72BCE70F" w14:textId="77777777" w:rsidR="00A825A8" w:rsidRPr="00C652CA" w:rsidRDefault="00A825A8" w:rsidP="00C652CA">
      <w:pPr>
        <w:pStyle w:val="NormalnyWeb"/>
        <w:spacing w:before="0" w:after="0" w:line="240" w:lineRule="auto"/>
        <w:rPr>
          <w:rFonts w:ascii="Arial" w:hAnsi="Arial" w:cs="Arial"/>
          <w:color w:val="800000"/>
          <w:szCs w:val="18"/>
        </w:rPr>
      </w:pPr>
    </w:p>
    <w:p w14:paraId="53F92DCC" w14:textId="77777777" w:rsidR="00697FBE" w:rsidRPr="00C652CA" w:rsidRDefault="00697FBE" w:rsidP="00C652CA">
      <w:pPr>
        <w:spacing w:after="0" w:line="240" w:lineRule="auto"/>
        <w:ind w:left="567" w:hanging="567"/>
        <w:jc w:val="center"/>
        <w:rPr>
          <w:rFonts w:ascii="Arial" w:hAnsi="Arial" w:cs="Arial"/>
          <w:b/>
        </w:rPr>
      </w:pPr>
      <w:r w:rsidRPr="00C652CA">
        <w:rPr>
          <w:rFonts w:ascii="Arial" w:hAnsi="Arial" w:cs="Arial"/>
          <w:b/>
        </w:rPr>
        <w:t>§ 8</w:t>
      </w:r>
    </w:p>
    <w:p w14:paraId="195ED4FC" w14:textId="77777777" w:rsidR="00697FBE" w:rsidRDefault="00697FBE" w:rsidP="00C652CA">
      <w:pPr>
        <w:spacing w:after="0" w:line="240" w:lineRule="auto"/>
        <w:ind w:left="567" w:hanging="567"/>
        <w:jc w:val="center"/>
        <w:rPr>
          <w:rFonts w:ascii="Arial" w:hAnsi="Arial" w:cs="Arial"/>
          <w:b/>
        </w:rPr>
      </w:pPr>
      <w:r w:rsidRPr="00C652CA">
        <w:rPr>
          <w:rFonts w:ascii="Arial" w:hAnsi="Arial" w:cs="Arial"/>
          <w:b/>
        </w:rPr>
        <w:t>Wynagrodzenie i zasady płatności</w:t>
      </w:r>
    </w:p>
    <w:p w14:paraId="661D9445" w14:textId="77777777" w:rsidR="0026600D" w:rsidRDefault="0026600D" w:rsidP="0026600D">
      <w:pPr>
        <w:spacing w:after="0" w:line="240" w:lineRule="auto"/>
        <w:ind w:left="567" w:hanging="567"/>
        <w:rPr>
          <w:rFonts w:ascii="Arial" w:hAnsi="Arial" w:cs="Arial"/>
          <w:b/>
        </w:rPr>
      </w:pPr>
    </w:p>
    <w:p w14:paraId="17CE1B46" w14:textId="77777777" w:rsidR="0026600D" w:rsidRPr="0026600D" w:rsidRDefault="0026600D" w:rsidP="00DE0ECF">
      <w:pPr>
        <w:pStyle w:val="Akapitzlist"/>
        <w:numPr>
          <w:ilvl w:val="0"/>
          <w:numId w:val="25"/>
        </w:numPr>
        <w:spacing w:after="0" w:line="240" w:lineRule="auto"/>
        <w:ind w:left="567" w:hanging="567"/>
        <w:rPr>
          <w:b/>
          <w:szCs w:val="18"/>
        </w:rPr>
      </w:pPr>
      <w:r w:rsidRPr="0026600D">
        <w:rPr>
          <w:szCs w:val="18"/>
        </w:rPr>
        <w:t>Zamawiający ustala, że maksymalne wynagrodzenie z tytułu realizacji całej umowy nie może</w:t>
      </w:r>
      <w:r>
        <w:rPr>
          <w:szCs w:val="18"/>
        </w:rPr>
        <w:t xml:space="preserve"> przekroczyć kwoty </w:t>
      </w:r>
    </w:p>
    <w:p w14:paraId="58F8F7BD" w14:textId="77777777" w:rsidR="0026600D" w:rsidRPr="0026600D" w:rsidRDefault="0026600D" w:rsidP="00DE0ECF">
      <w:pPr>
        <w:spacing w:after="0" w:line="240" w:lineRule="auto"/>
        <w:ind w:left="360" w:hanging="567"/>
        <w:rPr>
          <w:b/>
        </w:rPr>
      </w:pPr>
    </w:p>
    <w:p w14:paraId="6244E70C" w14:textId="77777777" w:rsidR="0026600D" w:rsidRPr="0026600D" w:rsidRDefault="0026600D" w:rsidP="00DE0ECF">
      <w:pPr>
        <w:spacing w:after="0" w:line="240" w:lineRule="auto"/>
        <w:ind w:left="360" w:firstLine="207"/>
        <w:rPr>
          <w:rFonts w:ascii="Arial" w:hAnsi="Arial" w:cs="Arial"/>
          <w:b/>
        </w:rPr>
      </w:pPr>
      <w:r w:rsidRPr="0026600D">
        <w:rPr>
          <w:rFonts w:ascii="Arial" w:hAnsi="Arial" w:cs="Arial"/>
        </w:rPr>
        <w:t>……………………..złotych brutto, (słownie: ……………………………………….……...…………………..…………).</w:t>
      </w:r>
    </w:p>
    <w:p w14:paraId="0860ABF4" w14:textId="77777777" w:rsidR="00697FBE" w:rsidRPr="0026600D" w:rsidRDefault="00697FBE" w:rsidP="00DE0ECF">
      <w:pPr>
        <w:spacing w:after="0" w:line="240" w:lineRule="auto"/>
        <w:ind w:left="567" w:hanging="567"/>
        <w:rPr>
          <w:rFonts w:ascii="Arial" w:hAnsi="Arial" w:cs="Arial"/>
          <w:b/>
        </w:rPr>
      </w:pPr>
    </w:p>
    <w:p w14:paraId="7FB15507" w14:textId="77777777" w:rsidR="0026600D" w:rsidRDefault="00697FBE" w:rsidP="00DE0ECF">
      <w:pPr>
        <w:pStyle w:val="Akapitzlist"/>
        <w:numPr>
          <w:ilvl w:val="0"/>
          <w:numId w:val="25"/>
        </w:numPr>
        <w:spacing w:after="0" w:line="240" w:lineRule="auto"/>
        <w:ind w:left="567" w:hanging="567"/>
        <w:rPr>
          <w:szCs w:val="18"/>
        </w:rPr>
      </w:pPr>
      <w:r w:rsidRPr="0026600D">
        <w:rPr>
          <w:szCs w:val="18"/>
        </w:rPr>
        <w:t>Zamawiający będzie udzielał Wykonawcy zlece</w:t>
      </w:r>
      <w:r w:rsidR="0026600D">
        <w:rPr>
          <w:szCs w:val="18"/>
        </w:rPr>
        <w:t>ń napraw do wyczerpania kwoty …</w:t>
      </w:r>
      <w:r w:rsidRPr="0026600D">
        <w:rPr>
          <w:szCs w:val="18"/>
        </w:rPr>
        <w:t>…</w:t>
      </w:r>
      <w:r w:rsidR="0026600D">
        <w:rPr>
          <w:szCs w:val="18"/>
        </w:rPr>
        <w:t>……</w:t>
      </w:r>
      <w:r w:rsidRPr="0026600D">
        <w:rPr>
          <w:szCs w:val="18"/>
        </w:rPr>
        <w:t>……</w:t>
      </w:r>
      <w:r w:rsidR="0026600D">
        <w:rPr>
          <w:szCs w:val="18"/>
        </w:rPr>
        <w:t>..</w:t>
      </w:r>
      <w:r w:rsidRPr="0026600D">
        <w:rPr>
          <w:szCs w:val="18"/>
        </w:rPr>
        <w:t>…złotych brutto</w:t>
      </w:r>
      <w:r w:rsidR="0026600D">
        <w:rPr>
          <w:szCs w:val="18"/>
        </w:rPr>
        <w:t>,</w:t>
      </w:r>
    </w:p>
    <w:p w14:paraId="5117DFE2" w14:textId="77777777" w:rsidR="0026600D" w:rsidRPr="0026600D" w:rsidRDefault="0026600D" w:rsidP="00DE0ECF">
      <w:pPr>
        <w:spacing w:after="0" w:line="240" w:lineRule="auto"/>
        <w:ind w:left="360" w:hanging="567"/>
      </w:pPr>
    </w:p>
    <w:p w14:paraId="1BF4C223" w14:textId="77777777" w:rsidR="00697FBE" w:rsidRPr="0026600D" w:rsidRDefault="0026600D" w:rsidP="00DE0ECF">
      <w:pPr>
        <w:spacing w:after="0" w:line="240" w:lineRule="auto"/>
        <w:ind w:left="567" w:firstLine="0"/>
        <w:rPr>
          <w:rFonts w:ascii="Arial" w:hAnsi="Arial" w:cs="Arial"/>
          <w:i/>
          <w:sz w:val="16"/>
          <w:szCs w:val="16"/>
        </w:rPr>
      </w:pPr>
      <w:r>
        <w:rPr>
          <w:rFonts w:ascii="Arial" w:hAnsi="Arial" w:cs="Arial"/>
        </w:rPr>
        <w:t>(słownie:</w:t>
      </w:r>
      <w:r w:rsidR="00697FBE" w:rsidRPr="0026600D">
        <w:rPr>
          <w:rFonts w:ascii="Arial" w:hAnsi="Arial" w:cs="Arial"/>
        </w:rPr>
        <w:t>…………………………………………………………………………</w:t>
      </w:r>
      <w:r>
        <w:rPr>
          <w:rFonts w:ascii="Arial" w:hAnsi="Arial" w:cs="Arial"/>
        </w:rPr>
        <w:t>……</w:t>
      </w:r>
      <w:r w:rsidR="00697FBE" w:rsidRPr="0026600D">
        <w:rPr>
          <w:rFonts w:ascii="Arial" w:hAnsi="Arial" w:cs="Arial"/>
        </w:rPr>
        <w:t>…………..…</w:t>
      </w:r>
      <w:r w:rsidR="00151C5D" w:rsidRPr="0026600D">
        <w:rPr>
          <w:rFonts w:ascii="Arial" w:hAnsi="Arial" w:cs="Arial"/>
        </w:rPr>
        <w:t>….</w:t>
      </w:r>
      <w:r w:rsidR="000E3FDF" w:rsidRPr="0026600D">
        <w:rPr>
          <w:rFonts w:ascii="Arial" w:hAnsi="Arial" w:cs="Arial"/>
        </w:rPr>
        <w:t>……………….……)</w:t>
      </w:r>
      <w:r w:rsidR="00697FBE" w:rsidRPr="0026600D">
        <w:rPr>
          <w:rFonts w:ascii="Arial" w:hAnsi="Arial" w:cs="Arial"/>
        </w:rPr>
        <w:t xml:space="preserve">    </w:t>
      </w:r>
      <w:r w:rsidR="00697FBE" w:rsidRPr="0026600D">
        <w:rPr>
          <w:rFonts w:ascii="Arial" w:hAnsi="Arial" w:cs="Arial"/>
        </w:rPr>
        <w:br/>
      </w:r>
      <w:r w:rsidRPr="0026600D">
        <w:rPr>
          <w:rFonts w:ascii="Arial" w:hAnsi="Arial" w:cs="Arial"/>
          <w:i/>
          <w:sz w:val="16"/>
          <w:szCs w:val="16"/>
        </w:rPr>
        <w:t>(</w:t>
      </w:r>
      <w:r w:rsidR="00697FBE" w:rsidRPr="0026600D">
        <w:rPr>
          <w:rFonts w:ascii="Arial" w:hAnsi="Arial" w:cs="Arial"/>
          <w:i/>
          <w:sz w:val="16"/>
          <w:szCs w:val="16"/>
        </w:rPr>
        <w:t>powyższa kwota stanowi maksymalną wartość zobowiązania Zamawiającego wobec Wykonawcy za u</w:t>
      </w:r>
      <w:r w:rsidRPr="0026600D">
        <w:rPr>
          <w:rFonts w:ascii="Arial" w:hAnsi="Arial" w:cs="Arial"/>
          <w:i/>
          <w:sz w:val="16"/>
          <w:szCs w:val="16"/>
        </w:rPr>
        <w:t>sługi napraw środków transportu).</w:t>
      </w:r>
    </w:p>
    <w:p w14:paraId="17C874CF" w14:textId="77777777" w:rsidR="00BD4BA0" w:rsidRPr="00C652CA" w:rsidRDefault="00BD4BA0" w:rsidP="00DE0ECF">
      <w:pPr>
        <w:suppressAutoHyphens w:val="0"/>
        <w:spacing w:after="0" w:line="240" w:lineRule="auto"/>
        <w:ind w:left="567" w:hanging="567"/>
        <w:rPr>
          <w:rFonts w:ascii="Arial" w:hAnsi="Arial" w:cs="Arial"/>
        </w:rPr>
      </w:pPr>
    </w:p>
    <w:p w14:paraId="0035F69B" w14:textId="77777777" w:rsidR="00DE0ECF" w:rsidRDefault="00697FBE" w:rsidP="00DE0ECF">
      <w:pPr>
        <w:pStyle w:val="Akapitzlist"/>
        <w:numPr>
          <w:ilvl w:val="0"/>
          <w:numId w:val="25"/>
        </w:numPr>
        <w:spacing w:after="0" w:line="240" w:lineRule="auto"/>
        <w:ind w:left="567" w:hanging="567"/>
        <w:jc w:val="left"/>
      </w:pPr>
      <w:r w:rsidRPr="0026600D">
        <w:t>Stawkę za 1 roboczogodzinę ustala się na kwotę ........</w:t>
      </w:r>
      <w:r w:rsidR="00836767" w:rsidRPr="0026600D">
        <w:t>...........</w:t>
      </w:r>
      <w:r w:rsidRPr="0026600D">
        <w:t>.....</w:t>
      </w:r>
      <w:r w:rsidR="00DE0ECF">
        <w:t>.....</w:t>
      </w:r>
      <w:r w:rsidRPr="0026600D">
        <w:t>..................</w:t>
      </w:r>
      <w:r w:rsidR="00151C5D" w:rsidRPr="0026600D">
        <w:t>......</w:t>
      </w:r>
      <w:r w:rsidR="00DE0ECF">
        <w:t>........</w:t>
      </w:r>
      <w:r w:rsidR="00151C5D" w:rsidRPr="0026600D">
        <w:t>.........</w:t>
      </w:r>
      <w:r w:rsidRPr="0026600D">
        <w:t>..... złotych brutto</w:t>
      </w:r>
      <w:r w:rsidR="00DE0ECF">
        <w:t>,</w:t>
      </w:r>
      <w:r w:rsidRPr="0026600D">
        <w:t xml:space="preserve"> </w:t>
      </w:r>
    </w:p>
    <w:p w14:paraId="31423DC6" w14:textId="77777777" w:rsidR="00DE0ECF" w:rsidRDefault="00DE0ECF" w:rsidP="00DE0ECF">
      <w:pPr>
        <w:spacing w:after="0" w:line="240" w:lineRule="auto"/>
        <w:ind w:left="360" w:hanging="567"/>
        <w:jc w:val="left"/>
      </w:pPr>
    </w:p>
    <w:p w14:paraId="5548A7E0" w14:textId="77777777" w:rsidR="00697FBE" w:rsidRPr="00DE0ECF" w:rsidRDefault="00697FBE" w:rsidP="00DE0ECF">
      <w:pPr>
        <w:spacing w:after="0" w:line="240" w:lineRule="auto"/>
        <w:ind w:left="567" w:firstLine="0"/>
        <w:jc w:val="left"/>
        <w:rPr>
          <w:rFonts w:ascii="Arial" w:hAnsi="Arial" w:cs="Arial"/>
          <w:i/>
          <w:sz w:val="16"/>
          <w:szCs w:val="16"/>
        </w:rPr>
      </w:pPr>
      <w:r w:rsidRPr="00DE0ECF">
        <w:rPr>
          <w:rFonts w:ascii="Arial" w:hAnsi="Arial" w:cs="Arial"/>
        </w:rPr>
        <w:t>(słownie:............................................................................................................................</w:t>
      </w:r>
      <w:r w:rsidR="000E3FDF" w:rsidRPr="00DE0ECF">
        <w:rPr>
          <w:rFonts w:ascii="Arial" w:hAnsi="Arial" w:cs="Arial"/>
        </w:rPr>
        <w:t>........................</w:t>
      </w:r>
      <w:r w:rsidRPr="00DE0ECF">
        <w:rPr>
          <w:rFonts w:ascii="Arial" w:hAnsi="Arial" w:cs="Arial"/>
        </w:rPr>
        <w:t>..</w:t>
      </w:r>
      <w:r w:rsidR="000E3FDF" w:rsidRPr="00DE0ECF">
        <w:rPr>
          <w:rFonts w:ascii="Arial" w:hAnsi="Arial" w:cs="Arial"/>
        </w:rPr>
        <w:t>.............</w:t>
      </w:r>
      <w:r w:rsidRPr="00DE0ECF">
        <w:rPr>
          <w:rFonts w:ascii="Arial" w:hAnsi="Arial" w:cs="Arial"/>
        </w:rPr>
        <w:t xml:space="preserve">) </w:t>
      </w:r>
      <w:r w:rsidR="00DE0ECF" w:rsidRPr="00DE0ECF">
        <w:rPr>
          <w:rFonts w:ascii="Arial" w:hAnsi="Arial" w:cs="Arial"/>
          <w:i/>
          <w:sz w:val="16"/>
          <w:szCs w:val="16"/>
        </w:rPr>
        <w:t>(</w:t>
      </w:r>
      <w:r w:rsidRPr="00DE0ECF">
        <w:rPr>
          <w:rFonts w:ascii="Arial" w:hAnsi="Arial" w:cs="Arial"/>
          <w:i/>
          <w:sz w:val="16"/>
          <w:szCs w:val="16"/>
        </w:rPr>
        <w:t xml:space="preserve">zgodnie ze stawką określoną w formularzu ofertowym stanowiącym </w:t>
      </w:r>
      <w:r w:rsidR="003F22D8" w:rsidRPr="00DE0ECF">
        <w:rPr>
          <w:rFonts w:ascii="Arial" w:hAnsi="Arial" w:cs="Arial"/>
          <w:b/>
          <w:i/>
          <w:sz w:val="16"/>
          <w:szCs w:val="16"/>
        </w:rPr>
        <w:t>załącznik nr 3</w:t>
      </w:r>
      <w:r w:rsidRPr="00DE0ECF">
        <w:rPr>
          <w:rFonts w:ascii="Arial" w:hAnsi="Arial" w:cs="Arial"/>
          <w:b/>
          <w:i/>
          <w:sz w:val="16"/>
          <w:szCs w:val="16"/>
        </w:rPr>
        <w:t xml:space="preserve"> do umowy</w:t>
      </w:r>
      <w:r w:rsidR="00DE0ECF" w:rsidRPr="00DE0ECF">
        <w:rPr>
          <w:rFonts w:ascii="Arial" w:hAnsi="Arial" w:cs="Arial"/>
          <w:i/>
          <w:sz w:val="16"/>
          <w:szCs w:val="16"/>
        </w:rPr>
        <w:t>).</w:t>
      </w:r>
    </w:p>
    <w:p w14:paraId="5F5D2785" w14:textId="77777777" w:rsidR="002102E3" w:rsidRPr="00DE0ECF" w:rsidRDefault="002102E3" w:rsidP="002102E3">
      <w:pPr>
        <w:suppressAutoHyphens w:val="0"/>
        <w:spacing w:after="0" w:line="240" w:lineRule="auto"/>
        <w:ind w:left="0" w:firstLine="0"/>
        <w:jc w:val="left"/>
        <w:rPr>
          <w:rFonts w:ascii="Arial" w:hAnsi="Arial" w:cs="Arial"/>
          <w:i/>
          <w:sz w:val="16"/>
          <w:szCs w:val="16"/>
        </w:rPr>
      </w:pPr>
    </w:p>
    <w:p w14:paraId="13C20FC8" w14:textId="77777777" w:rsidR="00697FBE" w:rsidRPr="00DE0ECF" w:rsidRDefault="00697FBE" w:rsidP="00DE0ECF">
      <w:pPr>
        <w:pStyle w:val="Akapitzlist"/>
        <w:numPr>
          <w:ilvl w:val="0"/>
          <w:numId w:val="25"/>
        </w:numPr>
        <w:spacing w:after="0" w:line="240" w:lineRule="auto"/>
        <w:ind w:left="567" w:hanging="567"/>
        <w:jc w:val="left"/>
        <w:rPr>
          <w:b/>
          <w:i/>
          <w:sz w:val="16"/>
          <w:szCs w:val="16"/>
        </w:rPr>
      </w:pPr>
      <w:r w:rsidRPr="00DE0ECF">
        <w:t>Wysokość rabatu na części zamienne wyrażona w proc</w:t>
      </w:r>
      <w:r w:rsidR="00181606" w:rsidRPr="00DE0ECF">
        <w:t xml:space="preserve">entach </w:t>
      </w:r>
      <w:r w:rsidR="00836767" w:rsidRPr="00DE0ECF">
        <w:t xml:space="preserve"> wynosi </w:t>
      </w:r>
      <w:r w:rsidR="00181606" w:rsidRPr="00DE0ECF">
        <w:t>…………</w:t>
      </w:r>
      <w:r w:rsidR="00DE0ECF">
        <w:t>……….</w:t>
      </w:r>
      <w:r w:rsidR="00181606" w:rsidRPr="00DE0ECF">
        <w:t>…</w:t>
      </w:r>
      <w:r w:rsidR="00DE0ECF">
        <w:t>……</w:t>
      </w:r>
      <w:r w:rsidR="00181606" w:rsidRPr="00DE0ECF">
        <w:t>………</w:t>
      </w:r>
      <w:r w:rsidR="00DE0ECF">
        <w:t>…</w:t>
      </w:r>
      <w:r w:rsidR="00181606" w:rsidRPr="00DE0ECF">
        <w:t xml:space="preserve">…% </w:t>
      </w:r>
      <w:r w:rsidR="00DE0ECF">
        <w:t>,</w:t>
      </w:r>
      <w:r w:rsidR="00DE0ECF">
        <w:br/>
      </w:r>
      <w:r w:rsidR="00DE0ECF" w:rsidRPr="00DE0ECF">
        <w:rPr>
          <w:i/>
          <w:sz w:val="16"/>
          <w:szCs w:val="16"/>
        </w:rPr>
        <w:t xml:space="preserve">( </w:t>
      </w:r>
      <w:r w:rsidRPr="00DE0ECF">
        <w:rPr>
          <w:i/>
          <w:sz w:val="16"/>
          <w:szCs w:val="16"/>
        </w:rPr>
        <w:t xml:space="preserve">zgodnie z zaoferowanym procentem rabatu określonym w formularzu ofertowym stanowiącym </w:t>
      </w:r>
      <w:r w:rsidR="003F22D8" w:rsidRPr="00DE0ECF">
        <w:rPr>
          <w:b/>
          <w:i/>
          <w:sz w:val="16"/>
          <w:szCs w:val="16"/>
        </w:rPr>
        <w:t>załącznik nr 3</w:t>
      </w:r>
      <w:r w:rsidRPr="00DE0ECF">
        <w:rPr>
          <w:b/>
          <w:i/>
          <w:sz w:val="16"/>
          <w:szCs w:val="16"/>
        </w:rPr>
        <w:t xml:space="preserve"> </w:t>
      </w:r>
      <w:r w:rsidR="000E3FDF" w:rsidRPr="00DE0ECF">
        <w:rPr>
          <w:b/>
          <w:i/>
          <w:sz w:val="16"/>
          <w:szCs w:val="16"/>
        </w:rPr>
        <w:br/>
      </w:r>
      <w:r w:rsidR="00DE0ECF" w:rsidRPr="00DE0ECF">
        <w:rPr>
          <w:b/>
          <w:i/>
          <w:sz w:val="16"/>
          <w:szCs w:val="16"/>
        </w:rPr>
        <w:t>do umowy).</w:t>
      </w:r>
    </w:p>
    <w:p w14:paraId="16E425CE" w14:textId="77777777" w:rsidR="002102E3" w:rsidRPr="00C652CA" w:rsidRDefault="002102E3" w:rsidP="00DE0ECF">
      <w:pPr>
        <w:suppressAutoHyphens w:val="0"/>
        <w:spacing w:after="0" w:line="240" w:lineRule="auto"/>
        <w:ind w:left="0" w:firstLine="0"/>
        <w:rPr>
          <w:rFonts w:ascii="Arial" w:hAnsi="Arial" w:cs="Arial"/>
        </w:rPr>
      </w:pPr>
    </w:p>
    <w:p w14:paraId="498B0183" w14:textId="77777777" w:rsidR="00697FBE" w:rsidRPr="00DE0ECF" w:rsidRDefault="00697FBE" w:rsidP="00DE0ECF">
      <w:pPr>
        <w:pStyle w:val="Akapitzlist"/>
        <w:numPr>
          <w:ilvl w:val="0"/>
          <w:numId w:val="25"/>
        </w:numPr>
        <w:spacing w:after="0" w:line="240" w:lineRule="auto"/>
        <w:ind w:left="567" w:hanging="567"/>
        <w:rPr>
          <w:b/>
        </w:rPr>
      </w:pPr>
      <w:r w:rsidRPr="00DE0ECF">
        <w:t xml:space="preserve">Wykonawcy nie będzie przysługiwały żadne roszczenia wobec Zamawiającego w przypadku, gdy </w:t>
      </w:r>
      <w:r w:rsidR="005E1B0A" w:rsidRPr="00DE0ECF">
        <w:t xml:space="preserve"> ł</w:t>
      </w:r>
      <w:r w:rsidRPr="00DE0ECF">
        <w:t xml:space="preserve">ączne wynagrodzenie za realizację umowy będzie niższe od wynagrodzenia maksymalnego, o którym mowa </w:t>
      </w:r>
      <w:r w:rsidR="002A3FC4" w:rsidRPr="00DE0ECF">
        <w:br/>
      </w:r>
      <w:r w:rsidRPr="00DE0ECF">
        <w:t xml:space="preserve">w </w:t>
      </w:r>
      <w:r w:rsidR="00EC3410" w:rsidRPr="00DE0ECF">
        <w:rPr>
          <w:b/>
        </w:rPr>
        <w:t>§</w:t>
      </w:r>
      <w:r w:rsidR="00BD4BA0" w:rsidRPr="00DE0ECF">
        <w:rPr>
          <w:b/>
        </w:rPr>
        <w:t xml:space="preserve"> </w:t>
      </w:r>
      <w:r w:rsidR="00EC3410" w:rsidRPr="00DE0ECF">
        <w:rPr>
          <w:b/>
        </w:rPr>
        <w:t>8 ust.</w:t>
      </w:r>
      <w:r w:rsidR="00467CFB" w:rsidRPr="00DE0ECF">
        <w:rPr>
          <w:b/>
        </w:rPr>
        <w:t xml:space="preserve"> </w:t>
      </w:r>
      <w:r w:rsidR="00DE0ECF">
        <w:rPr>
          <w:b/>
        </w:rPr>
        <w:t>1</w:t>
      </w:r>
      <w:r w:rsidRPr="00DE0ECF">
        <w:rPr>
          <w:b/>
        </w:rPr>
        <w:t>.</w:t>
      </w:r>
    </w:p>
    <w:p w14:paraId="74C5E8D6" w14:textId="77777777" w:rsidR="002102E3" w:rsidRPr="00DE0ECF" w:rsidRDefault="002102E3" w:rsidP="00DE0ECF">
      <w:pPr>
        <w:suppressAutoHyphens w:val="0"/>
        <w:spacing w:after="0" w:line="240" w:lineRule="auto"/>
        <w:ind w:left="567" w:hanging="567"/>
        <w:jc w:val="left"/>
        <w:rPr>
          <w:rFonts w:ascii="Arial" w:hAnsi="Arial" w:cs="Arial"/>
          <w:b/>
        </w:rPr>
      </w:pPr>
    </w:p>
    <w:p w14:paraId="6782494F" w14:textId="77777777" w:rsidR="00697FBE" w:rsidRPr="00DE0ECF" w:rsidRDefault="00697FBE" w:rsidP="00DE0ECF">
      <w:pPr>
        <w:pStyle w:val="Akapitzlist"/>
        <w:numPr>
          <w:ilvl w:val="0"/>
          <w:numId w:val="25"/>
        </w:numPr>
        <w:spacing w:after="0" w:line="240" w:lineRule="auto"/>
        <w:ind w:left="567" w:hanging="567"/>
        <w:rPr>
          <w:szCs w:val="18"/>
        </w:rPr>
      </w:pPr>
      <w:r w:rsidRPr="00DE0ECF">
        <w:rPr>
          <w:szCs w:val="18"/>
        </w:rPr>
        <w:t>Podstawą do zapłaty będzie prawidłowo wystawiona faktura VAT obejmująca nr zlecenia na wykonaną usługę według stawki roboczogodziny wraz z  wykaze</w:t>
      </w:r>
      <w:r w:rsidR="00EB6A2C" w:rsidRPr="00DE0ECF">
        <w:rPr>
          <w:szCs w:val="18"/>
        </w:rPr>
        <w:t xml:space="preserve">m </w:t>
      </w:r>
      <w:r w:rsidR="003F22D8" w:rsidRPr="00DE0ECF">
        <w:rPr>
          <w:szCs w:val="18"/>
        </w:rPr>
        <w:t xml:space="preserve">części zamiennych </w:t>
      </w:r>
      <w:r w:rsidRPr="00DE0ECF">
        <w:rPr>
          <w:szCs w:val="18"/>
        </w:rPr>
        <w:t xml:space="preserve"> wykorzystanych do naprawy daneg</w:t>
      </w:r>
      <w:r w:rsidR="00FC4B90" w:rsidRPr="00DE0ECF">
        <w:rPr>
          <w:szCs w:val="18"/>
        </w:rPr>
        <w:t>o sprzętu transportowego</w:t>
      </w:r>
      <w:r w:rsidRPr="00DE0ECF">
        <w:rPr>
          <w:szCs w:val="18"/>
        </w:rPr>
        <w:t xml:space="preserve"> z pomniejszoną kwotą brutto o zaoferowany w ofercie rabat procentowy przez Wykonawcę.</w:t>
      </w:r>
    </w:p>
    <w:p w14:paraId="0C434760" w14:textId="77777777" w:rsidR="002102E3" w:rsidRPr="00DE0ECF" w:rsidRDefault="002102E3" w:rsidP="00DE0ECF">
      <w:pPr>
        <w:suppressAutoHyphens w:val="0"/>
        <w:spacing w:after="0" w:line="240" w:lineRule="auto"/>
        <w:ind w:left="567" w:hanging="567"/>
        <w:rPr>
          <w:rFonts w:ascii="Arial" w:hAnsi="Arial" w:cs="Arial"/>
          <w:color w:val="000000"/>
        </w:rPr>
      </w:pPr>
    </w:p>
    <w:p w14:paraId="0C15E207" w14:textId="77777777" w:rsidR="00697FBE" w:rsidRPr="00DE0ECF" w:rsidRDefault="00697FBE" w:rsidP="00DE0ECF">
      <w:pPr>
        <w:pStyle w:val="NormalnyWeb"/>
        <w:numPr>
          <w:ilvl w:val="0"/>
          <w:numId w:val="25"/>
        </w:numPr>
        <w:spacing w:before="0" w:after="0" w:line="240" w:lineRule="auto"/>
        <w:ind w:left="567" w:hanging="567"/>
        <w:rPr>
          <w:rFonts w:ascii="Arial" w:hAnsi="Arial" w:cs="Arial"/>
          <w:color w:val="000000"/>
          <w:szCs w:val="18"/>
        </w:rPr>
      </w:pPr>
      <w:r w:rsidRPr="00DE0ECF">
        <w:rPr>
          <w:rFonts w:ascii="Arial" w:hAnsi="Arial" w:cs="Arial"/>
          <w:szCs w:val="18"/>
        </w:rPr>
        <w:t>Wykonawca zobowiązany jest do</w:t>
      </w:r>
      <w:r w:rsidRPr="00DE0ECF">
        <w:rPr>
          <w:rFonts w:ascii="Arial" w:hAnsi="Arial" w:cs="Arial"/>
          <w:color w:val="801900"/>
          <w:szCs w:val="18"/>
        </w:rPr>
        <w:t xml:space="preserve"> </w:t>
      </w:r>
      <w:r w:rsidRPr="00DE0ECF">
        <w:rPr>
          <w:rFonts w:ascii="Arial" w:hAnsi="Arial" w:cs="Arial"/>
          <w:color w:val="000000"/>
          <w:szCs w:val="18"/>
        </w:rPr>
        <w:t xml:space="preserve">wystawiania do każdego zrealizowanego zlecenia jednej faktury VAT. </w:t>
      </w:r>
      <w:r w:rsidR="000E3FDF" w:rsidRPr="00DE0ECF">
        <w:rPr>
          <w:rFonts w:ascii="Arial" w:hAnsi="Arial" w:cs="Arial"/>
          <w:color w:val="000000"/>
          <w:szCs w:val="18"/>
        </w:rPr>
        <w:br/>
      </w:r>
      <w:r w:rsidRPr="00DE0ECF">
        <w:rPr>
          <w:rFonts w:ascii="Arial" w:hAnsi="Arial" w:cs="Arial"/>
          <w:color w:val="000000"/>
          <w:szCs w:val="18"/>
        </w:rPr>
        <w:t>Nie dopuszcza się wystawiania jednej faktury VAT do kilku zrealizowanych zleceń.</w:t>
      </w:r>
    </w:p>
    <w:p w14:paraId="3E8CEA34" w14:textId="77777777" w:rsidR="002102E3" w:rsidRPr="00DE0ECF" w:rsidRDefault="002102E3" w:rsidP="00DE0ECF">
      <w:pPr>
        <w:pStyle w:val="NormalnyWeb"/>
        <w:spacing w:before="0" w:after="0" w:line="240" w:lineRule="auto"/>
        <w:rPr>
          <w:rFonts w:ascii="Arial" w:hAnsi="Arial" w:cs="Arial"/>
          <w:color w:val="000000"/>
          <w:szCs w:val="18"/>
        </w:rPr>
      </w:pPr>
    </w:p>
    <w:p w14:paraId="3F01A78E" w14:textId="77777777" w:rsidR="00697FBE" w:rsidRPr="00DE0ECF" w:rsidRDefault="00697FBE" w:rsidP="00DE0ECF">
      <w:pPr>
        <w:pStyle w:val="Akapitzlist"/>
        <w:numPr>
          <w:ilvl w:val="0"/>
          <w:numId w:val="25"/>
        </w:numPr>
        <w:spacing w:after="0" w:line="240" w:lineRule="auto"/>
        <w:ind w:left="567" w:hanging="567"/>
        <w:rPr>
          <w:szCs w:val="18"/>
        </w:rPr>
      </w:pPr>
      <w:r w:rsidRPr="00DE0ECF">
        <w:rPr>
          <w:szCs w:val="18"/>
        </w:rPr>
        <w:lastRenderedPageBreak/>
        <w:t xml:space="preserve">Należność za wykonaną usługę zostanie zapłacona przez Zamawiającego przelewem na konto Wykonawcy </w:t>
      </w:r>
      <w:r w:rsidR="000E3FDF" w:rsidRPr="00DE0ECF">
        <w:rPr>
          <w:szCs w:val="18"/>
        </w:rPr>
        <w:br/>
      </w:r>
      <w:r w:rsidRPr="00DE0ECF">
        <w:rPr>
          <w:szCs w:val="18"/>
        </w:rPr>
        <w:t>w terminie 30 dni od daty otrzymania prawidłowo wystawionej i nie budzącej zastrzeżeń (merytorycznych, formalnych bądź rachunkowych) faktury. Za dzień zapłaty uważa się dzień obciążenia rachunku bankowego Zamawiającego przez bank.</w:t>
      </w:r>
    </w:p>
    <w:p w14:paraId="3D85C42F" w14:textId="77777777" w:rsidR="00697FBE" w:rsidRPr="00C652CA" w:rsidRDefault="00697FBE" w:rsidP="00C652CA">
      <w:pPr>
        <w:spacing w:after="0" w:line="240" w:lineRule="auto"/>
        <w:ind w:left="567" w:hanging="567"/>
        <w:rPr>
          <w:rFonts w:ascii="Arial" w:hAnsi="Arial" w:cs="Arial"/>
        </w:rPr>
      </w:pPr>
    </w:p>
    <w:p w14:paraId="4FC4117F" w14:textId="77777777" w:rsidR="00697FBE" w:rsidRPr="00C652CA" w:rsidRDefault="00697FBE" w:rsidP="00C652CA">
      <w:pPr>
        <w:spacing w:after="0" w:line="240" w:lineRule="auto"/>
        <w:ind w:left="567" w:hanging="567"/>
        <w:jc w:val="center"/>
        <w:rPr>
          <w:rFonts w:ascii="Arial" w:hAnsi="Arial" w:cs="Arial"/>
          <w:b/>
        </w:rPr>
      </w:pPr>
      <w:r w:rsidRPr="00C652CA">
        <w:rPr>
          <w:rFonts w:ascii="Arial" w:hAnsi="Arial" w:cs="Arial"/>
          <w:b/>
        </w:rPr>
        <w:t>§ 9</w:t>
      </w:r>
    </w:p>
    <w:p w14:paraId="2FE0077C" w14:textId="77777777" w:rsidR="00697FBE" w:rsidRPr="00C652CA" w:rsidRDefault="00697FBE" w:rsidP="00C652CA">
      <w:pPr>
        <w:spacing w:after="0" w:line="240" w:lineRule="auto"/>
        <w:ind w:left="567" w:hanging="567"/>
        <w:jc w:val="center"/>
        <w:rPr>
          <w:rFonts w:ascii="Arial" w:hAnsi="Arial" w:cs="Arial"/>
        </w:rPr>
      </w:pPr>
      <w:r w:rsidRPr="00C652CA">
        <w:rPr>
          <w:rFonts w:ascii="Arial" w:hAnsi="Arial" w:cs="Arial"/>
          <w:b/>
        </w:rPr>
        <w:t>Kary umowne, odstąpienie i wypowiedzenie umowy</w:t>
      </w:r>
    </w:p>
    <w:p w14:paraId="408BEB6D" w14:textId="77777777" w:rsidR="00697FBE" w:rsidRPr="00C652CA" w:rsidRDefault="00697FBE" w:rsidP="00C652CA">
      <w:pPr>
        <w:spacing w:after="0" w:line="240" w:lineRule="auto"/>
        <w:ind w:left="567" w:hanging="567"/>
        <w:jc w:val="center"/>
        <w:rPr>
          <w:rFonts w:ascii="Arial" w:hAnsi="Arial" w:cs="Arial"/>
        </w:rPr>
      </w:pPr>
    </w:p>
    <w:p w14:paraId="52D38419" w14:textId="77777777" w:rsidR="00697FBE" w:rsidRPr="00C652CA" w:rsidRDefault="00697FBE" w:rsidP="007B4E27">
      <w:pPr>
        <w:pStyle w:val="NormalnyWeb"/>
        <w:numPr>
          <w:ilvl w:val="0"/>
          <w:numId w:val="8"/>
        </w:numPr>
        <w:spacing w:before="0" w:after="0" w:line="240" w:lineRule="auto"/>
        <w:ind w:left="567" w:hanging="567"/>
        <w:rPr>
          <w:rFonts w:ascii="Arial" w:hAnsi="Arial" w:cs="Arial"/>
          <w:szCs w:val="18"/>
        </w:rPr>
      </w:pPr>
      <w:r w:rsidRPr="00C652CA">
        <w:rPr>
          <w:rFonts w:ascii="Arial" w:hAnsi="Arial" w:cs="Arial"/>
          <w:szCs w:val="18"/>
        </w:rPr>
        <w:t xml:space="preserve">Wykonawca zapłaci Zamawiającemu za niewykonanie lub nienależyte wykonanie umowy odszkodowanie </w:t>
      </w:r>
      <w:r w:rsidR="000E3FDF">
        <w:rPr>
          <w:rFonts w:ascii="Arial" w:hAnsi="Arial" w:cs="Arial"/>
          <w:szCs w:val="18"/>
        </w:rPr>
        <w:br/>
      </w:r>
      <w:r w:rsidRPr="00C652CA">
        <w:rPr>
          <w:rFonts w:ascii="Arial" w:hAnsi="Arial" w:cs="Arial"/>
          <w:szCs w:val="18"/>
        </w:rPr>
        <w:t xml:space="preserve">w formie kar umownych z następujących tytułów oraz w następujących wysokościach: </w:t>
      </w:r>
    </w:p>
    <w:p w14:paraId="177F8236" w14:textId="77777777" w:rsidR="005C6CE7" w:rsidRPr="00C652CA" w:rsidRDefault="005C6CE7" w:rsidP="00C652CA">
      <w:pPr>
        <w:pStyle w:val="NormalnyWeb"/>
        <w:spacing w:before="0" w:after="0" w:line="240" w:lineRule="auto"/>
        <w:rPr>
          <w:rFonts w:ascii="Arial" w:hAnsi="Arial" w:cs="Arial"/>
          <w:szCs w:val="18"/>
        </w:rPr>
      </w:pPr>
    </w:p>
    <w:p w14:paraId="11B2FDE7" w14:textId="77777777" w:rsidR="00697FBE" w:rsidRDefault="00697FBE"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 xml:space="preserve">w przypadku niezłożenia kosztorysu w terminie określonym </w:t>
      </w:r>
      <w:r w:rsidRPr="002102E3">
        <w:rPr>
          <w:rFonts w:ascii="Arial" w:hAnsi="Arial" w:cs="Arial"/>
          <w:b/>
          <w:szCs w:val="18"/>
        </w:rPr>
        <w:t>w § 4 ust. 1 pkt 3)</w:t>
      </w:r>
      <w:r w:rsidR="00B053BF">
        <w:rPr>
          <w:rFonts w:ascii="Arial" w:hAnsi="Arial" w:cs="Arial"/>
          <w:b/>
          <w:szCs w:val="18"/>
        </w:rPr>
        <w:t>,</w:t>
      </w:r>
      <w:r w:rsidRPr="002102E3">
        <w:rPr>
          <w:rFonts w:ascii="Arial" w:hAnsi="Arial" w:cs="Arial"/>
          <w:szCs w:val="18"/>
        </w:rPr>
        <w:t xml:space="preserve"> Wykonawca zapłaci</w:t>
      </w:r>
      <w:r w:rsidR="00501454" w:rsidRPr="002102E3">
        <w:rPr>
          <w:rFonts w:ascii="Arial" w:hAnsi="Arial" w:cs="Arial"/>
          <w:szCs w:val="18"/>
        </w:rPr>
        <w:t xml:space="preserve"> </w:t>
      </w:r>
      <w:r w:rsidRPr="002102E3">
        <w:rPr>
          <w:rFonts w:ascii="Arial" w:hAnsi="Arial" w:cs="Arial"/>
          <w:szCs w:val="18"/>
        </w:rPr>
        <w:t>na rzecz Zamawiają</w:t>
      </w:r>
      <w:r w:rsidR="00836767" w:rsidRPr="002102E3">
        <w:rPr>
          <w:rFonts w:ascii="Arial" w:hAnsi="Arial" w:cs="Arial"/>
          <w:szCs w:val="18"/>
        </w:rPr>
        <w:t xml:space="preserve">cego karę umowną w wysokości </w:t>
      </w:r>
      <w:r w:rsidR="00836767" w:rsidRPr="002102E3">
        <w:rPr>
          <w:rFonts w:ascii="Arial" w:hAnsi="Arial" w:cs="Arial"/>
          <w:b/>
          <w:szCs w:val="18"/>
        </w:rPr>
        <w:t>100</w:t>
      </w:r>
      <w:r w:rsidRPr="002102E3">
        <w:rPr>
          <w:rFonts w:ascii="Arial" w:hAnsi="Arial" w:cs="Arial"/>
          <w:b/>
          <w:szCs w:val="18"/>
        </w:rPr>
        <w:t xml:space="preserve"> złotych brutto</w:t>
      </w:r>
      <w:r w:rsidRPr="002102E3">
        <w:rPr>
          <w:rFonts w:ascii="Arial" w:hAnsi="Arial" w:cs="Arial"/>
          <w:szCs w:val="18"/>
        </w:rPr>
        <w:t xml:space="preserve"> za każdy rozp</w:t>
      </w:r>
      <w:r w:rsidR="00BD4B60" w:rsidRPr="002102E3">
        <w:rPr>
          <w:rFonts w:ascii="Arial" w:hAnsi="Arial" w:cs="Arial"/>
          <w:szCs w:val="18"/>
        </w:rPr>
        <w:t>oczęty dzień roboczy zwłoki.</w:t>
      </w:r>
    </w:p>
    <w:p w14:paraId="1AC347CF" w14:textId="77777777" w:rsidR="002102E3" w:rsidRPr="002102E3" w:rsidRDefault="002102E3" w:rsidP="002102E3">
      <w:pPr>
        <w:pStyle w:val="NormalnyWeb"/>
        <w:spacing w:before="0" w:after="0" w:line="240" w:lineRule="auto"/>
        <w:ind w:left="720" w:firstLine="0"/>
        <w:rPr>
          <w:rFonts w:ascii="Arial" w:hAnsi="Arial" w:cs="Arial"/>
          <w:szCs w:val="18"/>
        </w:rPr>
      </w:pPr>
    </w:p>
    <w:p w14:paraId="50A68F37" w14:textId="77777777" w:rsidR="00CB1590" w:rsidRDefault="00D67F2D"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w przypadku niewykonania usługi</w:t>
      </w:r>
      <w:r w:rsidR="00697FBE" w:rsidRPr="002102E3">
        <w:rPr>
          <w:rFonts w:ascii="Arial" w:hAnsi="Arial" w:cs="Arial"/>
          <w:szCs w:val="18"/>
        </w:rPr>
        <w:t xml:space="preserve"> w terminie określonym odpowiednio </w:t>
      </w:r>
      <w:r w:rsidR="00697FBE" w:rsidRPr="002102E3">
        <w:rPr>
          <w:rFonts w:ascii="Arial" w:hAnsi="Arial" w:cs="Arial"/>
          <w:b/>
          <w:szCs w:val="18"/>
        </w:rPr>
        <w:t xml:space="preserve">w </w:t>
      </w:r>
      <w:r w:rsidR="00467CFB" w:rsidRPr="002102E3">
        <w:rPr>
          <w:rFonts w:ascii="Arial" w:hAnsi="Arial" w:cs="Arial"/>
          <w:b/>
          <w:szCs w:val="18"/>
        </w:rPr>
        <w:t>§</w:t>
      </w:r>
      <w:r w:rsidR="00B053BF">
        <w:rPr>
          <w:rFonts w:ascii="Arial" w:hAnsi="Arial" w:cs="Arial"/>
          <w:b/>
          <w:szCs w:val="18"/>
        </w:rPr>
        <w:t xml:space="preserve"> </w:t>
      </w:r>
      <w:r w:rsidR="00467CFB" w:rsidRPr="002102E3">
        <w:rPr>
          <w:rFonts w:ascii="Arial" w:hAnsi="Arial" w:cs="Arial"/>
          <w:b/>
          <w:szCs w:val="18"/>
        </w:rPr>
        <w:t>4 ust.1 pkt</w:t>
      </w:r>
      <w:r w:rsidR="00341019">
        <w:rPr>
          <w:rFonts w:ascii="Arial" w:hAnsi="Arial" w:cs="Arial"/>
          <w:b/>
          <w:szCs w:val="18"/>
        </w:rPr>
        <w:t xml:space="preserve"> 14</w:t>
      </w:r>
      <w:r w:rsidR="00697FBE" w:rsidRPr="002102E3">
        <w:rPr>
          <w:rFonts w:ascii="Arial" w:hAnsi="Arial" w:cs="Arial"/>
          <w:b/>
          <w:szCs w:val="18"/>
        </w:rPr>
        <w:t>),</w:t>
      </w:r>
      <w:r w:rsidR="00697FBE" w:rsidRPr="002102E3">
        <w:rPr>
          <w:rFonts w:ascii="Arial" w:hAnsi="Arial" w:cs="Arial"/>
          <w:szCs w:val="18"/>
        </w:rPr>
        <w:t xml:space="preserve"> </w:t>
      </w:r>
      <w:r w:rsidR="00CB1590" w:rsidRPr="002102E3">
        <w:rPr>
          <w:rFonts w:ascii="Arial" w:hAnsi="Arial" w:cs="Arial"/>
          <w:szCs w:val="18"/>
        </w:rPr>
        <w:t xml:space="preserve">Wykonawca zapłaci na rzecz Zamawiającego karę umowną w wysokości </w:t>
      </w:r>
      <w:r w:rsidR="00CB1590" w:rsidRPr="002102E3">
        <w:rPr>
          <w:rFonts w:ascii="Arial" w:hAnsi="Arial" w:cs="Arial"/>
          <w:b/>
          <w:szCs w:val="18"/>
        </w:rPr>
        <w:t>100 złotych brutto</w:t>
      </w:r>
      <w:r w:rsidR="00CB1590" w:rsidRPr="002102E3">
        <w:rPr>
          <w:rFonts w:ascii="Arial" w:hAnsi="Arial" w:cs="Arial"/>
          <w:szCs w:val="18"/>
        </w:rPr>
        <w:t xml:space="preserve"> za każdy rozpoczęty dzień roboczy zwłoki.</w:t>
      </w:r>
    </w:p>
    <w:p w14:paraId="20D1019B" w14:textId="77777777" w:rsidR="002102E3" w:rsidRPr="002102E3" w:rsidRDefault="002102E3" w:rsidP="002102E3">
      <w:pPr>
        <w:pStyle w:val="NormalnyWeb"/>
        <w:spacing w:before="0" w:after="0" w:line="240" w:lineRule="auto"/>
        <w:ind w:left="720" w:firstLine="0"/>
        <w:rPr>
          <w:rFonts w:ascii="Arial" w:hAnsi="Arial" w:cs="Arial"/>
          <w:szCs w:val="18"/>
        </w:rPr>
      </w:pPr>
    </w:p>
    <w:p w14:paraId="0D375BDF" w14:textId="77777777" w:rsidR="00CB1590" w:rsidRDefault="00467CFB"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w</w:t>
      </w:r>
      <w:r w:rsidR="00CB1590" w:rsidRPr="002102E3">
        <w:rPr>
          <w:rFonts w:ascii="Arial" w:hAnsi="Arial" w:cs="Arial"/>
          <w:szCs w:val="18"/>
        </w:rPr>
        <w:t xml:space="preserve"> przypadku odmowy przyjęcia wykonanej usługi przez Zamawiającego</w:t>
      </w:r>
      <w:r w:rsidRPr="002102E3">
        <w:rPr>
          <w:rFonts w:ascii="Arial" w:hAnsi="Arial" w:cs="Arial"/>
          <w:szCs w:val="18"/>
        </w:rPr>
        <w:t xml:space="preserve"> zgodne </w:t>
      </w:r>
      <w:r w:rsidR="00341019">
        <w:rPr>
          <w:rFonts w:ascii="Arial" w:hAnsi="Arial" w:cs="Arial"/>
          <w:b/>
          <w:szCs w:val="18"/>
        </w:rPr>
        <w:t>z  §</w:t>
      </w:r>
      <w:r w:rsidR="00B053BF">
        <w:rPr>
          <w:rFonts w:ascii="Arial" w:hAnsi="Arial" w:cs="Arial"/>
          <w:b/>
          <w:szCs w:val="18"/>
        </w:rPr>
        <w:t xml:space="preserve"> </w:t>
      </w:r>
      <w:r w:rsidR="00341019">
        <w:rPr>
          <w:rFonts w:ascii="Arial" w:hAnsi="Arial" w:cs="Arial"/>
          <w:b/>
          <w:szCs w:val="18"/>
        </w:rPr>
        <w:t>4 ust.1 pkt 21)</w:t>
      </w:r>
      <w:r w:rsidR="00CB1590" w:rsidRPr="002102E3">
        <w:rPr>
          <w:rFonts w:ascii="Arial" w:hAnsi="Arial" w:cs="Arial"/>
          <w:b/>
          <w:szCs w:val="18"/>
        </w:rPr>
        <w:t>,</w:t>
      </w:r>
      <w:r w:rsidR="00CB1590" w:rsidRPr="002102E3">
        <w:rPr>
          <w:rFonts w:ascii="Arial" w:hAnsi="Arial" w:cs="Arial"/>
          <w:szCs w:val="18"/>
        </w:rPr>
        <w:t xml:space="preserve"> będzie traktowane jako brak realizacji zlecenia, Wykonawca zapłaci na rzecz Zamawiającego karę umowną </w:t>
      </w:r>
      <w:r w:rsidR="007B4E27">
        <w:rPr>
          <w:rFonts w:ascii="Arial" w:hAnsi="Arial" w:cs="Arial"/>
          <w:szCs w:val="18"/>
        </w:rPr>
        <w:br/>
      </w:r>
      <w:r w:rsidR="00CB1590" w:rsidRPr="002102E3">
        <w:rPr>
          <w:rFonts w:ascii="Arial" w:hAnsi="Arial" w:cs="Arial"/>
          <w:szCs w:val="18"/>
        </w:rPr>
        <w:t xml:space="preserve">w wysokości </w:t>
      </w:r>
      <w:r w:rsidR="00CB1590" w:rsidRPr="00341019">
        <w:rPr>
          <w:rFonts w:ascii="Arial" w:hAnsi="Arial" w:cs="Arial"/>
          <w:b/>
          <w:szCs w:val="18"/>
        </w:rPr>
        <w:t>100 złotych brutto</w:t>
      </w:r>
      <w:r w:rsidR="00CB1590" w:rsidRPr="002102E3">
        <w:rPr>
          <w:rFonts w:ascii="Arial" w:hAnsi="Arial" w:cs="Arial"/>
          <w:szCs w:val="18"/>
        </w:rPr>
        <w:t xml:space="preserve"> za każdy rozpoczęty dzień roboczy zwłoki.</w:t>
      </w:r>
    </w:p>
    <w:p w14:paraId="1FCC3535" w14:textId="77777777" w:rsidR="002102E3" w:rsidRPr="002102E3" w:rsidRDefault="002102E3" w:rsidP="002102E3">
      <w:pPr>
        <w:pStyle w:val="NormalnyWeb"/>
        <w:spacing w:before="0" w:after="0" w:line="240" w:lineRule="auto"/>
        <w:ind w:left="720" w:firstLine="0"/>
        <w:rPr>
          <w:rFonts w:ascii="Arial" w:hAnsi="Arial" w:cs="Arial"/>
          <w:szCs w:val="18"/>
        </w:rPr>
      </w:pPr>
    </w:p>
    <w:p w14:paraId="7821F8C2" w14:textId="77777777" w:rsidR="00697FBE" w:rsidRDefault="00697FBE"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 xml:space="preserve">w przypadku nie usunięcia usterek reklamowanej usługi zgodnie terminem określonym </w:t>
      </w:r>
      <w:r w:rsidRPr="002102E3">
        <w:rPr>
          <w:rFonts w:ascii="Arial" w:hAnsi="Arial" w:cs="Arial"/>
          <w:b/>
          <w:szCs w:val="18"/>
        </w:rPr>
        <w:t>w §</w:t>
      </w:r>
      <w:r w:rsidR="00B053BF">
        <w:rPr>
          <w:rFonts w:ascii="Arial" w:hAnsi="Arial" w:cs="Arial"/>
          <w:b/>
          <w:szCs w:val="18"/>
        </w:rPr>
        <w:t xml:space="preserve"> </w:t>
      </w:r>
      <w:r w:rsidRPr="002102E3">
        <w:rPr>
          <w:rFonts w:ascii="Arial" w:hAnsi="Arial" w:cs="Arial"/>
          <w:b/>
          <w:szCs w:val="18"/>
        </w:rPr>
        <w:t>7 ust. 8,</w:t>
      </w:r>
      <w:r w:rsidRPr="002102E3">
        <w:rPr>
          <w:rFonts w:ascii="Arial" w:hAnsi="Arial" w:cs="Arial"/>
          <w:szCs w:val="18"/>
        </w:rPr>
        <w:t xml:space="preserve"> Zamawiający obciąży Wykonawcę karą umowną </w:t>
      </w:r>
      <w:r w:rsidR="00341019">
        <w:rPr>
          <w:rFonts w:ascii="Arial" w:hAnsi="Arial" w:cs="Arial"/>
          <w:szCs w:val="18"/>
        </w:rPr>
        <w:t xml:space="preserve">w wysokości </w:t>
      </w:r>
      <w:r w:rsidRPr="00341019">
        <w:rPr>
          <w:rFonts w:ascii="Arial" w:hAnsi="Arial" w:cs="Arial"/>
          <w:b/>
          <w:szCs w:val="18"/>
        </w:rPr>
        <w:t>100 złotych brutto</w:t>
      </w:r>
      <w:r w:rsidRPr="002102E3">
        <w:rPr>
          <w:rFonts w:ascii="Arial" w:hAnsi="Arial" w:cs="Arial"/>
          <w:szCs w:val="18"/>
        </w:rPr>
        <w:t xml:space="preserve"> z</w:t>
      </w:r>
      <w:r w:rsidR="00D67F2D" w:rsidRPr="002102E3">
        <w:rPr>
          <w:rFonts w:ascii="Arial" w:hAnsi="Arial" w:cs="Arial"/>
          <w:szCs w:val="18"/>
        </w:rPr>
        <w:t>a każdy dzień roboczy zwłoki</w:t>
      </w:r>
      <w:r w:rsidRPr="002102E3">
        <w:rPr>
          <w:rFonts w:ascii="Arial" w:hAnsi="Arial" w:cs="Arial"/>
          <w:szCs w:val="18"/>
        </w:rPr>
        <w:t>.</w:t>
      </w:r>
    </w:p>
    <w:p w14:paraId="4A5127C2" w14:textId="77777777" w:rsidR="002102E3" w:rsidRPr="002102E3" w:rsidRDefault="002102E3" w:rsidP="002102E3">
      <w:pPr>
        <w:pStyle w:val="NormalnyWeb"/>
        <w:spacing w:before="0" w:after="0" w:line="240" w:lineRule="auto"/>
        <w:ind w:left="720" w:firstLine="0"/>
        <w:rPr>
          <w:rFonts w:ascii="Arial" w:hAnsi="Arial" w:cs="Arial"/>
          <w:szCs w:val="18"/>
        </w:rPr>
      </w:pPr>
    </w:p>
    <w:p w14:paraId="266F0BEE" w14:textId="77777777" w:rsidR="00465DB7" w:rsidRDefault="00465DB7"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 xml:space="preserve">w przypadku zwłoki w usunięciu wadliwie wykonanej usługi zgodnie z terminami określonymi </w:t>
      </w:r>
      <w:r w:rsidRPr="002102E3">
        <w:rPr>
          <w:rFonts w:ascii="Arial" w:hAnsi="Arial" w:cs="Arial"/>
          <w:b/>
          <w:szCs w:val="18"/>
        </w:rPr>
        <w:t>w §</w:t>
      </w:r>
      <w:r w:rsidR="00B053BF">
        <w:rPr>
          <w:rFonts w:ascii="Arial" w:hAnsi="Arial" w:cs="Arial"/>
          <w:b/>
          <w:szCs w:val="18"/>
        </w:rPr>
        <w:t xml:space="preserve"> </w:t>
      </w:r>
      <w:r w:rsidRPr="002102E3">
        <w:rPr>
          <w:rFonts w:ascii="Arial" w:hAnsi="Arial" w:cs="Arial"/>
          <w:b/>
          <w:szCs w:val="18"/>
        </w:rPr>
        <w:t>7 ust. 9 i 11</w:t>
      </w:r>
      <w:r w:rsidRPr="002102E3">
        <w:rPr>
          <w:rFonts w:ascii="Arial" w:hAnsi="Arial" w:cs="Arial"/>
          <w:szCs w:val="18"/>
        </w:rPr>
        <w:t xml:space="preserve"> Zamawiający obciąży Wykonawcę karą umowną w wysokości </w:t>
      </w:r>
      <w:r w:rsidRPr="00341019">
        <w:rPr>
          <w:rFonts w:ascii="Arial" w:hAnsi="Arial" w:cs="Arial"/>
          <w:b/>
          <w:szCs w:val="18"/>
        </w:rPr>
        <w:t>100 zł brutto</w:t>
      </w:r>
      <w:r w:rsidRPr="002102E3">
        <w:rPr>
          <w:rFonts w:ascii="Arial" w:hAnsi="Arial" w:cs="Arial"/>
          <w:szCs w:val="18"/>
        </w:rPr>
        <w:t xml:space="preserve"> za każdy dzień roboczy zwłoki.</w:t>
      </w:r>
    </w:p>
    <w:p w14:paraId="0D2963C2" w14:textId="77777777" w:rsidR="002102E3" w:rsidRPr="002102E3" w:rsidRDefault="002102E3" w:rsidP="002102E3">
      <w:pPr>
        <w:pStyle w:val="NormalnyWeb"/>
        <w:spacing w:before="0" w:after="0" w:line="240" w:lineRule="auto"/>
        <w:ind w:left="720" w:firstLine="0"/>
        <w:rPr>
          <w:rFonts w:ascii="Arial" w:hAnsi="Arial" w:cs="Arial"/>
          <w:szCs w:val="18"/>
        </w:rPr>
      </w:pPr>
    </w:p>
    <w:p w14:paraId="07E4C918" w14:textId="77777777" w:rsidR="00501454" w:rsidRPr="002102E3" w:rsidRDefault="005C6CE7" w:rsidP="00E45F78">
      <w:pPr>
        <w:pStyle w:val="Akapitzlist"/>
        <w:numPr>
          <w:ilvl w:val="0"/>
          <w:numId w:val="12"/>
        </w:numPr>
        <w:spacing w:after="0" w:line="240" w:lineRule="auto"/>
        <w:rPr>
          <w:rStyle w:val="Domylnaczcionkaakapitu1"/>
          <w:szCs w:val="18"/>
        </w:rPr>
      </w:pPr>
      <w:r w:rsidRPr="002102E3">
        <w:rPr>
          <w:rStyle w:val="Domylnaczcionkaakapitu1"/>
          <w:szCs w:val="18"/>
        </w:rPr>
        <w:t>w</w:t>
      </w:r>
      <w:r w:rsidR="00501454" w:rsidRPr="002102E3">
        <w:rPr>
          <w:rStyle w:val="Domylnaczcionkaakapitu1"/>
          <w:szCs w:val="18"/>
        </w:rPr>
        <w:t xml:space="preserve"> przypadku braku polisy ubezpieczenia </w:t>
      </w:r>
      <w:r w:rsidRPr="002102E3">
        <w:rPr>
          <w:rStyle w:val="Domylnaczcionkaakapitu1"/>
          <w:szCs w:val="18"/>
        </w:rPr>
        <w:t xml:space="preserve">od odpowiedzialności cywilnej w ramach prowadzonej działalności gospodarczej </w:t>
      </w:r>
      <w:r w:rsidR="00501454" w:rsidRPr="002102E3">
        <w:rPr>
          <w:rStyle w:val="Domylnaczcionkaakapitu1"/>
          <w:szCs w:val="18"/>
        </w:rPr>
        <w:t xml:space="preserve">Zamawiający nałoży na Wykonawcę karę umowną w wysokości </w:t>
      </w:r>
      <w:r w:rsidR="00501454" w:rsidRPr="00341019">
        <w:rPr>
          <w:rStyle w:val="Domylnaczcionkaakapitu1"/>
          <w:b/>
          <w:szCs w:val="18"/>
        </w:rPr>
        <w:t>10% wartości umowy brutto</w:t>
      </w:r>
      <w:r w:rsidR="00501454" w:rsidRPr="002102E3">
        <w:rPr>
          <w:rStyle w:val="Domylnaczcionkaakapitu1"/>
          <w:szCs w:val="18"/>
        </w:rPr>
        <w:t xml:space="preserve"> określonej </w:t>
      </w:r>
      <w:r w:rsidR="00501454" w:rsidRPr="002102E3">
        <w:rPr>
          <w:rStyle w:val="Domylnaczcionkaakapitu1"/>
          <w:b/>
          <w:szCs w:val="18"/>
        </w:rPr>
        <w:t xml:space="preserve">w </w:t>
      </w:r>
      <w:r w:rsidR="00D90454" w:rsidRPr="002102E3">
        <w:rPr>
          <w:rStyle w:val="Domylnaczcionkaakapitu1"/>
          <w:b/>
          <w:bCs/>
          <w:szCs w:val="18"/>
        </w:rPr>
        <w:t xml:space="preserve">§ 8 ust. </w:t>
      </w:r>
      <w:r w:rsidR="00DE0ECF">
        <w:rPr>
          <w:rStyle w:val="Domylnaczcionkaakapitu1"/>
          <w:b/>
          <w:bCs/>
          <w:szCs w:val="18"/>
        </w:rPr>
        <w:t>1</w:t>
      </w:r>
      <w:r w:rsidR="00D90454" w:rsidRPr="002102E3">
        <w:rPr>
          <w:rStyle w:val="Domylnaczcionkaakapitu1"/>
          <w:b/>
          <w:bCs/>
          <w:szCs w:val="18"/>
        </w:rPr>
        <w:t xml:space="preserve"> umowy</w:t>
      </w:r>
      <w:r w:rsidR="00D90454" w:rsidRPr="002102E3">
        <w:rPr>
          <w:rStyle w:val="Domylnaczcionkaakapitu1"/>
          <w:bCs/>
          <w:szCs w:val="18"/>
        </w:rPr>
        <w:t>.</w:t>
      </w:r>
    </w:p>
    <w:p w14:paraId="6F03595C" w14:textId="77777777" w:rsidR="002102E3" w:rsidRPr="002102E3" w:rsidRDefault="002102E3" w:rsidP="002102E3">
      <w:pPr>
        <w:pStyle w:val="Akapitzlist"/>
        <w:spacing w:after="0" w:line="240" w:lineRule="auto"/>
        <w:ind w:firstLine="0"/>
        <w:rPr>
          <w:rStyle w:val="Domylnaczcionkaakapitu1"/>
          <w:szCs w:val="18"/>
        </w:rPr>
      </w:pPr>
    </w:p>
    <w:p w14:paraId="6E880EBD" w14:textId="77777777" w:rsidR="004B7047" w:rsidRDefault="004B7047" w:rsidP="00E45F78">
      <w:pPr>
        <w:pStyle w:val="Akapitzlist"/>
        <w:numPr>
          <w:ilvl w:val="0"/>
          <w:numId w:val="12"/>
        </w:numPr>
        <w:spacing w:after="0" w:line="240" w:lineRule="auto"/>
        <w:rPr>
          <w:rStyle w:val="Domylnaczcionkaakapitu1"/>
          <w:szCs w:val="18"/>
        </w:rPr>
      </w:pPr>
      <w:r w:rsidRPr="002102E3">
        <w:rPr>
          <w:rStyle w:val="Domylnaczcionkaakapitu1"/>
          <w:szCs w:val="18"/>
        </w:rPr>
        <w:t xml:space="preserve">Zamawiający w przypadku nie dopełnienia  przez Wykonawcę warunku dostarczenia wypełnionego załącznika </w:t>
      </w:r>
      <w:r w:rsidR="00933026">
        <w:rPr>
          <w:rStyle w:val="Domylnaczcionkaakapitu1"/>
          <w:b/>
          <w:szCs w:val="18"/>
        </w:rPr>
        <w:t>nr 7</w:t>
      </w:r>
      <w:r w:rsidRPr="004D45D9">
        <w:rPr>
          <w:rStyle w:val="Domylnaczcionkaakapitu1"/>
          <w:b/>
          <w:szCs w:val="18"/>
        </w:rPr>
        <w:t xml:space="preserve"> do umowy</w:t>
      </w:r>
      <w:r w:rsidRPr="002102E3">
        <w:rPr>
          <w:rStyle w:val="Domylnaczcionkaakapitu1"/>
          <w:szCs w:val="18"/>
        </w:rPr>
        <w:t xml:space="preserve">, zgodnie </w:t>
      </w:r>
      <w:r w:rsidRPr="002102E3">
        <w:rPr>
          <w:rStyle w:val="Domylnaczcionkaakapitu1"/>
          <w:b/>
          <w:szCs w:val="18"/>
        </w:rPr>
        <w:t>z § 10 ust. 2</w:t>
      </w:r>
      <w:r w:rsidRPr="002102E3">
        <w:rPr>
          <w:rStyle w:val="Domylnaczcionkaakapitu1"/>
          <w:szCs w:val="18"/>
        </w:rPr>
        <w:t xml:space="preserve"> zapłaci karę</w:t>
      </w:r>
      <w:r w:rsidR="005C6CE7" w:rsidRPr="002102E3">
        <w:rPr>
          <w:rStyle w:val="Domylnaczcionkaakapitu1"/>
          <w:szCs w:val="18"/>
        </w:rPr>
        <w:t xml:space="preserve"> umowną</w:t>
      </w:r>
      <w:r w:rsidRPr="002102E3">
        <w:rPr>
          <w:rStyle w:val="Domylnaczcionkaakapitu1"/>
          <w:szCs w:val="18"/>
        </w:rPr>
        <w:t xml:space="preserve"> w wysokości </w:t>
      </w:r>
      <w:r w:rsidRPr="00341019">
        <w:rPr>
          <w:rStyle w:val="Domylnaczcionkaakapitu1"/>
          <w:b/>
          <w:szCs w:val="18"/>
        </w:rPr>
        <w:t xml:space="preserve">0,05% wartości brutto </w:t>
      </w:r>
      <w:r w:rsidRPr="002102E3">
        <w:rPr>
          <w:rStyle w:val="Domylnaczcionkaakapitu1"/>
          <w:szCs w:val="18"/>
        </w:rPr>
        <w:t>przedmiotu umowy za każdy dzień zwłoki.</w:t>
      </w:r>
    </w:p>
    <w:p w14:paraId="74AA4D49" w14:textId="77777777" w:rsidR="002102E3" w:rsidRPr="002102E3" w:rsidRDefault="002102E3" w:rsidP="002102E3">
      <w:pPr>
        <w:pStyle w:val="Akapitzlist"/>
        <w:spacing w:after="0" w:line="240" w:lineRule="auto"/>
        <w:ind w:firstLine="0"/>
        <w:rPr>
          <w:szCs w:val="18"/>
        </w:rPr>
      </w:pPr>
    </w:p>
    <w:p w14:paraId="4463E7A0" w14:textId="77777777" w:rsidR="004B7047" w:rsidRDefault="004B7047" w:rsidP="00E45F78">
      <w:pPr>
        <w:pStyle w:val="Default"/>
        <w:numPr>
          <w:ilvl w:val="0"/>
          <w:numId w:val="12"/>
        </w:numPr>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0E3FDF">
        <w:rPr>
          <w:rFonts w:ascii="Arial" w:hAnsi="Arial" w:cs="Arial"/>
          <w:sz w:val="18"/>
          <w:szCs w:val="18"/>
        </w:rPr>
        <w:br/>
      </w:r>
      <w:r w:rsidRPr="002102E3">
        <w:rPr>
          <w:rFonts w:ascii="Arial" w:hAnsi="Arial" w:cs="Arial"/>
          <w:b/>
          <w:sz w:val="18"/>
          <w:szCs w:val="18"/>
        </w:rPr>
        <w:t>z §</w:t>
      </w:r>
      <w:r w:rsidR="00B053BF">
        <w:rPr>
          <w:rFonts w:ascii="Arial" w:hAnsi="Arial" w:cs="Arial"/>
          <w:b/>
          <w:sz w:val="18"/>
          <w:szCs w:val="18"/>
        </w:rPr>
        <w:t xml:space="preserve"> </w:t>
      </w:r>
      <w:r w:rsidRPr="002102E3">
        <w:rPr>
          <w:rFonts w:ascii="Arial" w:hAnsi="Arial" w:cs="Arial"/>
          <w:b/>
          <w:sz w:val="18"/>
          <w:szCs w:val="18"/>
        </w:rPr>
        <w:t>10 ust.6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za każdy dzień zwłoki.</w:t>
      </w:r>
    </w:p>
    <w:p w14:paraId="47B9B393" w14:textId="77777777" w:rsidR="002102E3" w:rsidRPr="002102E3" w:rsidRDefault="002102E3" w:rsidP="002102E3">
      <w:pPr>
        <w:pStyle w:val="Default"/>
        <w:ind w:left="720"/>
        <w:jc w:val="both"/>
        <w:rPr>
          <w:rFonts w:ascii="Arial" w:hAnsi="Arial" w:cs="Arial"/>
          <w:sz w:val="18"/>
          <w:szCs w:val="18"/>
        </w:rPr>
      </w:pPr>
    </w:p>
    <w:p w14:paraId="3A2AEF0F" w14:textId="77777777" w:rsidR="0024136C" w:rsidRPr="002102E3" w:rsidRDefault="0024136C" w:rsidP="00E45F78">
      <w:pPr>
        <w:pStyle w:val="NormalnyWeb"/>
        <w:numPr>
          <w:ilvl w:val="0"/>
          <w:numId w:val="12"/>
        </w:numPr>
        <w:spacing w:before="0" w:after="0" w:line="240" w:lineRule="auto"/>
        <w:rPr>
          <w:rFonts w:ascii="Arial" w:hAnsi="Arial" w:cs="Arial"/>
          <w:szCs w:val="18"/>
        </w:rPr>
      </w:pPr>
      <w:r w:rsidRPr="002102E3">
        <w:rPr>
          <w:rFonts w:ascii="Arial" w:eastAsia="Batang" w:hAnsi="Arial" w:cs="Arial"/>
          <w:szCs w:val="18"/>
          <w:lang w:eastAsia="ko-KR" w:bidi="ar-SA"/>
        </w:rPr>
        <w:t>w przypadku odstąpienia od umowy przez Zamawiającego z przyczyn leżących po stronie Wykonawcy,</w:t>
      </w:r>
      <w:r w:rsidRPr="002102E3">
        <w:rPr>
          <w:rFonts w:ascii="Arial" w:hAnsi="Arial" w:cs="Arial"/>
          <w:szCs w:val="18"/>
        </w:rPr>
        <w:t xml:space="preserve"> </w:t>
      </w:r>
      <w:r w:rsidR="001859FF" w:rsidRPr="002102E3">
        <w:rPr>
          <w:rFonts w:ascii="Arial" w:hAnsi="Arial" w:cs="Arial"/>
          <w:szCs w:val="18"/>
        </w:rPr>
        <w:br/>
      </w:r>
      <w:r w:rsidRPr="002102E3">
        <w:rPr>
          <w:rFonts w:ascii="Arial" w:hAnsi="Arial" w:cs="Arial"/>
          <w:szCs w:val="18"/>
        </w:rPr>
        <w:t xml:space="preserve">o których mowa </w:t>
      </w:r>
      <w:r w:rsidRPr="002102E3">
        <w:rPr>
          <w:rFonts w:ascii="Arial" w:hAnsi="Arial" w:cs="Arial"/>
          <w:b/>
          <w:szCs w:val="18"/>
        </w:rPr>
        <w:t xml:space="preserve">w </w:t>
      </w:r>
      <w:r w:rsidR="005C6CE7" w:rsidRPr="002102E3">
        <w:rPr>
          <w:rFonts w:ascii="Arial" w:hAnsi="Arial" w:cs="Arial"/>
          <w:b/>
          <w:szCs w:val="18"/>
        </w:rPr>
        <w:t>§</w:t>
      </w:r>
      <w:r w:rsidR="00B053BF">
        <w:rPr>
          <w:rFonts w:ascii="Arial" w:hAnsi="Arial" w:cs="Arial"/>
          <w:b/>
          <w:szCs w:val="18"/>
        </w:rPr>
        <w:t xml:space="preserve"> 9 ust.1 pkt</w:t>
      </w:r>
      <w:r w:rsidR="005C6CE7" w:rsidRPr="002102E3">
        <w:rPr>
          <w:rFonts w:ascii="Arial" w:hAnsi="Arial" w:cs="Arial"/>
          <w:b/>
          <w:szCs w:val="18"/>
        </w:rPr>
        <w:t xml:space="preserve"> </w:t>
      </w:r>
      <w:r w:rsidR="001859FF" w:rsidRPr="002102E3">
        <w:rPr>
          <w:rFonts w:ascii="Arial" w:hAnsi="Arial" w:cs="Arial"/>
          <w:b/>
          <w:szCs w:val="18"/>
        </w:rPr>
        <w:t>6</w:t>
      </w:r>
      <w:r w:rsidR="005E7649" w:rsidRPr="002102E3">
        <w:rPr>
          <w:rFonts w:ascii="Arial" w:hAnsi="Arial" w:cs="Arial"/>
          <w:b/>
          <w:szCs w:val="18"/>
        </w:rPr>
        <w:t xml:space="preserve"> ppkt</w:t>
      </w:r>
      <w:r w:rsidR="005C6CE7" w:rsidRPr="002102E3">
        <w:rPr>
          <w:rFonts w:ascii="Arial" w:hAnsi="Arial" w:cs="Arial"/>
          <w:b/>
          <w:szCs w:val="18"/>
        </w:rPr>
        <w:t xml:space="preserve"> 1), 2), 3)</w:t>
      </w:r>
      <w:r w:rsidRPr="002102E3">
        <w:rPr>
          <w:rFonts w:ascii="Arial" w:hAnsi="Arial" w:cs="Arial"/>
          <w:b/>
          <w:szCs w:val="18"/>
        </w:rPr>
        <w:t>,</w:t>
      </w:r>
      <w:r w:rsidRPr="002102E3">
        <w:rPr>
          <w:rFonts w:ascii="Arial" w:hAnsi="Arial" w:cs="Arial"/>
          <w:szCs w:val="18"/>
        </w:rPr>
        <w:t xml:space="preserve"> </w:t>
      </w:r>
      <w:r w:rsidRPr="002102E3">
        <w:rPr>
          <w:rFonts w:ascii="Arial" w:eastAsia="Batang" w:hAnsi="Arial" w:cs="Arial"/>
          <w:szCs w:val="18"/>
          <w:lang w:eastAsia="ko-KR" w:bidi="ar-SA"/>
        </w:rPr>
        <w:t xml:space="preserve">Wykonawca zapłaci Zamawiającemu karę umowną </w:t>
      </w:r>
      <w:r w:rsidR="001859FF" w:rsidRPr="002102E3">
        <w:rPr>
          <w:rFonts w:ascii="Arial" w:eastAsia="Batang" w:hAnsi="Arial" w:cs="Arial"/>
          <w:szCs w:val="18"/>
          <w:lang w:eastAsia="ko-KR" w:bidi="ar-SA"/>
        </w:rPr>
        <w:br/>
      </w:r>
      <w:r w:rsidRPr="002102E3">
        <w:rPr>
          <w:rFonts w:ascii="Arial" w:eastAsia="Batang" w:hAnsi="Arial" w:cs="Arial"/>
          <w:szCs w:val="18"/>
          <w:lang w:eastAsia="ko-KR" w:bidi="ar-SA"/>
        </w:rPr>
        <w:t xml:space="preserve">w wysokości </w:t>
      </w:r>
      <w:r w:rsidRPr="00753AB1">
        <w:rPr>
          <w:rFonts w:ascii="Arial" w:eastAsia="Batang" w:hAnsi="Arial" w:cs="Arial"/>
          <w:b/>
          <w:szCs w:val="18"/>
          <w:lang w:eastAsia="ko-KR" w:bidi="ar-SA"/>
        </w:rPr>
        <w:t>5%</w:t>
      </w:r>
      <w:r w:rsidRPr="002102E3">
        <w:rPr>
          <w:rFonts w:ascii="Arial" w:eastAsia="Batang" w:hAnsi="Arial" w:cs="Arial"/>
          <w:szCs w:val="18"/>
          <w:lang w:eastAsia="ko-KR" w:bidi="ar-SA"/>
        </w:rPr>
        <w:t xml:space="preserve"> niezrealizowanej wartości umowy brutto</w:t>
      </w:r>
      <w:r w:rsidR="005C6CE7" w:rsidRPr="002102E3">
        <w:rPr>
          <w:rFonts w:ascii="Arial" w:eastAsia="Batang" w:hAnsi="Arial" w:cs="Arial"/>
          <w:szCs w:val="18"/>
          <w:lang w:eastAsia="ko-KR" w:bidi="ar-SA"/>
        </w:rPr>
        <w:t>.</w:t>
      </w:r>
    </w:p>
    <w:p w14:paraId="1C21F86E" w14:textId="77777777" w:rsidR="002102E3" w:rsidRPr="002102E3" w:rsidRDefault="002102E3" w:rsidP="002102E3">
      <w:pPr>
        <w:pStyle w:val="NormalnyWeb"/>
        <w:spacing w:before="0" w:after="0" w:line="240" w:lineRule="auto"/>
        <w:ind w:left="720" w:firstLine="0"/>
        <w:rPr>
          <w:rFonts w:ascii="Arial" w:hAnsi="Arial" w:cs="Arial"/>
          <w:szCs w:val="18"/>
        </w:rPr>
      </w:pPr>
    </w:p>
    <w:p w14:paraId="5E444F9A" w14:textId="77777777" w:rsidR="0024136C" w:rsidRDefault="0024136C" w:rsidP="000E3FDF">
      <w:pPr>
        <w:pStyle w:val="NormalnyWeb"/>
        <w:numPr>
          <w:ilvl w:val="0"/>
          <w:numId w:val="12"/>
        </w:numPr>
        <w:spacing w:before="0" w:after="0" w:line="240" w:lineRule="auto"/>
        <w:rPr>
          <w:rFonts w:ascii="Arial" w:hAnsi="Arial" w:cs="Arial"/>
          <w:szCs w:val="18"/>
        </w:rPr>
      </w:pPr>
      <w:r w:rsidRPr="002102E3">
        <w:rPr>
          <w:rFonts w:ascii="Arial" w:hAnsi="Arial" w:cs="Arial"/>
          <w:szCs w:val="18"/>
        </w:rPr>
        <w:t xml:space="preserve">w przypadku odstąpienia od umowy z winy Zamawiającego zapłaci on Wykonawcy karę w wysokości </w:t>
      </w:r>
      <w:r w:rsidRPr="00753AB1">
        <w:rPr>
          <w:rFonts w:ascii="Arial" w:hAnsi="Arial" w:cs="Arial"/>
          <w:b/>
          <w:szCs w:val="18"/>
        </w:rPr>
        <w:t>3%</w:t>
      </w:r>
      <w:r w:rsidRPr="002102E3">
        <w:rPr>
          <w:rFonts w:ascii="Arial" w:hAnsi="Arial" w:cs="Arial"/>
          <w:szCs w:val="18"/>
        </w:rPr>
        <w:t xml:space="preserve"> wartości umowy brutto.</w:t>
      </w:r>
    </w:p>
    <w:p w14:paraId="7DAEB742" w14:textId="77777777" w:rsidR="002102E3" w:rsidRPr="002102E3" w:rsidRDefault="002102E3" w:rsidP="002102E3">
      <w:pPr>
        <w:pStyle w:val="NormalnyWeb"/>
        <w:spacing w:before="0" w:after="0" w:line="240" w:lineRule="auto"/>
        <w:ind w:left="720" w:firstLine="0"/>
        <w:rPr>
          <w:rFonts w:ascii="Arial" w:hAnsi="Arial" w:cs="Arial"/>
          <w:szCs w:val="18"/>
        </w:rPr>
      </w:pPr>
    </w:p>
    <w:p w14:paraId="32B969E5" w14:textId="77777777" w:rsidR="00663138" w:rsidRDefault="0018615C" w:rsidP="00E45F78">
      <w:pPr>
        <w:pStyle w:val="NormalnyWeb"/>
        <w:numPr>
          <w:ilvl w:val="0"/>
          <w:numId w:val="12"/>
        </w:numPr>
        <w:spacing w:before="0" w:after="0" w:line="240" w:lineRule="auto"/>
        <w:rPr>
          <w:rFonts w:ascii="Arial" w:hAnsi="Arial" w:cs="Arial"/>
          <w:szCs w:val="18"/>
        </w:rPr>
      </w:pPr>
      <w:r w:rsidRPr="002102E3">
        <w:rPr>
          <w:rFonts w:ascii="Arial" w:hAnsi="Arial" w:cs="Arial"/>
          <w:szCs w:val="18"/>
        </w:rPr>
        <w:t xml:space="preserve">łączna maksymalna </w:t>
      </w:r>
      <w:r w:rsidR="00976A45" w:rsidRPr="002102E3">
        <w:rPr>
          <w:rFonts w:ascii="Arial" w:hAnsi="Arial" w:cs="Arial"/>
          <w:szCs w:val="18"/>
        </w:rPr>
        <w:t>wysokość kar umownych</w:t>
      </w:r>
      <w:r w:rsidRPr="002102E3">
        <w:rPr>
          <w:rFonts w:ascii="Arial" w:hAnsi="Arial" w:cs="Arial"/>
          <w:szCs w:val="18"/>
        </w:rPr>
        <w:t>, których mogą dochodzić Strony</w:t>
      </w:r>
      <w:r w:rsidR="00976A45" w:rsidRPr="002102E3">
        <w:rPr>
          <w:rFonts w:ascii="Arial" w:hAnsi="Arial" w:cs="Arial"/>
          <w:szCs w:val="18"/>
        </w:rPr>
        <w:t xml:space="preserve"> nie może</w:t>
      </w:r>
      <w:r w:rsidRPr="002102E3">
        <w:rPr>
          <w:rFonts w:ascii="Arial" w:hAnsi="Arial" w:cs="Arial"/>
          <w:szCs w:val="18"/>
        </w:rPr>
        <w:t xml:space="preserve"> przekroczyć </w:t>
      </w:r>
      <w:r w:rsidRPr="00753AB1">
        <w:rPr>
          <w:rFonts w:ascii="Arial" w:hAnsi="Arial" w:cs="Arial"/>
          <w:b/>
          <w:szCs w:val="18"/>
        </w:rPr>
        <w:t>20% wartości brutto</w:t>
      </w:r>
      <w:r w:rsidR="00976A45" w:rsidRPr="002102E3">
        <w:rPr>
          <w:rFonts w:ascii="Arial" w:hAnsi="Arial" w:cs="Arial"/>
          <w:szCs w:val="18"/>
        </w:rPr>
        <w:t xml:space="preserve"> przedmiotu umowy określonej </w:t>
      </w:r>
      <w:r w:rsidR="00D90454" w:rsidRPr="002102E3">
        <w:rPr>
          <w:rFonts w:ascii="Arial" w:hAnsi="Arial" w:cs="Arial"/>
          <w:b/>
          <w:szCs w:val="18"/>
        </w:rPr>
        <w:t>w §</w:t>
      </w:r>
      <w:r w:rsidR="00B053BF">
        <w:rPr>
          <w:rFonts w:ascii="Arial" w:hAnsi="Arial" w:cs="Arial"/>
          <w:b/>
          <w:szCs w:val="18"/>
        </w:rPr>
        <w:t xml:space="preserve"> </w:t>
      </w:r>
      <w:r w:rsidR="00DE0ECF">
        <w:rPr>
          <w:rFonts w:ascii="Arial" w:hAnsi="Arial" w:cs="Arial"/>
          <w:b/>
          <w:szCs w:val="18"/>
        </w:rPr>
        <w:t>8 ust. 1</w:t>
      </w:r>
      <w:r w:rsidR="00976A45" w:rsidRPr="002102E3">
        <w:rPr>
          <w:rFonts w:ascii="Arial" w:hAnsi="Arial" w:cs="Arial"/>
          <w:b/>
          <w:szCs w:val="18"/>
        </w:rPr>
        <w:t>.</w:t>
      </w:r>
    </w:p>
    <w:p w14:paraId="0E20470B" w14:textId="77777777" w:rsidR="002102E3" w:rsidRPr="002102E3" w:rsidRDefault="002102E3" w:rsidP="002102E3">
      <w:pPr>
        <w:pStyle w:val="NormalnyWeb"/>
        <w:spacing w:before="0" w:after="0" w:line="240" w:lineRule="auto"/>
        <w:ind w:left="720" w:firstLine="0"/>
        <w:rPr>
          <w:rFonts w:ascii="Arial" w:hAnsi="Arial" w:cs="Arial"/>
          <w:szCs w:val="18"/>
        </w:rPr>
      </w:pPr>
    </w:p>
    <w:p w14:paraId="0752241A" w14:textId="77777777" w:rsidR="00697FBE" w:rsidRDefault="00F77159" w:rsidP="00E45F78">
      <w:pPr>
        <w:pStyle w:val="NormalnyWeb"/>
        <w:numPr>
          <w:ilvl w:val="0"/>
          <w:numId w:val="8"/>
        </w:numPr>
        <w:spacing w:before="0" w:after="0" w:line="240" w:lineRule="auto"/>
        <w:ind w:left="567" w:hanging="567"/>
        <w:rPr>
          <w:rFonts w:ascii="Arial" w:hAnsi="Arial" w:cs="Arial"/>
          <w:szCs w:val="18"/>
        </w:rPr>
      </w:pPr>
      <w:r w:rsidRPr="00C652CA">
        <w:rPr>
          <w:rFonts w:ascii="Arial" w:hAnsi="Arial" w:cs="Arial"/>
          <w:szCs w:val="18"/>
        </w:rPr>
        <w:t>Z</w:t>
      </w:r>
      <w:r w:rsidR="00697FBE" w:rsidRPr="00C652CA">
        <w:rPr>
          <w:rFonts w:ascii="Arial" w:hAnsi="Arial" w:cs="Arial"/>
          <w:szCs w:val="18"/>
        </w:rPr>
        <w:t xml:space="preserve">amawiający oświadcza, że wystawi Wykonawcy notę obciążeniową zawierającą szczegółowe naliczenia kwot w przypadku sytuacji, o których mowa </w:t>
      </w:r>
      <w:r w:rsidR="00697FBE" w:rsidRPr="00C652CA">
        <w:rPr>
          <w:rFonts w:ascii="Arial" w:hAnsi="Arial" w:cs="Arial"/>
          <w:b/>
          <w:szCs w:val="18"/>
        </w:rPr>
        <w:t>§</w:t>
      </w:r>
      <w:r w:rsidR="00B053BF">
        <w:rPr>
          <w:rFonts w:ascii="Arial" w:hAnsi="Arial" w:cs="Arial"/>
          <w:b/>
          <w:szCs w:val="18"/>
        </w:rPr>
        <w:t xml:space="preserve"> </w:t>
      </w:r>
      <w:r w:rsidR="00697FBE" w:rsidRPr="00C652CA">
        <w:rPr>
          <w:rFonts w:ascii="Arial" w:hAnsi="Arial" w:cs="Arial"/>
          <w:b/>
          <w:szCs w:val="18"/>
        </w:rPr>
        <w:t>9 ust. 1</w:t>
      </w:r>
      <w:r w:rsidR="00697FBE" w:rsidRPr="00C652CA">
        <w:rPr>
          <w:rFonts w:ascii="Arial" w:hAnsi="Arial" w:cs="Arial"/>
          <w:szCs w:val="18"/>
        </w:rPr>
        <w:t>.</w:t>
      </w:r>
    </w:p>
    <w:p w14:paraId="753FA846" w14:textId="77777777" w:rsidR="002102E3" w:rsidRPr="00C652CA" w:rsidRDefault="002102E3" w:rsidP="002102E3">
      <w:pPr>
        <w:pStyle w:val="NormalnyWeb"/>
        <w:spacing w:before="0" w:after="0" w:line="240" w:lineRule="auto"/>
        <w:ind w:firstLine="0"/>
        <w:rPr>
          <w:rFonts w:ascii="Arial" w:hAnsi="Arial" w:cs="Arial"/>
          <w:szCs w:val="18"/>
        </w:rPr>
      </w:pPr>
    </w:p>
    <w:p w14:paraId="2627736D" w14:textId="77777777" w:rsidR="00697FBE" w:rsidRDefault="00976A45" w:rsidP="00E45F78">
      <w:pPr>
        <w:pStyle w:val="NormalnyWeb"/>
        <w:numPr>
          <w:ilvl w:val="0"/>
          <w:numId w:val="8"/>
        </w:numPr>
        <w:spacing w:before="0" w:after="0" w:line="240" w:lineRule="auto"/>
        <w:ind w:left="567" w:hanging="567"/>
        <w:rPr>
          <w:rFonts w:ascii="Arial" w:hAnsi="Arial" w:cs="Arial"/>
          <w:szCs w:val="18"/>
        </w:rPr>
      </w:pPr>
      <w:r w:rsidRPr="00C652CA">
        <w:rPr>
          <w:rFonts w:ascii="Arial" w:hAnsi="Arial" w:cs="Arial"/>
          <w:szCs w:val="18"/>
        </w:rPr>
        <w:t xml:space="preserve">Wykonawca wyraża zgodę na potrącanie </w:t>
      </w:r>
      <w:r w:rsidR="00697FBE" w:rsidRPr="00C652CA">
        <w:rPr>
          <w:rFonts w:ascii="Arial" w:hAnsi="Arial" w:cs="Arial"/>
          <w:szCs w:val="18"/>
        </w:rPr>
        <w:t>kar</w:t>
      </w:r>
      <w:r w:rsidRPr="00C652CA">
        <w:rPr>
          <w:rFonts w:ascii="Arial" w:hAnsi="Arial" w:cs="Arial"/>
          <w:szCs w:val="18"/>
        </w:rPr>
        <w:t xml:space="preserve"> umownych z najbliżej wymagalnych wynagrodzeń.</w:t>
      </w:r>
    </w:p>
    <w:p w14:paraId="5283E8F3" w14:textId="77777777" w:rsidR="002102E3" w:rsidRPr="00C652CA" w:rsidRDefault="002102E3" w:rsidP="002102E3">
      <w:pPr>
        <w:pStyle w:val="NormalnyWeb"/>
        <w:spacing w:before="0" w:after="0" w:line="240" w:lineRule="auto"/>
        <w:ind w:firstLine="0"/>
        <w:rPr>
          <w:rFonts w:ascii="Arial" w:hAnsi="Arial" w:cs="Arial"/>
          <w:szCs w:val="18"/>
        </w:rPr>
      </w:pPr>
    </w:p>
    <w:p w14:paraId="298C8FA4" w14:textId="77777777" w:rsidR="00697FBE" w:rsidRDefault="00F77159" w:rsidP="00E45F78">
      <w:pPr>
        <w:pStyle w:val="NormalnyWeb"/>
        <w:numPr>
          <w:ilvl w:val="0"/>
          <w:numId w:val="8"/>
        </w:numPr>
        <w:spacing w:before="0" w:after="0" w:line="240" w:lineRule="auto"/>
        <w:ind w:left="567" w:hanging="567"/>
        <w:rPr>
          <w:rFonts w:ascii="Arial" w:hAnsi="Arial" w:cs="Arial"/>
          <w:szCs w:val="18"/>
        </w:rPr>
      </w:pPr>
      <w:r w:rsidRPr="00C652CA">
        <w:rPr>
          <w:rFonts w:ascii="Arial" w:hAnsi="Arial" w:cs="Arial"/>
          <w:szCs w:val="18"/>
        </w:rPr>
        <w:t>Z</w:t>
      </w:r>
      <w:r w:rsidR="00697FBE" w:rsidRPr="00C652CA">
        <w:rPr>
          <w:rFonts w:ascii="Arial" w:hAnsi="Arial" w:cs="Arial"/>
          <w:szCs w:val="18"/>
        </w:rPr>
        <w:t xml:space="preserve">amawiający zastrzega sobie prawo do dochodzenia odszkodowania uzupełniającego na zasadach ogólnych do wysokości rzeczywiście poniesionej szkody. </w:t>
      </w:r>
    </w:p>
    <w:p w14:paraId="106F467F" w14:textId="77777777" w:rsidR="002102E3" w:rsidRPr="00C652CA" w:rsidRDefault="002102E3" w:rsidP="002102E3">
      <w:pPr>
        <w:pStyle w:val="NormalnyWeb"/>
        <w:spacing w:before="0" w:after="0" w:line="240" w:lineRule="auto"/>
        <w:ind w:firstLine="0"/>
        <w:rPr>
          <w:rFonts w:ascii="Arial" w:hAnsi="Arial" w:cs="Arial"/>
          <w:szCs w:val="18"/>
        </w:rPr>
      </w:pPr>
    </w:p>
    <w:p w14:paraId="17F0274B" w14:textId="77777777" w:rsidR="000B0B2A" w:rsidRDefault="000B0B2A" w:rsidP="000E3FDF">
      <w:pPr>
        <w:pStyle w:val="Akapitzlist"/>
        <w:numPr>
          <w:ilvl w:val="0"/>
          <w:numId w:val="8"/>
        </w:numPr>
        <w:autoSpaceDE w:val="0"/>
        <w:spacing w:after="0" w:line="240" w:lineRule="auto"/>
        <w:ind w:left="567" w:hanging="567"/>
        <w:rPr>
          <w:szCs w:val="18"/>
        </w:rPr>
      </w:pPr>
      <w:r w:rsidRPr="00C652CA">
        <w:rPr>
          <w:szCs w:val="18"/>
        </w:rPr>
        <w:t xml:space="preserve">Zamawiającemu przysługuje prawo do odstąpienia od umowy zgodnie z art. 456 ust. 1 pkt 1 </w:t>
      </w:r>
      <w:r w:rsidR="006B1DA2" w:rsidRPr="00C652CA">
        <w:rPr>
          <w:szCs w:val="18"/>
        </w:rPr>
        <w:t xml:space="preserve">ustawy </w:t>
      </w:r>
      <w:r w:rsidRPr="00C652CA">
        <w:rPr>
          <w:szCs w:val="18"/>
        </w:rPr>
        <w:t xml:space="preserve">Pzp, </w:t>
      </w:r>
      <w:r w:rsidR="000E3FDF">
        <w:rPr>
          <w:szCs w:val="18"/>
        </w:rPr>
        <w:br/>
      </w:r>
      <w:r w:rsidRPr="00C652CA">
        <w:rPr>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Cs w:val="18"/>
        </w:rPr>
        <w:t>tytuł</w:t>
      </w:r>
      <w:r w:rsidRPr="00C652CA">
        <w:rPr>
          <w:szCs w:val="18"/>
        </w:rPr>
        <w:t xml:space="preserve">u </w:t>
      </w:r>
      <w:r w:rsidR="00663138" w:rsidRPr="00C652CA">
        <w:rPr>
          <w:szCs w:val="18"/>
        </w:rPr>
        <w:t>rzeczywistego wykonania części umowy</w:t>
      </w:r>
      <w:r w:rsidRPr="00C652CA">
        <w:rPr>
          <w:szCs w:val="18"/>
        </w:rPr>
        <w:t>.</w:t>
      </w:r>
    </w:p>
    <w:p w14:paraId="732021B7" w14:textId="77777777" w:rsidR="002102E3" w:rsidRPr="00C652CA" w:rsidRDefault="002102E3" w:rsidP="002102E3">
      <w:pPr>
        <w:pStyle w:val="Akapitzlist"/>
        <w:autoSpaceDE w:val="0"/>
        <w:spacing w:after="0" w:line="240" w:lineRule="auto"/>
        <w:ind w:left="567" w:firstLine="0"/>
        <w:rPr>
          <w:szCs w:val="18"/>
        </w:rPr>
      </w:pPr>
    </w:p>
    <w:p w14:paraId="32BA4F89" w14:textId="77777777" w:rsidR="00697FBE" w:rsidRDefault="00697FBE" w:rsidP="000E3FDF">
      <w:pPr>
        <w:numPr>
          <w:ilvl w:val="0"/>
          <w:numId w:val="8"/>
        </w:numPr>
        <w:suppressAutoHyphens w:val="0"/>
        <w:spacing w:after="0" w:line="240" w:lineRule="auto"/>
        <w:ind w:left="567" w:hanging="567"/>
        <w:rPr>
          <w:rFonts w:ascii="Arial" w:hAnsi="Arial" w:cs="Arial"/>
        </w:rPr>
      </w:pPr>
      <w:r w:rsidRPr="00C652CA">
        <w:rPr>
          <w:rFonts w:ascii="Arial" w:hAnsi="Arial" w:cs="Arial"/>
        </w:rPr>
        <w:t>Zamawiający zastrzega sobie prawo rozwiązania niniejszej umowy z przyczyn leżących po stronie Wykonawcy w szczególności w przypadku:</w:t>
      </w:r>
    </w:p>
    <w:p w14:paraId="3089FD88" w14:textId="77777777" w:rsidR="002102E3" w:rsidRPr="00C652CA" w:rsidRDefault="002102E3" w:rsidP="002102E3">
      <w:pPr>
        <w:suppressAutoHyphens w:val="0"/>
        <w:spacing w:after="0" w:line="240" w:lineRule="auto"/>
        <w:ind w:left="567" w:firstLine="0"/>
        <w:rPr>
          <w:rFonts w:ascii="Arial" w:hAnsi="Arial" w:cs="Arial"/>
        </w:rPr>
      </w:pPr>
    </w:p>
    <w:p w14:paraId="38D01E2D" w14:textId="77777777" w:rsidR="009B7C48" w:rsidRPr="00C652CA" w:rsidRDefault="00753AB1" w:rsidP="00753AB1">
      <w:pPr>
        <w:pStyle w:val="NormalnyWeb"/>
        <w:spacing w:before="0" w:after="0" w:line="240" w:lineRule="auto"/>
        <w:ind w:left="708" w:hanging="348"/>
        <w:rPr>
          <w:rFonts w:ascii="Arial" w:hAnsi="Arial" w:cs="Arial"/>
          <w:szCs w:val="18"/>
        </w:rPr>
      </w:pPr>
      <w:r>
        <w:rPr>
          <w:rFonts w:ascii="Arial" w:hAnsi="Arial" w:cs="Arial"/>
          <w:szCs w:val="18"/>
        </w:rPr>
        <w:t>1)</w:t>
      </w:r>
      <w:r>
        <w:rPr>
          <w:rFonts w:ascii="Arial" w:hAnsi="Arial" w:cs="Arial"/>
          <w:szCs w:val="18"/>
        </w:rPr>
        <w:tab/>
      </w:r>
      <w:r w:rsidR="00697FBE" w:rsidRPr="00C652CA">
        <w:rPr>
          <w:rFonts w:ascii="Arial" w:hAnsi="Arial" w:cs="Arial"/>
          <w:szCs w:val="18"/>
        </w:rPr>
        <w:t xml:space="preserve">co </w:t>
      </w:r>
      <w:r w:rsidR="00BD4B60" w:rsidRPr="00C652CA">
        <w:rPr>
          <w:rFonts w:ascii="Arial" w:hAnsi="Arial" w:cs="Arial"/>
          <w:szCs w:val="18"/>
        </w:rPr>
        <w:t>najmniej trzykrotnej zwłoki w wykonaniu usługi trwającej</w:t>
      </w:r>
      <w:r w:rsidR="00697FBE" w:rsidRPr="00C652CA">
        <w:rPr>
          <w:rFonts w:ascii="Arial" w:hAnsi="Arial" w:cs="Arial"/>
          <w:szCs w:val="18"/>
        </w:rPr>
        <w:t xml:space="preserve"> dłużej niż </w:t>
      </w:r>
      <w:r w:rsidR="001859FF" w:rsidRPr="00C652CA">
        <w:rPr>
          <w:rFonts w:ascii="Arial" w:hAnsi="Arial" w:cs="Arial"/>
          <w:b/>
          <w:szCs w:val="18"/>
        </w:rPr>
        <w:t>10</w:t>
      </w:r>
      <w:r w:rsidR="00697FBE" w:rsidRPr="00C652CA">
        <w:rPr>
          <w:rFonts w:ascii="Arial" w:hAnsi="Arial" w:cs="Arial"/>
          <w:b/>
          <w:szCs w:val="18"/>
        </w:rPr>
        <w:t xml:space="preserve"> dni</w:t>
      </w:r>
      <w:r w:rsidR="00697FBE" w:rsidRPr="00C652CA">
        <w:rPr>
          <w:rFonts w:ascii="Arial" w:hAnsi="Arial" w:cs="Arial"/>
          <w:szCs w:val="18"/>
        </w:rPr>
        <w:t xml:space="preserve"> ponad termin określony odpo</w:t>
      </w:r>
      <w:r>
        <w:rPr>
          <w:rFonts w:ascii="Arial" w:hAnsi="Arial" w:cs="Arial"/>
          <w:szCs w:val="18"/>
        </w:rPr>
        <w:t>w</w:t>
      </w:r>
      <w:r w:rsidR="00697FBE" w:rsidRPr="00C652CA">
        <w:rPr>
          <w:rFonts w:ascii="Arial" w:hAnsi="Arial" w:cs="Arial"/>
          <w:szCs w:val="18"/>
        </w:rPr>
        <w:t xml:space="preserve">iednio w </w:t>
      </w:r>
      <w:r w:rsidR="002B00F5">
        <w:rPr>
          <w:rFonts w:ascii="Arial" w:hAnsi="Arial" w:cs="Arial"/>
          <w:b/>
          <w:szCs w:val="18"/>
        </w:rPr>
        <w:t>§ 4 ust.1 pkt. 3) i 14</w:t>
      </w:r>
      <w:r w:rsidR="00697FBE" w:rsidRPr="00C652CA">
        <w:rPr>
          <w:rFonts w:ascii="Arial" w:hAnsi="Arial" w:cs="Arial"/>
          <w:b/>
          <w:szCs w:val="18"/>
        </w:rPr>
        <w:t>),</w:t>
      </w:r>
    </w:p>
    <w:p w14:paraId="23228109" w14:textId="77777777" w:rsidR="009B7C48" w:rsidRPr="00C652CA" w:rsidRDefault="00753AB1" w:rsidP="00753AB1">
      <w:pPr>
        <w:pStyle w:val="NormalnyWeb"/>
        <w:spacing w:before="0" w:after="0" w:line="240" w:lineRule="auto"/>
        <w:ind w:left="360" w:firstLine="0"/>
        <w:rPr>
          <w:rStyle w:val="Domylnaczcionkaakapitu1"/>
          <w:rFonts w:ascii="Arial" w:hAnsi="Arial" w:cs="Arial"/>
          <w:bCs/>
          <w:szCs w:val="18"/>
        </w:rPr>
      </w:pPr>
      <w:r>
        <w:rPr>
          <w:rStyle w:val="Domylnaczcionkaakapitu1"/>
          <w:rFonts w:ascii="Arial" w:hAnsi="Arial" w:cs="Arial"/>
          <w:bCs/>
          <w:szCs w:val="18"/>
        </w:rPr>
        <w:lastRenderedPageBreak/>
        <w:t>2)</w:t>
      </w:r>
      <w:r>
        <w:rPr>
          <w:rStyle w:val="Domylnaczcionkaakapitu1"/>
          <w:rFonts w:ascii="Arial" w:hAnsi="Arial" w:cs="Arial"/>
          <w:bCs/>
          <w:szCs w:val="18"/>
        </w:rPr>
        <w:tab/>
      </w:r>
      <w:r w:rsidR="00697FBE" w:rsidRPr="00C652CA">
        <w:rPr>
          <w:rStyle w:val="Domylnaczcionkaakapitu1"/>
          <w:rFonts w:ascii="Arial" w:hAnsi="Arial" w:cs="Arial"/>
          <w:bCs/>
          <w:szCs w:val="18"/>
        </w:rPr>
        <w:t>co najmniej trzykrotnego braku realizacji zlecenia,</w:t>
      </w:r>
    </w:p>
    <w:p w14:paraId="7DBD0431" w14:textId="77777777" w:rsidR="00697FBE" w:rsidRDefault="00753AB1" w:rsidP="00753AB1">
      <w:pPr>
        <w:pStyle w:val="NormalnyWeb"/>
        <w:spacing w:before="0" w:after="0" w:line="240" w:lineRule="auto"/>
        <w:ind w:left="360" w:firstLine="0"/>
        <w:rPr>
          <w:rStyle w:val="Domylnaczcionkaakapitu1"/>
          <w:rFonts w:ascii="Arial" w:hAnsi="Arial" w:cs="Arial"/>
          <w:bCs/>
          <w:szCs w:val="18"/>
        </w:rPr>
      </w:pPr>
      <w:r>
        <w:rPr>
          <w:rStyle w:val="Domylnaczcionkaakapitu1"/>
          <w:rFonts w:ascii="Arial" w:hAnsi="Arial" w:cs="Arial"/>
          <w:bCs/>
          <w:szCs w:val="18"/>
        </w:rPr>
        <w:t>3)</w:t>
      </w:r>
      <w:r>
        <w:rPr>
          <w:rStyle w:val="Domylnaczcionkaakapitu1"/>
          <w:rFonts w:ascii="Arial" w:hAnsi="Arial" w:cs="Arial"/>
          <w:bCs/>
          <w:szCs w:val="18"/>
        </w:rPr>
        <w:tab/>
      </w:r>
      <w:r w:rsidR="00697FBE" w:rsidRPr="00C652CA">
        <w:rPr>
          <w:rStyle w:val="Domylnaczcionkaakapitu1"/>
          <w:rFonts w:ascii="Arial" w:hAnsi="Arial" w:cs="Arial"/>
          <w:bCs/>
          <w:szCs w:val="18"/>
        </w:rPr>
        <w:t xml:space="preserve">co najmniej dwukrotnego rozpatrzenia reklamacji z naruszeniem terminu określonego w </w:t>
      </w:r>
      <w:r w:rsidR="00697FBE" w:rsidRPr="00C652CA">
        <w:rPr>
          <w:rStyle w:val="Domylnaczcionkaakapitu1"/>
          <w:rFonts w:ascii="Arial" w:hAnsi="Arial" w:cs="Arial"/>
          <w:b/>
          <w:bCs/>
          <w:szCs w:val="18"/>
        </w:rPr>
        <w:t>§ 7 ust.8</w:t>
      </w:r>
      <w:r w:rsidR="00697FBE" w:rsidRPr="00C652CA">
        <w:rPr>
          <w:rStyle w:val="Domylnaczcionkaakapitu1"/>
          <w:rFonts w:ascii="Arial" w:hAnsi="Arial" w:cs="Arial"/>
          <w:bCs/>
          <w:szCs w:val="18"/>
        </w:rPr>
        <w:t>.</w:t>
      </w:r>
    </w:p>
    <w:p w14:paraId="5756C868"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Cs w:val="18"/>
        </w:rPr>
      </w:pPr>
    </w:p>
    <w:p w14:paraId="37531A52" w14:textId="77777777" w:rsidR="00F07DD7" w:rsidRDefault="009B7C48" w:rsidP="000E3FDF">
      <w:pPr>
        <w:pStyle w:val="NormalnyWeb"/>
        <w:spacing w:before="0" w:after="0" w:line="240" w:lineRule="auto"/>
        <w:rPr>
          <w:rStyle w:val="Domylnaczcionkaakapitu1"/>
          <w:rFonts w:ascii="Arial" w:hAnsi="Arial" w:cs="Arial"/>
          <w:bCs/>
          <w:szCs w:val="18"/>
        </w:rPr>
      </w:pPr>
      <w:r>
        <w:rPr>
          <w:rStyle w:val="Domylnaczcionkaakapitu1"/>
          <w:rFonts w:ascii="Arial" w:hAnsi="Arial" w:cs="Arial"/>
          <w:bCs/>
          <w:szCs w:val="18"/>
        </w:rPr>
        <w:t>7</w:t>
      </w:r>
      <w:r w:rsidR="00F07DD7" w:rsidRPr="00C652CA">
        <w:rPr>
          <w:rStyle w:val="Domylnaczcionkaakapitu1"/>
          <w:rFonts w:ascii="Arial" w:hAnsi="Arial" w:cs="Arial"/>
          <w:bCs/>
          <w:szCs w:val="18"/>
        </w:rPr>
        <w:t>.</w:t>
      </w:r>
      <w:r w:rsidR="00F07DD7" w:rsidRPr="00C652CA">
        <w:rPr>
          <w:rStyle w:val="Domylnaczcionkaakapitu1"/>
          <w:rFonts w:ascii="Arial" w:hAnsi="Arial" w:cs="Arial"/>
          <w:bCs/>
          <w:szCs w:val="18"/>
        </w:rPr>
        <w:tab/>
        <w:t xml:space="preserve">Zamawiający zastrzega sobie prawo rozwiązania Umowy w przypadku otwarcia likwidacji lub ogłoszenia upadłości Wykonawcy lub przewidzenia w zatwierdzonym przez sąd układzie w postępowaniu </w:t>
      </w:r>
      <w:r w:rsidR="000E3FDF">
        <w:rPr>
          <w:rStyle w:val="Domylnaczcionkaakapitu1"/>
          <w:rFonts w:ascii="Arial" w:hAnsi="Arial" w:cs="Arial"/>
          <w:bCs/>
          <w:szCs w:val="18"/>
        </w:rPr>
        <w:t>r</w:t>
      </w:r>
      <w:r w:rsidR="00F07DD7" w:rsidRPr="00C652CA">
        <w:rPr>
          <w:rStyle w:val="Domylnaczcionkaakapitu1"/>
          <w:rFonts w:ascii="Arial" w:hAnsi="Arial" w:cs="Arial"/>
          <w:bCs/>
          <w:szCs w:val="18"/>
        </w:rPr>
        <w:t>estrukturyzacyjnym prowadzonym wobec Wykonawcy zaspokojenia wierzycieli przez likwidację jego majątku, lub zarządzenia likwidacji majątku Wykonawcy na podstawie art. 332 ust. 1 ustawy z dnia 15 maja 2015r. Prawo restrukturyzacy</w:t>
      </w:r>
      <w:r w:rsidR="006B1DA2" w:rsidRPr="00C652CA">
        <w:rPr>
          <w:rStyle w:val="Domylnaczcionkaakapitu1"/>
          <w:rFonts w:ascii="Arial" w:hAnsi="Arial" w:cs="Arial"/>
          <w:bCs/>
          <w:szCs w:val="18"/>
        </w:rPr>
        <w:t>jne (Dz. U. z 2021r. poz. 1588</w:t>
      </w:r>
      <w:r w:rsidR="00F07DD7" w:rsidRPr="00C652CA">
        <w:rPr>
          <w:rStyle w:val="Domylnaczcionkaakapitu1"/>
          <w:rFonts w:ascii="Arial" w:hAnsi="Arial" w:cs="Arial"/>
          <w:bCs/>
          <w:szCs w:val="18"/>
        </w:rPr>
        <w:t xml:space="preserve"> z późn. zm.).</w:t>
      </w:r>
    </w:p>
    <w:p w14:paraId="0A257BC8" w14:textId="77777777" w:rsidR="009B7C48" w:rsidRPr="00C652CA" w:rsidRDefault="009B7C48" w:rsidP="00C652CA">
      <w:pPr>
        <w:pStyle w:val="NormalnyWeb"/>
        <w:spacing w:before="0" w:after="0" w:line="240" w:lineRule="auto"/>
        <w:rPr>
          <w:rStyle w:val="Domylnaczcionkaakapitu1"/>
          <w:rFonts w:ascii="Arial" w:hAnsi="Arial" w:cs="Arial"/>
          <w:bCs/>
          <w:szCs w:val="18"/>
        </w:rPr>
      </w:pPr>
    </w:p>
    <w:p w14:paraId="5B0A5FC7" w14:textId="77777777" w:rsidR="00697FBE" w:rsidRDefault="009B7C48" w:rsidP="00C652CA">
      <w:pPr>
        <w:pStyle w:val="NormalnyWeb"/>
        <w:spacing w:before="0" w:after="0" w:line="240" w:lineRule="auto"/>
        <w:rPr>
          <w:rStyle w:val="Domylnaczcionkaakapitu1"/>
          <w:rFonts w:ascii="Arial" w:hAnsi="Arial" w:cs="Arial"/>
          <w:bCs/>
          <w:szCs w:val="18"/>
        </w:rPr>
      </w:pPr>
      <w:r>
        <w:rPr>
          <w:rStyle w:val="Domylnaczcionkaakapitu1"/>
          <w:rFonts w:ascii="Arial" w:hAnsi="Arial" w:cs="Arial"/>
          <w:bCs/>
          <w:szCs w:val="18"/>
        </w:rPr>
        <w:t>8</w:t>
      </w:r>
      <w:r w:rsidR="00697FBE" w:rsidRPr="00C652CA">
        <w:rPr>
          <w:rStyle w:val="Domylnaczcionkaakapitu1"/>
          <w:rFonts w:ascii="Arial" w:hAnsi="Arial" w:cs="Arial"/>
          <w:bCs/>
          <w:szCs w:val="18"/>
        </w:rPr>
        <w:t xml:space="preserve">. </w:t>
      </w:r>
      <w:r>
        <w:rPr>
          <w:rStyle w:val="Domylnaczcionkaakapitu1"/>
          <w:rFonts w:ascii="Arial" w:hAnsi="Arial" w:cs="Arial"/>
          <w:bCs/>
          <w:szCs w:val="18"/>
        </w:rPr>
        <w:tab/>
      </w:r>
      <w:r w:rsidR="00697FBE" w:rsidRPr="00C652CA">
        <w:rPr>
          <w:rStyle w:val="Domylnaczcionkaakapitu1"/>
          <w:rFonts w:ascii="Arial" w:hAnsi="Arial" w:cs="Arial"/>
          <w:bCs/>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Cs w:val="18"/>
        </w:rPr>
        <w:t xml:space="preserve"> zamiennych</w:t>
      </w:r>
      <w:r w:rsidR="00697FBE" w:rsidRPr="00C652CA">
        <w:rPr>
          <w:rStyle w:val="Domylnaczcionkaakapitu1"/>
          <w:rFonts w:ascii="Arial" w:hAnsi="Arial" w:cs="Arial"/>
          <w:bCs/>
          <w:szCs w:val="18"/>
        </w:rPr>
        <w:t xml:space="preserve"> przez Wykonawcę pomimo pisemnego wezwania Wykonawcy do zaprzestania powyższych praktyk.</w:t>
      </w:r>
    </w:p>
    <w:p w14:paraId="38093102" w14:textId="77777777" w:rsidR="004C3333" w:rsidRDefault="004C3333" w:rsidP="00C652CA">
      <w:pPr>
        <w:pStyle w:val="NormalnyWeb"/>
        <w:spacing w:before="0" w:after="0" w:line="240" w:lineRule="auto"/>
        <w:rPr>
          <w:rStyle w:val="Domylnaczcionkaakapitu1"/>
          <w:rFonts w:ascii="Arial" w:hAnsi="Arial" w:cs="Arial"/>
          <w:bCs/>
          <w:szCs w:val="18"/>
        </w:rPr>
      </w:pPr>
    </w:p>
    <w:p w14:paraId="53A9D9CA" w14:textId="77777777" w:rsidR="009B7C48" w:rsidRDefault="000E3FDF" w:rsidP="00C652CA">
      <w:pPr>
        <w:pStyle w:val="NormalnyWeb"/>
        <w:spacing w:before="0" w:after="0" w:line="240" w:lineRule="auto"/>
        <w:rPr>
          <w:rStyle w:val="Domylnaczcionkaakapitu1"/>
          <w:rFonts w:ascii="Arial" w:hAnsi="Arial" w:cs="Arial"/>
          <w:bCs/>
          <w:szCs w:val="18"/>
        </w:rPr>
      </w:pPr>
      <w:r w:rsidRPr="00D45491">
        <w:rPr>
          <w:rStyle w:val="Domylnaczcionkaakapitu1"/>
          <w:rFonts w:ascii="Arial" w:hAnsi="Arial" w:cs="Arial"/>
          <w:bCs/>
          <w:szCs w:val="18"/>
        </w:rPr>
        <w:t>9.</w:t>
      </w:r>
      <w:r w:rsidRPr="00D45491">
        <w:rPr>
          <w:rStyle w:val="Domylnaczcionkaakapitu1"/>
          <w:rFonts w:ascii="Arial" w:hAnsi="Arial" w:cs="Arial"/>
          <w:bCs/>
          <w:szCs w:val="18"/>
        </w:rPr>
        <w:tab/>
      </w:r>
      <w:r w:rsidR="00D45491">
        <w:rPr>
          <w:rStyle w:val="Domylnaczcionkaakapitu1"/>
          <w:rFonts w:ascii="Arial" w:hAnsi="Arial" w:cs="Arial"/>
          <w:bCs/>
          <w:szCs w:val="18"/>
        </w:rPr>
        <w:t>Jeżeli w trakcie obowiązywania umowy Zamawiający stwierdzi, iż Wykonawca poświadczył w postępowaniu przetargowym w dokumencie będącym załącznikiem nr 2 do umowy nieprawdę dotyczącą dysponowaniem wymaganym minimalnym wyposażeniem warsztatu w urządzenia techniczne i narzędzia, Zamawiający rozwiąże umowę w trybie natych</w:t>
      </w:r>
      <w:r w:rsidR="00DE0ECF">
        <w:rPr>
          <w:rStyle w:val="Domylnaczcionkaakapitu1"/>
          <w:rFonts w:ascii="Arial" w:hAnsi="Arial" w:cs="Arial"/>
          <w:bCs/>
          <w:szCs w:val="18"/>
        </w:rPr>
        <w:t>miastowym na podstawie art. 456 ust. 1</w:t>
      </w:r>
      <w:r w:rsidR="00D45491">
        <w:rPr>
          <w:rStyle w:val="Domylnaczcionkaakapitu1"/>
          <w:rFonts w:ascii="Arial" w:hAnsi="Arial" w:cs="Arial"/>
          <w:bCs/>
          <w:szCs w:val="18"/>
        </w:rPr>
        <w:t xml:space="preserve"> pkt 2 </w:t>
      </w:r>
      <w:r w:rsidR="00DE0ECF">
        <w:rPr>
          <w:rStyle w:val="Domylnaczcionkaakapitu1"/>
          <w:rFonts w:ascii="Arial" w:hAnsi="Arial" w:cs="Arial"/>
          <w:bCs/>
          <w:szCs w:val="18"/>
        </w:rPr>
        <w:t>lit. b) oraz zgodnie z art. 109</w:t>
      </w:r>
      <w:r w:rsidR="00D45491">
        <w:rPr>
          <w:rStyle w:val="Domylnaczcionkaakapitu1"/>
          <w:rFonts w:ascii="Arial" w:hAnsi="Arial" w:cs="Arial"/>
          <w:bCs/>
          <w:szCs w:val="18"/>
        </w:rPr>
        <w:t xml:space="preserve"> ust. 1</w:t>
      </w:r>
      <w:r w:rsidR="00DE0ECF">
        <w:rPr>
          <w:rStyle w:val="Domylnaczcionkaakapitu1"/>
          <w:rFonts w:ascii="Arial" w:hAnsi="Arial" w:cs="Arial"/>
          <w:bCs/>
          <w:szCs w:val="18"/>
        </w:rPr>
        <w:t xml:space="preserve"> ppkt 8)</w:t>
      </w:r>
      <w:r w:rsidR="00D45491">
        <w:rPr>
          <w:rStyle w:val="Domylnaczcionkaakapitu1"/>
          <w:rFonts w:ascii="Arial" w:hAnsi="Arial" w:cs="Arial"/>
          <w:bCs/>
          <w:szCs w:val="18"/>
        </w:rPr>
        <w:t xml:space="preserve"> z winy Wykonawcy.</w:t>
      </w:r>
      <w:r w:rsidR="004C3333">
        <w:rPr>
          <w:rStyle w:val="Domylnaczcionkaakapitu1"/>
          <w:rFonts w:ascii="Arial" w:hAnsi="Arial" w:cs="Arial"/>
          <w:bCs/>
          <w:szCs w:val="18"/>
        </w:rPr>
        <w:t xml:space="preserve"> </w:t>
      </w:r>
    </w:p>
    <w:p w14:paraId="3614FFD6" w14:textId="77777777" w:rsidR="004C3333" w:rsidRPr="00C652CA" w:rsidRDefault="004C3333" w:rsidP="00C652CA">
      <w:pPr>
        <w:pStyle w:val="NormalnyWeb"/>
        <w:spacing w:before="0" w:after="0" w:line="240" w:lineRule="auto"/>
        <w:rPr>
          <w:rStyle w:val="Domylnaczcionkaakapitu1"/>
          <w:rFonts w:ascii="Arial" w:hAnsi="Arial" w:cs="Arial"/>
          <w:bCs/>
          <w:szCs w:val="18"/>
        </w:rPr>
      </w:pPr>
    </w:p>
    <w:p w14:paraId="5EA78C55" w14:textId="77777777" w:rsidR="00697FBE" w:rsidRDefault="00CF5C77" w:rsidP="00C652CA">
      <w:pPr>
        <w:pStyle w:val="NormalnyWeb"/>
        <w:spacing w:before="0" w:after="0" w:line="240" w:lineRule="auto"/>
        <w:rPr>
          <w:rStyle w:val="Domylnaczcionkaakapitu1"/>
          <w:rFonts w:ascii="Arial" w:hAnsi="Arial" w:cs="Arial"/>
          <w:bCs/>
          <w:szCs w:val="18"/>
        </w:rPr>
      </w:pPr>
      <w:r>
        <w:rPr>
          <w:rStyle w:val="Domylnaczcionkaakapitu1"/>
          <w:rFonts w:ascii="Arial" w:hAnsi="Arial" w:cs="Arial"/>
          <w:bCs/>
          <w:szCs w:val="18"/>
        </w:rPr>
        <w:t>10</w:t>
      </w:r>
      <w:r w:rsidR="00697FBE" w:rsidRPr="00C652CA">
        <w:rPr>
          <w:rStyle w:val="Domylnaczcionkaakapitu1"/>
          <w:rFonts w:ascii="Arial" w:hAnsi="Arial" w:cs="Arial"/>
          <w:bCs/>
          <w:szCs w:val="18"/>
        </w:rPr>
        <w:t>.</w:t>
      </w:r>
      <w:r w:rsidR="00697FBE" w:rsidRPr="00C652CA">
        <w:rPr>
          <w:rStyle w:val="Domylnaczcionkaakapitu1"/>
          <w:rFonts w:ascii="Arial" w:hAnsi="Arial" w:cs="Arial"/>
          <w:bCs/>
          <w:szCs w:val="18"/>
        </w:rPr>
        <w:tab/>
        <w:t xml:space="preserve">W przypadku wypowiedzenia umowy przez Zamawiającego ze skutkiem natychmiastowym Wykonawcy </w:t>
      </w:r>
      <w:r w:rsidR="007B4E27">
        <w:rPr>
          <w:rStyle w:val="Domylnaczcionkaakapitu1"/>
          <w:rFonts w:ascii="Arial" w:hAnsi="Arial" w:cs="Arial"/>
          <w:bCs/>
          <w:szCs w:val="18"/>
        </w:rPr>
        <w:br/>
      </w:r>
      <w:r w:rsidR="00697FBE" w:rsidRPr="00C652CA">
        <w:rPr>
          <w:rStyle w:val="Domylnaczcionkaakapitu1"/>
          <w:rFonts w:ascii="Arial" w:hAnsi="Arial" w:cs="Arial"/>
          <w:bCs/>
          <w:szCs w:val="18"/>
        </w:rPr>
        <w:t xml:space="preserve">nie przysługuje żadne roszczenie odszkodowawcze z tego tytułu. Wykonawca może żądać </w:t>
      </w:r>
      <w:r w:rsidR="001859FF" w:rsidRPr="00C652CA">
        <w:rPr>
          <w:rStyle w:val="Domylnaczcionkaakapitu1"/>
          <w:rFonts w:ascii="Arial" w:hAnsi="Arial" w:cs="Arial"/>
          <w:bCs/>
          <w:szCs w:val="18"/>
        </w:rPr>
        <w:t>w</w:t>
      </w:r>
      <w:r w:rsidR="00697FBE" w:rsidRPr="00C652CA">
        <w:rPr>
          <w:rStyle w:val="Domylnaczcionkaakapitu1"/>
          <w:rFonts w:ascii="Arial" w:hAnsi="Arial" w:cs="Arial"/>
          <w:bCs/>
          <w:szCs w:val="18"/>
        </w:rPr>
        <w:t>ynagrodzenia wyłącznie za usługi faktycznie wykonane do dnia wypowiedzenia umowy.</w:t>
      </w:r>
    </w:p>
    <w:p w14:paraId="5CBF7FAE" w14:textId="77777777" w:rsidR="009B7C48" w:rsidRPr="00C652CA" w:rsidRDefault="009B7C48" w:rsidP="00C652CA">
      <w:pPr>
        <w:pStyle w:val="NormalnyWeb"/>
        <w:spacing w:before="0" w:after="0" w:line="240" w:lineRule="auto"/>
        <w:rPr>
          <w:rStyle w:val="Domylnaczcionkaakapitu1"/>
          <w:rFonts w:ascii="Arial" w:hAnsi="Arial" w:cs="Arial"/>
          <w:bCs/>
          <w:szCs w:val="18"/>
        </w:rPr>
      </w:pPr>
    </w:p>
    <w:p w14:paraId="39921825" w14:textId="77777777" w:rsidR="00697FBE" w:rsidRPr="00C652CA" w:rsidRDefault="00697FBE" w:rsidP="00C652CA">
      <w:pPr>
        <w:pStyle w:val="NormalnyWeb"/>
        <w:spacing w:before="0" w:after="0" w:line="240" w:lineRule="auto"/>
        <w:rPr>
          <w:rFonts w:ascii="Arial" w:hAnsi="Arial" w:cs="Arial"/>
          <w:bCs/>
          <w:szCs w:val="18"/>
        </w:rPr>
      </w:pPr>
      <w:r w:rsidRPr="00C652CA">
        <w:rPr>
          <w:rStyle w:val="Domylnaczcionkaakapitu1"/>
          <w:rFonts w:ascii="Arial" w:hAnsi="Arial" w:cs="Arial"/>
          <w:bCs/>
          <w:szCs w:val="18"/>
        </w:rPr>
        <w:t>1</w:t>
      </w:r>
      <w:r w:rsidR="00CF5C77">
        <w:rPr>
          <w:rStyle w:val="Domylnaczcionkaakapitu1"/>
          <w:rFonts w:ascii="Arial" w:hAnsi="Arial" w:cs="Arial"/>
          <w:bCs/>
          <w:szCs w:val="18"/>
        </w:rPr>
        <w:t>1</w:t>
      </w:r>
      <w:r w:rsidRPr="00C652CA">
        <w:rPr>
          <w:rStyle w:val="Domylnaczcionkaakapitu1"/>
          <w:rFonts w:ascii="Arial" w:hAnsi="Arial" w:cs="Arial"/>
          <w:bCs/>
          <w:szCs w:val="18"/>
        </w:rPr>
        <w:t>.</w:t>
      </w:r>
      <w:r w:rsidR="001859FF" w:rsidRPr="00C652CA">
        <w:rPr>
          <w:rFonts w:ascii="Arial" w:hAnsi="Arial" w:cs="Arial"/>
          <w:szCs w:val="18"/>
        </w:rPr>
        <w:tab/>
        <w:t>Zamawiający w każdym przypadku przed rozwiązaniem umowy</w:t>
      </w:r>
      <w:r w:rsidR="00210E1F" w:rsidRPr="00C652CA">
        <w:rPr>
          <w:rFonts w:ascii="Arial" w:hAnsi="Arial" w:cs="Arial"/>
          <w:szCs w:val="18"/>
        </w:rPr>
        <w:t xml:space="preserve"> z winy Wykonawcy,</w:t>
      </w:r>
      <w:r w:rsidR="001859FF" w:rsidRPr="00C652CA">
        <w:rPr>
          <w:rFonts w:ascii="Arial" w:hAnsi="Arial" w:cs="Arial"/>
          <w:szCs w:val="18"/>
        </w:rPr>
        <w:t xml:space="preserve"> wezwie Wykonawcę </w:t>
      </w:r>
      <w:r w:rsidR="007B4E27">
        <w:rPr>
          <w:rFonts w:ascii="Arial" w:hAnsi="Arial" w:cs="Arial"/>
          <w:szCs w:val="18"/>
        </w:rPr>
        <w:br/>
      </w:r>
      <w:r w:rsidR="001859FF" w:rsidRPr="00C652CA">
        <w:rPr>
          <w:rFonts w:ascii="Arial" w:hAnsi="Arial" w:cs="Arial"/>
          <w:szCs w:val="18"/>
        </w:rPr>
        <w:t>do prawidłowego wykonania umowy, z zastrzeżeniem, że jeśli Wykonawca nie zastosuje się do wezwania umowa zostanie rozwiązana w trybie natychmiastowym.</w:t>
      </w:r>
    </w:p>
    <w:p w14:paraId="34B5066E" w14:textId="77777777" w:rsidR="00B0274D" w:rsidRPr="00C652CA" w:rsidRDefault="00697FBE" w:rsidP="00C652CA">
      <w:pPr>
        <w:pStyle w:val="NormalnyWeb"/>
        <w:spacing w:before="0" w:after="0" w:line="240" w:lineRule="auto"/>
        <w:rPr>
          <w:rStyle w:val="Domylnaczcionkaakapitu1"/>
          <w:rFonts w:ascii="Arial" w:hAnsi="Arial" w:cs="Arial"/>
          <w:bCs/>
          <w:szCs w:val="18"/>
        </w:rPr>
      </w:pPr>
      <w:r w:rsidRPr="00C652CA">
        <w:rPr>
          <w:rStyle w:val="Domylnaczcionkaakapitu1"/>
          <w:rFonts w:ascii="Arial" w:hAnsi="Arial" w:cs="Arial"/>
          <w:bCs/>
          <w:szCs w:val="18"/>
        </w:rPr>
        <w:tab/>
      </w:r>
    </w:p>
    <w:p w14:paraId="1FC46C46" w14:textId="77777777" w:rsidR="00697FBE" w:rsidRPr="00C652CA" w:rsidRDefault="00697FBE" w:rsidP="00C652CA">
      <w:pPr>
        <w:autoSpaceDE w:val="0"/>
        <w:spacing w:after="0" w:line="240" w:lineRule="auto"/>
        <w:ind w:left="567" w:hanging="567"/>
        <w:jc w:val="center"/>
        <w:rPr>
          <w:rFonts w:ascii="Arial" w:hAnsi="Arial" w:cs="Arial"/>
          <w:b/>
          <w:bCs/>
        </w:rPr>
      </w:pPr>
      <w:r w:rsidRPr="00C652CA">
        <w:rPr>
          <w:rStyle w:val="Domylnaczcionkaakapitu1"/>
          <w:rFonts w:ascii="Arial" w:eastAsia="TimesNewRomanPS-BoldMT" w:hAnsi="Arial" w:cs="Arial"/>
          <w:b/>
          <w:bCs/>
        </w:rPr>
        <w:t>§</w:t>
      </w:r>
      <w:r w:rsidRPr="00C652CA">
        <w:rPr>
          <w:rStyle w:val="Domylnaczcionkaakapitu1"/>
          <w:rFonts w:ascii="Arial" w:hAnsi="Arial" w:cs="Arial"/>
          <w:b/>
          <w:bCs/>
        </w:rPr>
        <w:t xml:space="preserve"> 10</w:t>
      </w:r>
    </w:p>
    <w:p w14:paraId="4D7A89C1" w14:textId="77777777" w:rsidR="00697FBE" w:rsidRPr="00C652CA" w:rsidRDefault="00697FBE" w:rsidP="00C652CA">
      <w:pPr>
        <w:autoSpaceDE w:val="0"/>
        <w:spacing w:after="0" w:line="240" w:lineRule="auto"/>
        <w:ind w:left="567" w:hanging="567"/>
        <w:jc w:val="center"/>
        <w:rPr>
          <w:rFonts w:ascii="Arial" w:hAnsi="Arial" w:cs="Arial"/>
          <w:b/>
          <w:bCs/>
        </w:rPr>
      </w:pPr>
      <w:r w:rsidRPr="00C652CA">
        <w:rPr>
          <w:rFonts w:ascii="Arial" w:hAnsi="Arial" w:cs="Arial"/>
          <w:b/>
          <w:bCs/>
        </w:rPr>
        <w:t>Zatrudnienie pracowników</w:t>
      </w:r>
    </w:p>
    <w:p w14:paraId="71038029" w14:textId="77777777" w:rsidR="00697FBE" w:rsidRPr="00C652CA" w:rsidRDefault="00697FBE" w:rsidP="00C652CA">
      <w:pPr>
        <w:autoSpaceDE w:val="0"/>
        <w:spacing w:after="0" w:line="240" w:lineRule="auto"/>
        <w:ind w:left="567" w:hanging="567"/>
        <w:rPr>
          <w:rFonts w:ascii="Arial" w:hAnsi="Arial" w:cs="Arial"/>
          <w:b/>
          <w:bCs/>
        </w:rPr>
      </w:pPr>
    </w:p>
    <w:p w14:paraId="2E5896F0"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rPr>
      </w:pPr>
      <w:r w:rsidRPr="00C652CA">
        <w:rPr>
          <w:rStyle w:val="Domylnaczcionkaakapitu1"/>
          <w:rFonts w:ascii="Arial" w:eastAsia="ArialMT" w:hAnsi="Arial" w:cs="Arial"/>
          <w:lang w:eastAsia="ar-SA"/>
        </w:rPr>
        <w:t>Wykonawca/podwykonawca zobowiązuje się do zatrudnienia  w rozumieniu art.22 § 1 ustawy z dnia</w:t>
      </w:r>
      <w:r w:rsidR="00DE0ECF">
        <w:rPr>
          <w:rStyle w:val="Domylnaczcionkaakapitu1"/>
          <w:rFonts w:ascii="Arial" w:eastAsia="ArialMT" w:hAnsi="Arial" w:cs="Arial"/>
          <w:lang w:eastAsia="ar-SA"/>
        </w:rPr>
        <w:t xml:space="preserve"> 26.06.1974r. Kodeks pracy ( </w:t>
      </w:r>
      <w:r w:rsidRPr="00C652CA">
        <w:rPr>
          <w:rStyle w:val="Domylnaczcionkaakapitu1"/>
          <w:rFonts w:ascii="Arial" w:eastAsia="ArialMT" w:hAnsi="Arial" w:cs="Arial"/>
          <w:lang w:eastAsia="ar-SA"/>
        </w:rPr>
        <w:t>Dz.</w:t>
      </w:r>
      <w:r w:rsidR="005E1B0A" w:rsidRPr="00C652CA">
        <w:rPr>
          <w:rStyle w:val="Domylnaczcionkaakapitu1"/>
          <w:rFonts w:ascii="Arial" w:eastAsia="ArialMT" w:hAnsi="Arial" w:cs="Arial"/>
          <w:lang w:eastAsia="ar-SA"/>
        </w:rPr>
        <w:t xml:space="preserve"> </w:t>
      </w:r>
      <w:r w:rsidR="00E766C3">
        <w:rPr>
          <w:rStyle w:val="Domylnaczcionkaakapitu1"/>
          <w:rFonts w:ascii="Arial" w:eastAsia="ArialMT" w:hAnsi="Arial" w:cs="Arial"/>
          <w:lang w:eastAsia="ar-SA"/>
        </w:rPr>
        <w:t>U. 2022 r. poz. 1510, 1700 i 2140 oraz z 2023r. poz. 240 i 641</w:t>
      </w:r>
      <w:r w:rsidRPr="00C652CA">
        <w:rPr>
          <w:rStyle w:val="Domylnaczcionkaakapitu1"/>
          <w:rFonts w:ascii="Arial" w:eastAsia="ArialMT" w:hAnsi="Arial" w:cs="Arial"/>
          <w:lang w:eastAsia="ar-SA"/>
        </w:rPr>
        <w:t xml:space="preserve"> ze zm.)  lub  analogicznych przepisów państw członkowskich UE, EOG, przy realizacji zamówienia osoby lub osób, o których mowa w </w:t>
      </w:r>
      <w:r w:rsidRPr="00E766C3">
        <w:rPr>
          <w:rStyle w:val="Domylnaczcionkaakapitu1"/>
          <w:rFonts w:ascii="Arial" w:eastAsia="TimesNewRomanPS-BoldMT" w:hAnsi="Arial" w:cs="Arial"/>
          <w:b/>
          <w:bCs/>
        </w:rPr>
        <w:t>§</w:t>
      </w:r>
      <w:r w:rsidR="006B1DA2" w:rsidRPr="00E766C3">
        <w:rPr>
          <w:rStyle w:val="Domylnaczcionkaakapitu1"/>
          <w:rFonts w:ascii="Arial" w:eastAsia="ArialMT" w:hAnsi="Arial" w:cs="Arial"/>
          <w:b/>
          <w:lang w:eastAsia="ar-SA"/>
        </w:rPr>
        <w:t xml:space="preserve"> 5 ust.</w:t>
      </w:r>
      <w:r w:rsidRPr="00E766C3">
        <w:rPr>
          <w:rStyle w:val="Domylnaczcionkaakapitu1"/>
          <w:rFonts w:ascii="Arial" w:eastAsia="ArialMT" w:hAnsi="Arial" w:cs="Arial"/>
          <w:b/>
          <w:lang w:eastAsia="ar-SA"/>
        </w:rPr>
        <w:t xml:space="preserve"> 1</w:t>
      </w:r>
      <w:r w:rsidR="006B1DA2" w:rsidRPr="00E766C3">
        <w:rPr>
          <w:rStyle w:val="Domylnaczcionkaakapitu1"/>
          <w:rFonts w:ascii="Arial" w:eastAsia="ArialMT" w:hAnsi="Arial" w:cs="Arial"/>
          <w:b/>
          <w:lang w:eastAsia="ar-SA"/>
        </w:rPr>
        <w:t>9</w:t>
      </w:r>
      <w:r w:rsidRPr="00C652CA">
        <w:rPr>
          <w:rStyle w:val="Domylnaczcionkaakapitu1"/>
          <w:rFonts w:ascii="Arial" w:eastAsia="ArialMT" w:hAnsi="Arial" w:cs="Arial"/>
          <w:color w:val="801900"/>
          <w:lang w:eastAsia="ar-SA"/>
        </w:rPr>
        <w:t xml:space="preserve"> </w:t>
      </w:r>
      <w:r w:rsidRPr="00C652CA">
        <w:rPr>
          <w:rStyle w:val="Domylnaczcionkaakapitu1"/>
          <w:rFonts w:ascii="Arial" w:eastAsia="ArialMT" w:hAnsi="Arial" w:cs="Arial"/>
          <w:color w:val="FF0000"/>
          <w:lang w:eastAsia="ar-SA"/>
        </w:rPr>
        <w:t xml:space="preserve"> </w:t>
      </w:r>
      <w:r w:rsidRPr="00C652CA">
        <w:rPr>
          <w:rStyle w:val="Domylnaczcionkaakapitu1"/>
          <w:rFonts w:ascii="Arial" w:eastAsia="ArialMT" w:hAnsi="Arial" w:cs="Arial"/>
          <w:lang w:eastAsia="ar-SA"/>
        </w:rPr>
        <w:t>wykonujących czynności bezpośredni</w:t>
      </w:r>
      <w:r w:rsidR="00E766C3">
        <w:rPr>
          <w:rStyle w:val="Domylnaczcionkaakapitu1"/>
          <w:rFonts w:ascii="Arial" w:eastAsia="ArialMT" w:hAnsi="Arial" w:cs="Arial"/>
          <w:lang w:eastAsia="ar-SA"/>
        </w:rPr>
        <w:t>o związane z wykonywaniem usług</w:t>
      </w:r>
      <w:r w:rsidRPr="00C652CA">
        <w:rPr>
          <w:rStyle w:val="Domylnaczcionkaakapitu1"/>
          <w:rFonts w:ascii="Arial" w:eastAsia="ArialMT" w:hAnsi="Arial" w:cs="Arial"/>
          <w:lang w:eastAsia="ar-SA"/>
        </w:rPr>
        <w:t xml:space="preserve"> w trakcie trwania całego okresu realizacji zamówienia. Powyższy wymóg, nie dotyczy właściciela(i) podmiotu gospodarczego, który będzie osobiście świadczył przedmiotową usługę.</w:t>
      </w:r>
    </w:p>
    <w:p w14:paraId="17A33A59"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rPr>
      </w:pPr>
    </w:p>
    <w:p w14:paraId="6C0234E8"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rPr>
      </w:pPr>
      <w:bookmarkStart w:id="0" w:name="_Hlk43366864"/>
      <w:r w:rsidRPr="00C652CA">
        <w:rPr>
          <w:rStyle w:val="Domylnaczcionkaakapitu1"/>
          <w:rFonts w:ascii="Arial" w:eastAsia="ArialMT" w:hAnsi="Arial" w:cs="Arial"/>
          <w:lang w:eastAsia="ar-SA"/>
        </w:rPr>
        <w:t>Podstawą do weryfikacji przez Zamawiającego</w:t>
      </w:r>
      <w:r w:rsidRPr="00C652CA">
        <w:rPr>
          <w:rStyle w:val="Domylnaczcionkaakapitu1"/>
          <w:rFonts w:ascii="Arial" w:eastAsia="ArialMT" w:hAnsi="Arial" w:cs="Arial"/>
          <w:color w:val="FF0000"/>
          <w:lang w:eastAsia="ar-SA"/>
        </w:rPr>
        <w:t xml:space="preserve"> </w:t>
      </w:r>
      <w:r w:rsidRPr="00C652CA">
        <w:rPr>
          <w:rStyle w:val="Domylnaczcionkaakapitu1"/>
          <w:rFonts w:ascii="Arial" w:eastAsia="ArialMT" w:hAnsi="Arial" w:cs="Arial"/>
          <w:lang w:eastAsia="ar-SA"/>
        </w:rPr>
        <w:t>zatrudnienia podanego przez Wykonawcę będzie przedłożony przez Wykonawcę</w:t>
      </w:r>
      <w:r w:rsidRPr="00C652CA">
        <w:rPr>
          <w:rStyle w:val="Domylnaczcionkaakapitu1"/>
          <w:rFonts w:ascii="Arial" w:eastAsia="ArialMT" w:hAnsi="Arial" w:cs="Arial"/>
          <w:color w:val="FF0000"/>
          <w:lang w:eastAsia="ar-SA"/>
        </w:rPr>
        <w:t xml:space="preserve"> </w:t>
      </w:r>
      <w:r w:rsidRPr="00C652CA">
        <w:rPr>
          <w:rStyle w:val="Domylnaczcionkaakapitu1"/>
          <w:rFonts w:ascii="Arial" w:eastAsia="ArialMT" w:hAnsi="Arial" w:cs="Arial"/>
          <w:b/>
          <w:lang w:eastAsia="ar-SA"/>
        </w:rPr>
        <w:t>w ciągu 5 dni od dnia podpisania umowy</w:t>
      </w:r>
      <w:r w:rsidRPr="00C652CA">
        <w:rPr>
          <w:rStyle w:val="Domylnaczcionkaakapitu1"/>
          <w:rFonts w:ascii="Arial" w:eastAsia="ArialMT" w:hAnsi="Arial" w:cs="Arial"/>
          <w:lang w:eastAsia="ar-SA"/>
        </w:rPr>
        <w:t xml:space="preserve"> </w:t>
      </w:r>
      <w:r w:rsidRPr="00C652CA">
        <w:rPr>
          <w:rStyle w:val="Domylnaczcionkaakapitu1"/>
          <w:rFonts w:ascii="Arial" w:eastAsia="ArialMT" w:hAnsi="Arial" w:cs="Arial"/>
          <w:b/>
          <w:lang w:eastAsia="ar-SA"/>
        </w:rPr>
        <w:t xml:space="preserve">załącznik nr </w:t>
      </w:r>
      <w:r w:rsidR="00933026">
        <w:rPr>
          <w:rStyle w:val="Domylnaczcionkaakapitu1"/>
          <w:rFonts w:ascii="Arial" w:eastAsia="ArialMT" w:hAnsi="Arial" w:cs="Arial"/>
          <w:b/>
          <w:lang w:eastAsia="ar-SA"/>
        </w:rPr>
        <w:t>7</w:t>
      </w:r>
      <w:r w:rsidRPr="00C652CA">
        <w:rPr>
          <w:rStyle w:val="Domylnaczcionkaakapitu1"/>
          <w:rFonts w:ascii="Arial" w:eastAsia="ArialMT" w:hAnsi="Arial" w:cs="Arial"/>
          <w:lang w:eastAsia="ar-SA"/>
        </w:rPr>
        <w:t xml:space="preserve"> </w:t>
      </w:r>
      <w:r w:rsidRPr="00C652CA">
        <w:rPr>
          <w:rStyle w:val="Domylnaczcionkaakapitu1"/>
          <w:rFonts w:ascii="Arial" w:eastAsia="ArialMT" w:hAnsi="Arial" w:cs="Arial"/>
          <w:b/>
          <w:lang w:eastAsia="ar-SA"/>
        </w:rPr>
        <w:t>do umowy</w:t>
      </w:r>
      <w:r w:rsidRPr="00C652CA">
        <w:rPr>
          <w:rStyle w:val="Domylnaczcionkaakapitu1"/>
          <w:rFonts w:ascii="Arial" w:eastAsia="ArialMT" w:hAnsi="Arial" w:cs="Arial"/>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lang w:eastAsia="ar-SA"/>
        </w:rPr>
        <w:t xml:space="preserve">. </w:t>
      </w:r>
    </w:p>
    <w:p w14:paraId="2BB49A8C"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rPr>
      </w:pPr>
    </w:p>
    <w:p w14:paraId="4A99C6D9"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Cs w:val="18"/>
        </w:rPr>
      </w:pPr>
      <w:r w:rsidRPr="00C652CA">
        <w:rPr>
          <w:rStyle w:val="Domylnaczcionkaakapitu1"/>
          <w:rFonts w:ascii="Arial" w:eastAsia="ArialMT" w:hAnsi="Arial" w:cs="Arial"/>
          <w:szCs w:val="18"/>
          <w:lang w:eastAsia="ar-SA"/>
        </w:rPr>
        <w:t>Z</w:t>
      </w:r>
      <w:r w:rsidR="00697FBE" w:rsidRPr="00C652CA">
        <w:rPr>
          <w:rStyle w:val="Domylnaczcionkaakapitu1"/>
          <w:rFonts w:ascii="Arial" w:eastAsia="ArialMT" w:hAnsi="Arial" w:cs="Arial"/>
          <w:szCs w:val="18"/>
          <w:lang w:eastAsia="ar-SA"/>
        </w:rPr>
        <w:t>miany w oświadczeniu o zatrudnieniu osób wykonujących czynności w przedmiocie zamówienia</w:t>
      </w:r>
      <w:r w:rsidR="00697FBE" w:rsidRPr="00C652CA">
        <w:rPr>
          <w:rStyle w:val="Domylnaczcionkaakapitu1"/>
          <w:rFonts w:ascii="Arial" w:hAnsi="Arial" w:cs="Arial"/>
          <w:szCs w:val="18"/>
        </w:rPr>
        <w:t xml:space="preserve"> umowy Wykonawca ma obowiązek przedłożyć Zamawiającemu  niezwłocznie w formie pisemnej.</w:t>
      </w:r>
    </w:p>
    <w:p w14:paraId="086E5272" w14:textId="77777777" w:rsidR="009B7C48" w:rsidRPr="00C652CA" w:rsidRDefault="009B7C48" w:rsidP="009B7C48">
      <w:pPr>
        <w:pStyle w:val="NormalnyWeb"/>
        <w:spacing w:before="0" w:after="0" w:line="240" w:lineRule="auto"/>
        <w:ind w:firstLine="0"/>
        <w:rPr>
          <w:rStyle w:val="Domylnaczcionkaakapitu1"/>
          <w:rFonts w:ascii="Arial" w:hAnsi="Arial" w:cs="Arial"/>
          <w:szCs w:val="18"/>
        </w:rPr>
      </w:pPr>
    </w:p>
    <w:p w14:paraId="0B5D8A34" w14:textId="77777777" w:rsidR="00697FBE" w:rsidRDefault="00697FBE" w:rsidP="00E766C3">
      <w:pPr>
        <w:pStyle w:val="NormalnyWeb"/>
        <w:numPr>
          <w:ilvl w:val="0"/>
          <w:numId w:val="3"/>
        </w:numPr>
        <w:tabs>
          <w:tab w:val="clear" w:pos="765"/>
        </w:tabs>
        <w:spacing w:before="0" w:after="0" w:line="240" w:lineRule="auto"/>
        <w:ind w:left="567" w:hanging="567"/>
        <w:rPr>
          <w:rStyle w:val="Domylnaczcionkaakapitu1"/>
          <w:rFonts w:ascii="Arial" w:hAnsi="Arial" w:cs="Arial"/>
          <w:szCs w:val="18"/>
        </w:rPr>
      </w:pPr>
      <w:r w:rsidRPr="00C652CA">
        <w:rPr>
          <w:rStyle w:val="Domylnaczcionkaakapitu1"/>
          <w:rFonts w:ascii="Arial" w:hAnsi="Arial" w:cs="Arial"/>
          <w:szCs w:val="18"/>
        </w:rPr>
        <w:t>W trakcie realizacji zamówienia Zamawiający</w:t>
      </w:r>
      <w:r w:rsidR="00E766C3">
        <w:rPr>
          <w:rStyle w:val="Domylnaczcionkaakapitu1"/>
          <w:rFonts w:ascii="Arial" w:hAnsi="Arial" w:cs="Arial"/>
          <w:szCs w:val="18"/>
        </w:rPr>
        <w:t xml:space="preserve"> zgodnie z art. 438 ust. 2 ustawy Pzp</w:t>
      </w:r>
      <w:r w:rsidRPr="00C652CA">
        <w:rPr>
          <w:rStyle w:val="Domylnaczcionkaakapitu1"/>
          <w:rFonts w:ascii="Arial" w:hAnsi="Arial" w:cs="Arial"/>
          <w:szCs w:val="18"/>
        </w:rPr>
        <w:t xml:space="preserve"> uprawniony jest do wykonywan</w:t>
      </w:r>
      <w:r w:rsidR="00E766C3">
        <w:rPr>
          <w:rStyle w:val="Domylnaczcionkaakapitu1"/>
          <w:rFonts w:ascii="Arial" w:hAnsi="Arial" w:cs="Arial"/>
          <w:szCs w:val="18"/>
        </w:rPr>
        <w:t>ia czynności kontrolnych wobec Wykonawcy/P</w:t>
      </w:r>
      <w:r w:rsidRPr="00C652CA">
        <w:rPr>
          <w:rStyle w:val="Domylnaczcionkaakapitu1"/>
          <w:rFonts w:ascii="Arial" w:hAnsi="Arial" w:cs="Arial"/>
          <w:szCs w:val="18"/>
        </w:rPr>
        <w:t xml:space="preserve">odwykonawcy odnośnie spełniania wymogu zatrudnienia na podstawie umowy o pracę osób wykonujących czynności w przedmiocie zamówienia, </w:t>
      </w:r>
      <w:r w:rsidR="00E766C3">
        <w:rPr>
          <w:rStyle w:val="Domylnaczcionkaakapitu1"/>
          <w:rFonts w:ascii="Arial" w:hAnsi="Arial" w:cs="Arial"/>
          <w:szCs w:val="18"/>
        </w:rPr>
        <w:br/>
      </w:r>
      <w:r w:rsidRPr="00C652CA">
        <w:rPr>
          <w:rStyle w:val="Domylnaczcionkaakapitu1"/>
          <w:rFonts w:ascii="Arial" w:hAnsi="Arial" w:cs="Arial"/>
          <w:szCs w:val="18"/>
        </w:rPr>
        <w:t>a w  przypadku  uzasadnionych  wątpliwości  co do  przestrzegania  prawa  pracy  przez Wykonawcę  lub  podwykonawcę,  Zamawiający  może zwrócić się do Państwowej Inspekcji Pracy o  przeprowadzenie  kontroli.</w:t>
      </w:r>
    </w:p>
    <w:p w14:paraId="1E8B9581" w14:textId="77777777" w:rsidR="009B7C48" w:rsidRPr="00C652CA" w:rsidRDefault="009B7C48" w:rsidP="009B7C48">
      <w:pPr>
        <w:pStyle w:val="NormalnyWeb"/>
        <w:spacing w:before="0" w:after="0" w:line="240" w:lineRule="auto"/>
        <w:ind w:firstLine="0"/>
        <w:rPr>
          <w:rFonts w:ascii="Arial" w:hAnsi="Arial" w:cs="Arial"/>
          <w:szCs w:val="18"/>
        </w:rPr>
      </w:pPr>
    </w:p>
    <w:p w14:paraId="6BF33A92"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rPr>
      </w:pPr>
      <w:r w:rsidRPr="00C652CA">
        <w:rPr>
          <w:rFonts w:ascii="Arial" w:hAnsi="Arial" w:cs="Arial"/>
        </w:rPr>
        <w:t>Zamawiający uprawniony jest w szczególności do</w:t>
      </w:r>
      <w:r w:rsidR="00E766C3">
        <w:rPr>
          <w:rFonts w:ascii="Arial" w:hAnsi="Arial" w:cs="Arial"/>
        </w:rPr>
        <w:t xml:space="preserve"> żądania</w:t>
      </w:r>
      <w:r w:rsidRPr="00C652CA">
        <w:rPr>
          <w:rFonts w:ascii="Arial" w:hAnsi="Arial" w:cs="Arial"/>
        </w:rPr>
        <w:t>:</w:t>
      </w:r>
    </w:p>
    <w:p w14:paraId="6D1AE288" w14:textId="77777777" w:rsidR="009B7C48" w:rsidRPr="00C652CA" w:rsidRDefault="009B7C48" w:rsidP="009B7C48">
      <w:pPr>
        <w:suppressAutoHyphens w:val="0"/>
        <w:autoSpaceDE w:val="0"/>
        <w:spacing w:after="0" w:line="240" w:lineRule="auto"/>
        <w:ind w:left="567" w:firstLine="0"/>
        <w:rPr>
          <w:rFonts w:ascii="Arial" w:hAnsi="Arial" w:cs="Arial"/>
        </w:rPr>
      </w:pPr>
    </w:p>
    <w:p w14:paraId="3B716009" w14:textId="77777777" w:rsidR="00697FBE" w:rsidRPr="009B7C48" w:rsidRDefault="00D55D44" w:rsidP="00E45F78">
      <w:pPr>
        <w:pStyle w:val="Akapitzlist"/>
        <w:numPr>
          <w:ilvl w:val="0"/>
          <w:numId w:val="14"/>
        </w:numPr>
        <w:autoSpaceDE w:val="0"/>
        <w:spacing w:after="0" w:line="240" w:lineRule="auto"/>
        <w:rPr>
          <w:szCs w:val="18"/>
        </w:rPr>
      </w:pPr>
      <w:r>
        <w:rPr>
          <w:szCs w:val="18"/>
        </w:rPr>
        <w:t>oświadczenia zatrudnionego pracownika;</w:t>
      </w:r>
    </w:p>
    <w:p w14:paraId="077E1104" w14:textId="77777777" w:rsidR="00697FBE" w:rsidRPr="009B7C48" w:rsidRDefault="00D55D44" w:rsidP="00E45F78">
      <w:pPr>
        <w:pStyle w:val="Akapitzlist"/>
        <w:numPr>
          <w:ilvl w:val="0"/>
          <w:numId w:val="14"/>
        </w:numPr>
        <w:autoSpaceDE w:val="0"/>
        <w:spacing w:after="0" w:line="240" w:lineRule="auto"/>
        <w:rPr>
          <w:szCs w:val="18"/>
        </w:rPr>
      </w:pPr>
      <w:r>
        <w:rPr>
          <w:szCs w:val="18"/>
        </w:rPr>
        <w:t>oświadczenia wykonawcy/ podwykonawcy o zatrudnieniu pracownika na podstawie umowy o pracę;</w:t>
      </w:r>
    </w:p>
    <w:p w14:paraId="0A5F6E78" w14:textId="77777777" w:rsidR="00D55D44" w:rsidRDefault="00D55D44" w:rsidP="00E45F78">
      <w:pPr>
        <w:pStyle w:val="Akapitzlist"/>
        <w:numPr>
          <w:ilvl w:val="0"/>
          <w:numId w:val="14"/>
        </w:numPr>
        <w:autoSpaceDE w:val="0"/>
        <w:spacing w:after="0" w:line="240" w:lineRule="auto"/>
        <w:rPr>
          <w:szCs w:val="18"/>
        </w:rPr>
      </w:pPr>
      <w:r>
        <w:rPr>
          <w:szCs w:val="18"/>
        </w:rPr>
        <w:t>poświadczonej za zgodność z oryginałem kopii umowy o pracę zatrudnionego pracownika;</w:t>
      </w:r>
    </w:p>
    <w:p w14:paraId="0A1DA4EC" w14:textId="77777777" w:rsidR="00697FBE" w:rsidRPr="009B7C48" w:rsidRDefault="00D55D44" w:rsidP="00E45F78">
      <w:pPr>
        <w:pStyle w:val="Akapitzlist"/>
        <w:numPr>
          <w:ilvl w:val="0"/>
          <w:numId w:val="14"/>
        </w:numPr>
        <w:autoSpaceDE w:val="0"/>
        <w:spacing w:after="0" w:line="240" w:lineRule="auto"/>
        <w:rPr>
          <w:szCs w:val="18"/>
        </w:rPr>
      </w:pPr>
      <w:r>
        <w:rPr>
          <w:szCs w:val="18"/>
        </w:rPr>
        <w:t xml:space="preserve">innych dokumentów potwierdzających spełnienie wymogu zatrudnienia pracownika (np. zakres obowiązków pracownika) </w:t>
      </w:r>
      <w:r w:rsidR="00697FBE" w:rsidRPr="009B7C48">
        <w:rPr>
          <w:szCs w:val="18"/>
        </w:rPr>
        <w:t>.</w:t>
      </w:r>
    </w:p>
    <w:p w14:paraId="2E4CB579" w14:textId="77777777" w:rsidR="009B7C48" w:rsidRPr="00C652CA" w:rsidRDefault="009B7C48" w:rsidP="00C652CA">
      <w:pPr>
        <w:autoSpaceDE w:val="0"/>
        <w:spacing w:after="0" w:line="240" w:lineRule="auto"/>
        <w:ind w:left="567" w:hanging="567"/>
        <w:rPr>
          <w:rFonts w:ascii="Arial" w:hAnsi="Arial" w:cs="Arial"/>
        </w:rPr>
      </w:pPr>
    </w:p>
    <w:p w14:paraId="4FDA9E3A" w14:textId="77777777" w:rsidR="00697FBE" w:rsidRDefault="00697FBE" w:rsidP="00C652CA">
      <w:pPr>
        <w:spacing w:after="0" w:line="240" w:lineRule="auto"/>
        <w:ind w:left="567" w:hanging="567"/>
        <w:rPr>
          <w:rFonts w:ascii="Arial" w:hAnsi="Arial" w:cs="Arial"/>
        </w:rPr>
      </w:pPr>
      <w:r w:rsidRPr="00C652CA">
        <w:rPr>
          <w:rFonts w:ascii="Arial" w:hAnsi="Arial" w:cs="Arial"/>
        </w:rPr>
        <w:t xml:space="preserve">6.    </w:t>
      </w:r>
      <w:r w:rsidRPr="00C652CA">
        <w:rPr>
          <w:rFonts w:ascii="Arial" w:hAnsi="Arial" w:cs="Arial"/>
        </w:rPr>
        <w:tab/>
        <w:t xml:space="preserve">Zamawiający wymaga, aby Wykonawca, który zadeklaruje w ofercie zatrudnienie przy realizacji usługi osoby niepełnosprawnej w rozumieniu ustawy z dnia 27 sierpnia 1997 r. o rehabilitacji zawodowej </w:t>
      </w:r>
      <w:r w:rsidRPr="00C652CA">
        <w:rPr>
          <w:rFonts w:ascii="Arial" w:hAnsi="Arial" w:cs="Arial"/>
        </w:rPr>
        <w:br/>
        <w:t>i społecznej oraz zatrudnianiu osób niepełnosprawnych (Dz. U</w:t>
      </w:r>
      <w:r w:rsidR="006B1DA2" w:rsidRPr="00C652CA">
        <w:rPr>
          <w:rFonts w:ascii="Arial" w:hAnsi="Arial" w:cs="Arial"/>
        </w:rPr>
        <w:t>. z 2021r., poz. 573</w:t>
      </w:r>
      <w:r w:rsidRPr="00C652CA">
        <w:rPr>
          <w:rFonts w:ascii="Arial" w:hAnsi="Arial" w:cs="Arial"/>
        </w:rPr>
        <w:t xml:space="preserve"> ze zm.) na podstawie stosunku pracy (umowy o pracę w rozumieniu przepisów Kodeksu pracy) w wymiarze pełnego wymiaru czasu pracy, na cały okres realizacji zamówienia, za co Wykonawca otrzymał dodatkowe punkty </w:t>
      </w:r>
      <w:r w:rsidR="00765B1B">
        <w:rPr>
          <w:rFonts w:ascii="Arial" w:hAnsi="Arial" w:cs="Arial"/>
        </w:rPr>
        <w:br/>
      </w:r>
      <w:r w:rsidRPr="00C652CA">
        <w:rPr>
          <w:rFonts w:ascii="Arial" w:hAnsi="Arial" w:cs="Arial"/>
        </w:rPr>
        <w:t>do kryterium wyboru oferty:</w:t>
      </w:r>
    </w:p>
    <w:p w14:paraId="10F4E48D" w14:textId="77777777" w:rsidR="009B7C48" w:rsidRPr="00C652CA" w:rsidRDefault="009B7C48" w:rsidP="00C652CA">
      <w:pPr>
        <w:spacing w:after="0" w:line="240" w:lineRule="auto"/>
        <w:ind w:left="567" w:hanging="567"/>
        <w:rPr>
          <w:rFonts w:ascii="Arial" w:hAnsi="Arial" w:cs="Arial"/>
        </w:rPr>
      </w:pPr>
    </w:p>
    <w:p w14:paraId="1DF0A1A8" w14:textId="77777777" w:rsidR="00697FBE" w:rsidRPr="009B7C48" w:rsidRDefault="00697FBE" w:rsidP="00E45F78">
      <w:pPr>
        <w:pStyle w:val="Akapitzlist"/>
        <w:numPr>
          <w:ilvl w:val="0"/>
          <w:numId w:val="15"/>
        </w:numPr>
        <w:spacing w:after="0" w:line="240" w:lineRule="auto"/>
        <w:rPr>
          <w:szCs w:val="18"/>
        </w:rPr>
      </w:pPr>
      <w:r w:rsidRPr="009B7C48">
        <w:rPr>
          <w:szCs w:val="18"/>
        </w:rPr>
        <w:t>przedłożył</w:t>
      </w:r>
      <w:r w:rsidR="006F3861" w:rsidRPr="009B7C48">
        <w:rPr>
          <w:szCs w:val="18"/>
        </w:rPr>
        <w:t xml:space="preserve"> Zamawiającemu zgodnie z art. 96 ust.1</w:t>
      </w:r>
      <w:r w:rsidRPr="009B7C48">
        <w:rPr>
          <w:szCs w:val="18"/>
        </w:rPr>
        <w:t xml:space="preserve"> </w:t>
      </w:r>
      <w:r w:rsidR="006F3861" w:rsidRPr="009B7C48">
        <w:rPr>
          <w:szCs w:val="18"/>
        </w:rPr>
        <w:t>pkt 2</w:t>
      </w:r>
      <w:r w:rsidR="005E1B0A" w:rsidRPr="009B7C48">
        <w:rPr>
          <w:szCs w:val="18"/>
        </w:rPr>
        <w:t xml:space="preserve"> ustawy Pzp oświadczenie </w:t>
      </w:r>
      <w:r w:rsidRPr="009B7C48">
        <w:rPr>
          <w:szCs w:val="18"/>
        </w:rPr>
        <w:t xml:space="preserve">o zatrudnieniu przy realizacji zadania osoby niepełnosprawnej w rozumieniu art. 22 §1 ustawy z dnia 26.06.1974 r. </w:t>
      </w:r>
      <w:r w:rsidR="006B1DA2" w:rsidRPr="009B7C48">
        <w:rPr>
          <w:szCs w:val="18"/>
        </w:rPr>
        <w:t xml:space="preserve">Kodeks pracy </w:t>
      </w:r>
      <w:r w:rsidR="00D55D44">
        <w:rPr>
          <w:szCs w:val="18"/>
        </w:rPr>
        <w:t>( Dz. U. z 2022r. poz. 1510, 1700, i 2140 oraz z 2023r. poz. 240 i 641 )</w:t>
      </w:r>
      <w:r w:rsidRPr="009B7C48">
        <w:rPr>
          <w:szCs w:val="18"/>
        </w:rPr>
        <w:t xml:space="preserve"> lub analogicznych przepisów państw członkowskich UE, EOG, na cały okres realizacji zamówienia na podstawie umowy o pracę z podaniem </w:t>
      </w:r>
      <w:r w:rsidRPr="009B7C48">
        <w:rPr>
          <w:szCs w:val="18"/>
        </w:rPr>
        <w:lastRenderedPageBreak/>
        <w:t>terminów ważności umowy oraz funkcji jaką będzie pełniła osoba niepełnosprawna, nie później niż trzy dni po podpisaniu umowy,</w:t>
      </w:r>
    </w:p>
    <w:p w14:paraId="337678DB" w14:textId="77777777" w:rsidR="00697FBE" w:rsidRPr="009B7C48" w:rsidRDefault="00697FBE" w:rsidP="00CF5C77">
      <w:pPr>
        <w:pStyle w:val="Akapitzlist"/>
        <w:numPr>
          <w:ilvl w:val="0"/>
          <w:numId w:val="15"/>
        </w:numPr>
        <w:spacing w:after="0" w:line="240" w:lineRule="auto"/>
        <w:rPr>
          <w:szCs w:val="18"/>
        </w:rPr>
      </w:pPr>
      <w:r w:rsidRPr="009B7C48">
        <w:rPr>
          <w:szCs w:val="18"/>
        </w:rPr>
        <w:t xml:space="preserve">przedłożył Zamawiającemu na każde jego żądanie, na każdym etapie realizacji zamówienia stosownych dokumentów potwierdzających zatrudnienie przy realizacji zamówienia osoby niepełnosprawnej zgodnie </w:t>
      </w:r>
      <w:r w:rsidR="00CF5C77">
        <w:rPr>
          <w:szCs w:val="18"/>
        </w:rPr>
        <w:br/>
      </w:r>
      <w:r w:rsidRPr="009B7C48">
        <w:rPr>
          <w:szCs w:val="18"/>
        </w:rPr>
        <w:t xml:space="preserve">z zapisami </w:t>
      </w:r>
      <w:r w:rsidRPr="009B7C48">
        <w:rPr>
          <w:b/>
          <w:szCs w:val="18"/>
        </w:rPr>
        <w:t>§</w:t>
      </w:r>
      <w:r w:rsidR="003A5FBC">
        <w:rPr>
          <w:b/>
          <w:szCs w:val="18"/>
        </w:rPr>
        <w:t xml:space="preserve"> </w:t>
      </w:r>
      <w:r w:rsidRPr="009B7C48">
        <w:rPr>
          <w:b/>
          <w:szCs w:val="18"/>
        </w:rPr>
        <w:t>10 ust.6 pkt. a)</w:t>
      </w:r>
      <w:r w:rsidR="0089010F" w:rsidRPr="009B7C48">
        <w:rPr>
          <w:szCs w:val="18"/>
        </w:rPr>
        <w:t xml:space="preserve"> </w:t>
      </w:r>
      <w:r w:rsidRPr="009B7C48">
        <w:rPr>
          <w:szCs w:val="18"/>
        </w:rPr>
        <w:t xml:space="preserve"> </w:t>
      </w:r>
      <w:r w:rsidRPr="009B7C48">
        <w:rPr>
          <w:b/>
          <w:szCs w:val="18"/>
        </w:rPr>
        <w:t>umowy.</w:t>
      </w:r>
      <w:r w:rsidRPr="009B7C48">
        <w:rPr>
          <w:szCs w:val="18"/>
        </w:rPr>
        <w:t xml:space="preserve"> </w:t>
      </w:r>
    </w:p>
    <w:p w14:paraId="630746B1" w14:textId="77777777" w:rsidR="00697FBE" w:rsidRDefault="00697FBE" w:rsidP="00C652CA">
      <w:pPr>
        <w:autoSpaceDE w:val="0"/>
        <w:spacing w:after="0" w:line="240" w:lineRule="auto"/>
        <w:ind w:left="567" w:hanging="567"/>
        <w:rPr>
          <w:rStyle w:val="Domylnaczcionkaakapitu1"/>
          <w:rFonts w:ascii="Arial" w:eastAsia="TimesNewRomanPS-BoldMT" w:hAnsi="Arial" w:cs="Arial"/>
        </w:rPr>
      </w:pPr>
    </w:p>
    <w:p w14:paraId="292FEC0A" w14:textId="77777777" w:rsidR="00D03FD0" w:rsidRDefault="00D03FD0" w:rsidP="00D03FD0">
      <w:pPr>
        <w:autoSpaceDE w:val="0"/>
        <w:spacing w:after="0" w:line="240" w:lineRule="auto"/>
        <w:ind w:left="567" w:hanging="567"/>
        <w:jc w:val="center"/>
        <w:rPr>
          <w:rStyle w:val="Domylnaczcionkaakapitu1"/>
          <w:rFonts w:ascii="Arial" w:eastAsia="TimesNewRomanPS-BoldMT" w:hAnsi="Arial" w:cs="Arial"/>
          <w:b/>
        </w:rPr>
      </w:pPr>
      <w:r>
        <w:rPr>
          <w:rStyle w:val="Domylnaczcionkaakapitu1"/>
          <w:rFonts w:ascii="Arial" w:eastAsia="TimesNewRomanPS-BoldMT" w:hAnsi="Arial" w:cs="Arial"/>
          <w:b/>
        </w:rPr>
        <w:t>§ 11</w:t>
      </w:r>
    </w:p>
    <w:p w14:paraId="2E7EF926" w14:textId="77777777" w:rsidR="00D03FD0" w:rsidRDefault="00D03FD0" w:rsidP="00D03FD0">
      <w:pPr>
        <w:autoSpaceDE w:val="0"/>
        <w:spacing w:after="0" w:line="240" w:lineRule="auto"/>
        <w:ind w:left="567" w:hanging="567"/>
        <w:rPr>
          <w:rStyle w:val="Domylnaczcionkaakapitu1"/>
          <w:rFonts w:ascii="Arial" w:eastAsia="TimesNewRomanPS-BoldMT" w:hAnsi="Arial" w:cs="Arial"/>
          <w:b/>
        </w:rPr>
      </w:pPr>
    </w:p>
    <w:p w14:paraId="58290583" w14:textId="77777777" w:rsidR="00D03FD0" w:rsidRDefault="00CF769B" w:rsidP="00CF769B">
      <w:pPr>
        <w:autoSpaceDE w:val="0"/>
        <w:spacing w:after="0" w:line="240" w:lineRule="auto"/>
        <w:ind w:left="567" w:hanging="567"/>
        <w:jc w:val="center"/>
        <w:rPr>
          <w:rStyle w:val="Domylnaczcionkaakapitu1"/>
          <w:rFonts w:ascii="Arial" w:eastAsia="TimesNewRomanPS-BoldMT" w:hAnsi="Arial" w:cs="Arial"/>
          <w:b/>
        </w:rPr>
      </w:pPr>
      <w:r>
        <w:rPr>
          <w:rStyle w:val="Domylnaczcionkaakapitu1"/>
          <w:rFonts w:ascii="Arial" w:eastAsia="TimesNewRomanPS-BoldMT" w:hAnsi="Arial" w:cs="Arial"/>
          <w:b/>
        </w:rPr>
        <w:t>Podwykonawcy</w:t>
      </w:r>
    </w:p>
    <w:p w14:paraId="38C56335" w14:textId="77777777" w:rsidR="00CF769B" w:rsidRDefault="00CF769B" w:rsidP="00CF769B">
      <w:pPr>
        <w:autoSpaceDE w:val="0"/>
        <w:spacing w:after="0" w:line="240" w:lineRule="auto"/>
        <w:ind w:left="567" w:hanging="567"/>
        <w:rPr>
          <w:rStyle w:val="Domylnaczcionkaakapitu1"/>
          <w:rFonts w:ascii="Arial" w:eastAsia="TimesNewRomanPS-BoldMT" w:hAnsi="Arial" w:cs="Arial"/>
          <w:b/>
        </w:rPr>
      </w:pPr>
    </w:p>
    <w:p w14:paraId="077BC252" w14:textId="77777777" w:rsidR="00CF769B" w:rsidRDefault="00CF769B" w:rsidP="00CF769B">
      <w:pPr>
        <w:pStyle w:val="Akapitzlist"/>
        <w:numPr>
          <w:ilvl w:val="0"/>
          <w:numId w:val="26"/>
        </w:numPr>
        <w:autoSpaceDE w:val="0"/>
        <w:spacing w:after="0" w:line="240" w:lineRule="auto"/>
        <w:ind w:hanging="720"/>
        <w:rPr>
          <w:rStyle w:val="Domylnaczcionkaakapitu1"/>
          <w:rFonts w:eastAsia="TimesNewRomanPS-BoldMT"/>
        </w:rPr>
      </w:pPr>
      <w:r w:rsidRPr="00CF769B">
        <w:rPr>
          <w:rStyle w:val="Domylnaczcionkaakapitu1"/>
          <w:rFonts w:eastAsia="TimesNewRomanPS-BoldMT"/>
        </w:rPr>
        <w:t xml:space="preserve">Wykonawca w celu spełnienia warunków udziału w postępowaniu, może wykonać przedmiot zamówienia przy udziale </w:t>
      </w:r>
      <w:r>
        <w:rPr>
          <w:rStyle w:val="Domylnaczcionkaakapitu1"/>
          <w:rFonts w:eastAsia="TimesNewRomanPS-BoldMT"/>
        </w:rPr>
        <w:t>P</w:t>
      </w:r>
      <w:r w:rsidRPr="00CF769B">
        <w:rPr>
          <w:rStyle w:val="Domylnaczcionkaakapitu1"/>
          <w:rFonts w:eastAsia="TimesNewRomanPS-BoldMT"/>
        </w:rPr>
        <w:t>odwykonawc</w:t>
      </w:r>
      <w:r w:rsidR="007C54DA">
        <w:rPr>
          <w:rStyle w:val="Domylnaczcionkaakapitu1"/>
          <w:rFonts w:eastAsia="TimesNewRomanPS-BoldMT"/>
        </w:rPr>
        <w:t>y/ów lub dalszych Podwykonawców.</w:t>
      </w:r>
    </w:p>
    <w:p w14:paraId="31DA8401" w14:textId="77777777" w:rsidR="00CF769B" w:rsidRDefault="00CF769B" w:rsidP="00CF769B">
      <w:pPr>
        <w:autoSpaceDE w:val="0"/>
        <w:spacing w:after="0" w:line="240" w:lineRule="auto"/>
        <w:ind w:left="0" w:firstLine="0"/>
        <w:rPr>
          <w:rStyle w:val="Domylnaczcionkaakapitu1"/>
          <w:rFonts w:ascii="Arial" w:eastAsia="TimesNewRomanPS-BoldMT" w:hAnsi="Arial" w:cs="Arial"/>
        </w:rPr>
      </w:pPr>
    </w:p>
    <w:p w14:paraId="2706E764" w14:textId="77777777" w:rsidR="00CF769B" w:rsidRDefault="00CF769B" w:rsidP="00CF769B">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W przypadku powierzenia wykonania części zamówienia Podwykonawcom, Wykonawca będzie</w:t>
      </w:r>
      <w:r w:rsidR="000E171B">
        <w:rPr>
          <w:rStyle w:val="Domylnaczcionkaakapitu1"/>
          <w:rFonts w:eastAsia="TimesNewRomanPS-BoldMT"/>
        </w:rPr>
        <w:t xml:space="preserve"> pełnił funkcję koordynatora Podwykonawców podczas wykonania robót i usuwania ewentualnych wad. Wykonawca odpowiada  za działania lub uchybienia każdego Podwykonawcy</w:t>
      </w:r>
      <w:r w:rsidR="00C341F9">
        <w:rPr>
          <w:rStyle w:val="Domylnaczcionkaakapitu1"/>
          <w:rFonts w:eastAsia="TimesNewRomanPS-BoldMT"/>
        </w:rPr>
        <w:t xml:space="preserve"> lub osób trzecich, którymi będzie się posługiwał przy realizacji przedmiotu umowy jak za działania i zaniechania własne.</w:t>
      </w:r>
    </w:p>
    <w:p w14:paraId="4EE7B6AD" w14:textId="77777777" w:rsidR="007C54DA" w:rsidRDefault="007C54DA" w:rsidP="007C54DA">
      <w:pPr>
        <w:pStyle w:val="Akapitzlist"/>
        <w:autoSpaceDE w:val="0"/>
        <w:spacing w:after="0" w:line="240" w:lineRule="auto"/>
        <w:ind w:firstLine="0"/>
        <w:rPr>
          <w:rStyle w:val="Domylnaczcionkaakapitu1"/>
          <w:rFonts w:eastAsia="TimesNewRomanPS-BoldMT"/>
        </w:rPr>
      </w:pPr>
    </w:p>
    <w:p w14:paraId="2A57F266" w14:textId="77777777" w:rsidR="007C54DA" w:rsidRDefault="007C54DA" w:rsidP="00CF769B">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 xml:space="preserve">Podwykonawca lub dalszy Podwykonawca musi złożyć dokumenty do postępowania w ramach oświadczenia woli zgodnie z art. 125 ust. 1 Ustawy Pzp potwierdzające brak </w:t>
      </w:r>
      <w:r w:rsidR="00AF7A3B">
        <w:rPr>
          <w:rStyle w:val="Domylnaczcionkaakapitu1"/>
          <w:rFonts w:eastAsia="TimesNewRomanPS-BoldMT"/>
        </w:rPr>
        <w:t>podstaw wykluczenia wobec tego P</w:t>
      </w:r>
      <w:r>
        <w:rPr>
          <w:rStyle w:val="Domylnaczcionkaakapitu1"/>
          <w:rFonts w:eastAsia="TimesNewRomanPS-BoldMT"/>
        </w:rPr>
        <w:t>odwykonawcy.</w:t>
      </w:r>
    </w:p>
    <w:p w14:paraId="0AFB0DF2" w14:textId="77777777" w:rsidR="00C341F9" w:rsidRDefault="00C341F9" w:rsidP="00C341F9">
      <w:pPr>
        <w:autoSpaceDE w:val="0"/>
        <w:spacing w:after="0" w:line="240" w:lineRule="auto"/>
        <w:ind w:left="0" w:firstLine="0"/>
        <w:rPr>
          <w:rStyle w:val="Domylnaczcionkaakapitu1"/>
          <w:rFonts w:eastAsia="TimesNewRomanPS-BoldMT"/>
        </w:rPr>
      </w:pPr>
    </w:p>
    <w:p w14:paraId="5C52BD0D" w14:textId="77777777" w:rsidR="00C341F9" w:rsidRDefault="00727DD8"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Wykonawca Podwykonawcom powierzy wykonanie następujących czynności stanowiących przedmiot zamówienia: ………………………………………………………………………… .</w:t>
      </w:r>
    </w:p>
    <w:p w14:paraId="6D2B8824" w14:textId="77777777" w:rsidR="00F60A5D" w:rsidRPr="00F60A5D" w:rsidRDefault="00F60A5D" w:rsidP="00F60A5D">
      <w:pPr>
        <w:autoSpaceDE w:val="0"/>
        <w:spacing w:after="0" w:line="240" w:lineRule="auto"/>
        <w:rPr>
          <w:rStyle w:val="Domylnaczcionkaakapitu1"/>
          <w:rFonts w:eastAsia="TimesNewRomanPS-BoldMT"/>
        </w:rPr>
      </w:pPr>
    </w:p>
    <w:p w14:paraId="3A12C6EA" w14:textId="77777777" w:rsidR="00F60A5D" w:rsidRDefault="00F60A5D"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Wykonawca, Podwykona</w:t>
      </w:r>
      <w:r w:rsidR="00AF7A3B">
        <w:rPr>
          <w:rStyle w:val="Domylnaczcionkaakapitu1"/>
          <w:rFonts w:eastAsia="TimesNewRomanPS-BoldMT"/>
        </w:rPr>
        <w:t>wca lub dalszy Podwykonawca</w:t>
      </w:r>
      <w:r>
        <w:rPr>
          <w:rStyle w:val="Domylnaczcionkaakapitu1"/>
          <w:rFonts w:eastAsia="TimesNewRomanPS-BoldMT"/>
        </w:rPr>
        <w:t xml:space="preserve"> zobowiązany </w:t>
      </w:r>
      <w:r w:rsidR="00AF7A3B">
        <w:rPr>
          <w:rStyle w:val="Domylnaczcionkaakapitu1"/>
          <w:rFonts w:eastAsia="TimesNewRomanPS-BoldMT"/>
        </w:rPr>
        <w:t>jest do przedłożenia Zamawiającemu  projektu umowy o podwykonawstwo, której przedmiotem jest powierzenie czynności stanowiących przedmiot zamówienia, które mają być realizowane na podstawie umowy o podwykonawstwo,</w:t>
      </w:r>
      <w:r>
        <w:rPr>
          <w:rStyle w:val="Domylnaczcionkaakapitu1"/>
          <w:rFonts w:eastAsia="TimesNewRomanPS-BoldMT"/>
        </w:rPr>
        <w:t xml:space="preserve"> wskazując zakres w jakim </w:t>
      </w:r>
      <w:r w:rsidR="007C54DA">
        <w:rPr>
          <w:rStyle w:val="Domylnaczcionkaakapitu1"/>
          <w:rFonts w:eastAsia="TimesNewRomanPS-BoldMT"/>
        </w:rPr>
        <w:t xml:space="preserve">Wykonawca </w:t>
      </w:r>
      <w:r>
        <w:rPr>
          <w:rStyle w:val="Domylnaczcionkaakapitu1"/>
          <w:rFonts w:eastAsia="TimesNewRomanPS-BoldMT"/>
        </w:rPr>
        <w:t>powierza wykonanie części zamówienia podwykonawcy oraz przedłożyć ją w w</w:t>
      </w:r>
      <w:r w:rsidR="007C54DA">
        <w:rPr>
          <w:rStyle w:val="Domylnaczcionkaakapitu1"/>
          <w:rFonts w:eastAsia="TimesNewRomanPS-BoldMT"/>
        </w:rPr>
        <w:t>ersji</w:t>
      </w:r>
      <w:r>
        <w:rPr>
          <w:rStyle w:val="Domylnaczcionkaakapitu1"/>
          <w:rFonts w:eastAsia="TimesNewRomanPS-BoldMT"/>
        </w:rPr>
        <w:t xml:space="preserve"> papierowej Zamawiającemu</w:t>
      </w:r>
      <w:r w:rsidR="007C54DA">
        <w:rPr>
          <w:rStyle w:val="Domylnaczcionkaakapitu1"/>
          <w:rFonts w:eastAsia="TimesNewRomanPS-BoldMT"/>
        </w:rPr>
        <w:t xml:space="preserve"> do akceptacji w ciągu 10 dni od dnia podpisania umowy Wykonawcy z Zamawiającym.</w:t>
      </w:r>
    </w:p>
    <w:p w14:paraId="7D65BFF8" w14:textId="77777777" w:rsidR="007964CB" w:rsidRDefault="007964CB" w:rsidP="007964CB">
      <w:pPr>
        <w:pStyle w:val="Akapitzlist"/>
        <w:autoSpaceDE w:val="0"/>
        <w:spacing w:after="0" w:line="240" w:lineRule="auto"/>
        <w:ind w:firstLine="0"/>
        <w:rPr>
          <w:rStyle w:val="Domylnaczcionkaakapitu1"/>
          <w:rFonts w:eastAsia="TimesNewRomanPS-BoldMT"/>
        </w:rPr>
      </w:pPr>
    </w:p>
    <w:p w14:paraId="43827971" w14:textId="77777777" w:rsidR="004B3FF4" w:rsidRDefault="004B3FF4"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Umowa winna zawierać okres na jaki zostaje zawarta ( nie krótszy niż umowa zawarta pomiędzy Zamawiającym i Wykonawcą), wskazywać termin zapłaty wynagrodz</w:t>
      </w:r>
      <w:r w:rsidR="007964CB">
        <w:rPr>
          <w:rStyle w:val="Domylnaczcionkaakapitu1"/>
          <w:rFonts w:eastAsia="TimesNewRomanPS-BoldMT"/>
        </w:rPr>
        <w:t>enia Podwykonawcy lub dalszemu P</w:t>
      </w:r>
      <w:r>
        <w:rPr>
          <w:rStyle w:val="Domylnaczcionkaakapitu1"/>
          <w:rFonts w:eastAsia="TimesNewRomanPS-BoldMT"/>
        </w:rPr>
        <w:t>odwykonawcy</w:t>
      </w:r>
      <w:r w:rsidR="007964CB">
        <w:rPr>
          <w:rStyle w:val="Domylnaczcionkaakapitu1"/>
          <w:rFonts w:eastAsia="TimesNewRomanPS-BoldMT"/>
        </w:rPr>
        <w:t xml:space="preserve"> za wykonanie części zamówienia które powierzył Wykonawca Podwykonawcy, gdzie termin płatności nie może być dłuższy niż 30 dni.</w:t>
      </w:r>
    </w:p>
    <w:p w14:paraId="7F79B0B3" w14:textId="77777777" w:rsidR="007964CB" w:rsidRDefault="007964CB" w:rsidP="007964CB">
      <w:pPr>
        <w:pStyle w:val="Akapitzlist"/>
        <w:autoSpaceDE w:val="0"/>
        <w:spacing w:after="0" w:line="240" w:lineRule="auto"/>
        <w:ind w:firstLine="0"/>
        <w:rPr>
          <w:rStyle w:val="Domylnaczcionkaakapitu1"/>
          <w:rFonts w:eastAsia="TimesNewRomanPS-BoldMT"/>
        </w:rPr>
      </w:pPr>
    </w:p>
    <w:p w14:paraId="7A7CBC42" w14:textId="77777777" w:rsidR="007964CB" w:rsidRDefault="007964CB"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1E4F2C49" w14:textId="77777777" w:rsidR="004B3FF4" w:rsidRPr="004B3FF4" w:rsidRDefault="004B3FF4" w:rsidP="004B3FF4">
      <w:pPr>
        <w:autoSpaceDE w:val="0"/>
        <w:spacing w:after="0" w:line="240" w:lineRule="auto"/>
        <w:rPr>
          <w:rStyle w:val="Domylnaczcionkaakapitu1"/>
          <w:rFonts w:eastAsia="TimesNewRomanPS-BoldMT"/>
        </w:rPr>
      </w:pPr>
    </w:p>
    <w:p w14:paraId="5E62AD2E" w14:textId="77777777" w:rsidR="00F60A5D" w:rsidRDefault="006B4212"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 xml:space="preserve">Jeżeli </w:t>
      </w:r>
      <w:r w:rsidR="007C54DA">
        <w:rPr>
          <w:rStyle w:val="Domylnaczcionkaakapitu1"/>
          <w:rFonts w:eastAsia="TimesNewRomanPS-BoldMT"/>
        </w:rPr>
        <w:t xml:space="preserve">Zamawiający w ciągu 7 dni od dnia przekazania do akceptacji </w:t>
      </w:r>
      <w:r w:rsidR="004B3FF4">
        <w:rPr>
          <w:rStyle w:val="Domylnaczcionkaakapitu1"/>
          <w:rFonts w:eastAsia="TimesNewRomanPS-BoldMT"/>
        </w:rPr>
        <w:t>projektu</w:t>
      </w:r>
      <w:r w:rsidR="007C54DA">
        <w:rPr>
          <w:rStyle w:val="Domylnaczcionkaakapitu1"/>
          <w:rFonts w:eastAsia="TimesNewRomanPS-BoldMT"/>
        </w:rPr>
        <w:t xml:space="preserve"> umowy pomiędzy Wykonawcą </w:t>
      </w:r>
      <w:r w:rsidR="00AF7A3B">
        <w:rPr>
          <w:rStyle w:val="Domylnaczcionkaakapitu1"/>
          <w:rFonts w:eastAsia="TimesNewRomanPS-BoldMT"/>
        </w:rPr>
        <w:br/>
      </w:r>
      <w:r w:rsidR="007C54DA">
        <w:rPr>
          <w:rStyle w:val="Domylnaczcionkaakapitu1"/>
          <w:rFonts w:eastAsia="TimesNewRomanPS-BoldMT"/>
        </w:rPr>
        <w:t>i Podwykonawcą nie wniesie w formie pisemnej sprzeciwu co do treści zawartej umowy</w:t>
      </w:r>
      <w:r w:rsidR="00AF7A3B">
        <w:rPr>
          <w:rStyle w:val="Domylnaczcionkaakapitu1"/>
          <w:rFonts w:eastAsia="TimesNewRomanPS-BoldMT"/>
        </w:rPr>
        <w:t>, uznaje się</w:t>
      </w:r>
      <w:r>
        <w:rPr>
          <w:rStyle w:val="Domylnaczcionkaakapitu1"/>
          <w:rFonts w:eastAsia="TimesNewRomanPS-BoldMT"/>
        </w:rPr>
        <w:t xml:space="preserve"> ją za zaakceptowaną</w:t>
      </w:r>
      <w:r w:rsidR="00AF7A3B">
        <w:rPr>
          <w:rStyle w:val="Domylnaczcionkaakapitu1"/>
          <w:rFonts w:eastAsia="TimesNewRomanPS-BoldMT"/>
        </w:rPr>
        <w:t xml:space="preserve"> przez Zamawiającego.</w:t>
      </w:r>
    </w:p>
    <w:p w14:paraId="0A9AB48D" w14:textId="77777777" w:rsidR="00727DD8" w:rsidRPr="00727DD8" w:rsidRDefault="00727DD8" w:rsidP="00727DD8">
      <w:pPr>
        <w:autoSpaceDE w:val="0"/>
        <w:spacing w:after="0" w:line="240" w:lineRule="auto"/>
        <w:rPr>
          <w:rStyle w:val="Domylnaczcionkaakapitu1"/>
          <w:rFonts w:eastAsia="TimesNewRomanPS-BoldMT"/>
        </w:rPr>
      </w:pPr>
    </w:p>
    <w:p w14:paraId="6C0D3BD8" w14:textId="77777777" w:rsidR="00727DD8" w:rsidRDefault="00727DD8"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Zmiana Podwyk</w:t>
      </w:r>
      <w:r w:rsidR="004B3FF4">
        <w:rPr>
          <w:rStyle w:val="Domylnaczcionkaakapitu1"/>
          <w:rFonts w:eastAsia="TimesNewRomanPS-BoldMT"/>
        </w:rPr>
        <w:t>o</w:t>
      </w:r>
      <w:r>
        <w:rPr>
          <w:rStyle w:val="Domylnaczcionkaakapitu1"/>
          <w:rFonts w:eastAsia="TimesNewRomanPS-BoldMT"/>
        </w:rPr>
        <w:t xml:space="preserve">nawcy lub dalszego Podwykonawcy w zakresie czynności stanowiących przedmiot umowy nie stanowi zmiany umowy, ale </w:t>
      </w:r>
      <w:r w:rsidR="00F60A5D">
        <w:rPr>
          <w:rStyle w:val="Domylnaczcionkaakapitu1"/>
          <w:rFonts w:eastAsia="TimesNewRomanPS-BoldMT"/>
        </w:rPr>
        <w:t xml:space="preserve">jest </w:t>
      </w:r>
      <w:r w:rsidR="006B4212">
        <w:rPr>
          <w:rStyle w:val="Domylnaczcionkaakapitu1"/>
          <w:rFonts w:eastAsia="TimesNewRomanPS-BoldMT"/>
        </w:rPr>
        <w:t>wymagan</w:t>
      </w:r>
      <w:r>
        <w:rPr>
          <w:rStyle w:val="Domylnaczcionkaakapitu1"/>
          <w:rFonts w:eastAsia="TimesNewRomanPS-BoldMT"/>
        </w:rPr>
        <w:t xml:space="preserve"> </w:t>
      </w:r>
      <w:r w:rsidR="00F60A5D">
        <w:rPr>
          <w:rStyle w:val="Domylnaczcionkaakapitu1"/>
          <w:rFonts w:eastAsia="TimesNewRomanPS-BoldMT"/>
        </w:rPr>
        <w:t>zgoda</w:t>
      </w:r>
      <w:r>
        <w:rPr>
          <w:rStyle w:val="Domylnaczcionkaakapitu1"/>
          <w:rFonts w:eastAsia="TimesNewRomanPS-BoldMT"/>
        </w:rPr>
        <w:t xml:space="preserve"> Zamawiającego na zmianę Podwykonawcy</w:t>
      </w:r>
      <w:r w:rsidR="00F60A5D">
        <w:rPr>
          <w:rStyle w:val="Domylnaczcionkaakapitu1"/>
          <w:rFonts w:eastAsia="TimesNewRomanPS-BoldMT"/>
        </w:rPr>
        <w:t xml:space="preserve"> lub dalszego Podwykonawcy, wyrażona poprzez akceptację umowy o podwykonawstwo.</w:t>
      </w:r>
    </w:p>
    <w:p w14:paraId="52BDB744" w14:textId="77777777" w:rsidR="00A17E6B" w:rsidRDefault="00A17E6B" w:rsidP="00A17E6B">
      <w:pPr>
        <w:pStyle w:val="Akapitzlist"/>
        <w:autoSpaceDE w:val="0"/>
        <w:spacing w:after="0" w:line="240" w:lineRule="auto"/>
        <w:ind w:firstLine="0"/>
        <w:rPr>
          <w:rStyle w:val="Domylnaczcionkaakapitu1"/>
          <w:rFonts w:eastAsia="TimesNewRomanPS-BoldMT"/>
        </w:rPr>
      </w:pPr>
    </w:p>
    <w:p w14:paraId="532C97D3" w14:textId="77777777" w:rsidR="00AF7A3B" w:rsidRDefault="00AF7A3B"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Jeżeli zamawiający stwierdzi</w:t>
      </w:r>
      <w:r w:rsidR="00A17E6B">
        <w:rPr>
          <w:rStyle w:val="Domylnaczcionkaakapitu1"/>
          <w:rFonts w:eastAsia="TimesNewRomanPS-BoldMT"/>
        </w:rPr>
        <w:t xml:space="preserve">, że </w:t>
      </w:r>
      <w:r>
        <w:rPr>
          <w:rStyle w:val="Domylnaczcionkaakapitu1"/>
          <w:rFonts w:eastAsia="TimesNewRomanPS-BoldMT"/>
        </w:rPr>
        <w:t>wobec danego podwykonawcy</w:t>
      </w:r>
      <w:r w:rsidR="00A17E6B">
        <w:rPr>
          <w:rStyle w:val="Domylnaczcionkaakapitu1"/>
          <w:rFonts w:eastAsia="TimesNewRomanPS-BoldMT"/>
        </w:rPr>
        <w:t xml:space="preserve"> zachodzą podstawy wykluczenia, Zamawiający zażąda od Wykonawcy zastąpienia tego Podwykonawcy innym Podwykonawcą pod rygorem niedopuszczenia Podwykonawcy do realizacji części zamówienia wskazanej przez Wykonawcę.</w:t>
      </w:r>
    </w:p>
    <w:p w14:paraId="70C9579C" w14:textId="77777777" w:rsidR="00A17E6B" w:rsidRDefault="00A17E6B" w:rsidP="00A17E6B">
      <w:pPr>
        <w:pStyle w:val="Akapitzlist"/>
        <w:autoSpaceDE w:val="0"/>
        <w:spacing w:after="0" w:line="240" w:lineRule="auto"/>
        <w:ind w:firstLine="0"/>
        <w:rPr>
          <w:rStyle w:val="Domylnaczcionkaakapitu1"/>
          <w:rFonts w:eastAsia="TimesNewRomanPS-BoldMT"/>
        </w:rPr>
      </w:pPr>
    </w:p>
    <w:p w14:paraId="7732F354" w14:textId="77777777" w:rsidR="00A17E6B" w:rsidRDefault="00A17E6B" w:rsidP="00C341F9">
      <w:pPr>
        <w:pStyle w:val="Akapitzlist"/>
        <w:numPr>
          <w:ilvl w:val="0"/>
          <w:numId w:val="26"/>
        </w:numPr>
        <w:autoSpaceDE w:val="0"/>
        <w:spacing w:after="0" w:line="240" w:lineRule="auto"/>
        <w:ind w:hanging="720"/>
        <w:rPr>
          <w:rStyle w:val="Domylnaczcionkaakapitu1"/>
          <w:rFonts w:eastAsia="TimesNewRomanPS-BoldMT"/>
        </w:rPr>
      </w:pPr>
      <w:r>
        <w:rPr>
          <w:rStyle w:val="Domylnaczcionkaakapitu1"/>
          <w:rFonts w:eastAsia="TimesNewRomanPS-BoldMT"/>
        </w:rPr>
        <w:t>Zamawiający wymaga od Wykonawcy należytego wykonywania przedmiotu zamówienia, niezależnie czy powier</w:t>
      </w:r>
      <w:r w:rsidR="006B4212">
        <w:rPr>
          <w:rStyle w:val="Domylnaczcionkaakapitu1"/>
          <w:rFonts w:eastAsia="TimesNewRomanPS-BoldMT"/>
        </w:rPr>
        <w:t>zy wykonanie części zamówienia P</w:t>
      </w:r>
      <w:r>
        <w:rPr>
          <w:rStyle w:val="Domylnaczcionkaakapitu1"/>
          <w:rFonts w:eastAsia="TimesNewRomanPS-BoldMT"/>
        </w:rPr>
        <w:t>odwykonawcą.</w:t>
      </w:r>
    </w:p>
    <w:p w14:paraId="78ADE0DD" w14:textId="77777777" w:rsidR="00727DD8" w:rsidRPr="00C341F9" w:rsidRDefault="00727DD8" w:rsidP="00727DD8">
      <w:pPr>
        <w:pStyle w:val="Akapitzlist"/>
        <w:autoSpaceDE w:val="0"/>
        <w:spacing w:after="0" w:line="240" w:lineRule="auto"/>
        <w:ind w:firstLine="0"/>
        <w:rPr>
          <w:rStyle w:val="Domylnaczcionkaakapitu1"/>
          <w:rFonts w:eastAsia="TimesNewRomanPS-BoldMT"/>
        </w:rPr>
      </w:pPr>
    </w:p>
    <w:p w14:paraId="41986829" w14:textId="77777777" w:rsidR="00D03FD0" w:rsidRPr="00D03FD0" w:rsidRDefault="00D03FD0" w:rsidP="00D03FD0">
      <w:pPr>
        <w:autoSpaceDE w:val="0"/>
        <w:spacing w:after="0" w:line="240" w:lineRule="auto"/>
        <w:ind w:left="567" w:hanging="567"/>
        <w:rPr>
          <w:rStyle w:val="Domylnaczcionkaakapitu1"/>
          <w:rFonts w:ascii="Arial" w:eastAsia="TimesNewRomanPS-BoldMT" w:hAnsi="Arial" w:cs="Arial"/>
          <w:b/>
        </w:rPr>
      </w:pPr>
      <w:r>
        <w:rPr>
          <w:rStyle w:val="Domylnaczcionkaakapitu1"/>
          <w:rFonts w:ascii="Arial" w:eastAsia="TimesNewRomanPS-BoldMT" w:hAnsi="Arial" w:cs="Arial"/>
          <w:b/>
        </w:rPr>
        <w:tab/>
      </w:r>
    </w:p>
    <w:p w14:paraId="0EE0B9B3" w14:textId="77777777" w:rsidR="00D03FD0" w:rsidRDefault="00D03FD0" w:rsidP="00C652CA">
      <w:pPr>
        <w:autoSpaceDE w:val="0"/>
        <w:spacing w:after="0" w:line="240" w:lineRule="auto"/>
        <w:ind w:left="567" w:hanging="567"/>
        <w:rPr>
          <w:rStyle w:val="Domylnaczcionkaakapitu1"/>
          <w:rFonts w:ascii="Arial" w:eastAsia="TimesNewRomanPS-BoldMT" w:hAnsi="Arial" w:cs="Arial"/>
        </w:rPr>
      </w:pPr>
    </w:p>
    <w:p w14:paraId="5E40C278" w14:textId="77777777" w:rsidR="00D03FD0" w:rsidRPr="00C652CA" w:rsidRDefault="00D03FD0" w:rsidP="00C652CA">
      <w:pPr>
        <w:autoSpaceDE w:val="0"/>
        <w:spacing w:after="0" w:line="240" w:lineRule="auto"/>
        <w:ind w:left="567" w:hanging="567"/>
        <w:rPr>
          <w:rStyle w:val="Domylnaczcionkaakapitu1"/>
          <w:rFonts w:ascii="Arial" w:eastAsia="TimesNewRomanPS-BoldMT" w:hAnsi="Arial" w:cs="Arial"/>
        </w:rPr>
      </w:pPr>
    </w:p>
    <w:p w14:paraId="75716981" w14:textId="77777777" w:rsidR="00121232" w:rsidRPr="00C652CA" w:rsidRDefault="00121232" w:rsidP="00C652CA">
      <w:pPr>
        <w:tabs>
          <w:tab w:val="left" w:pos="709"/>
          <w:tab w:val="left" w:pos="1134"/>
        </w:tabs>
        <w:spacing w:after="0" w:line="240" w:lineRule="auto"/>
        <w:ind w:left="567" w:hanging="567"/>
        <w:jc w:val="center"/>
        <w:rPr>
          <w:rFonts w:ascii="Arial" w:hAnsi="Arial" w:cs="Arial"/>
        </w:rPr>
      </w:pPr>
      <w:r w:rsidRPr="00C652CA">
        <w:rPr>
          <w:rFonts w:ascii="Arial" w:eastAsia="Times New Roman" w:hAnsi="Arial" w:cs="Arial"/>
          <w:b/>
          <w:bCs/>
          <w:iCs/>
          <w:color w:val="00000A"/>
          <w:lang w:eastAsia="pl-PL"/>
        </w:rPr>
        <w:t xml:space="preserve">§ </w:t>
      </w:r>
      <w:r w:rsidR="003A48D1" w:rsidRPr="00C652CA">
        <w:rPr>
          <w:rFonts w:ascii="Arial" w:eastAsia="Times New Roman" w:hAnsi="Arial" w:cs="Arial"/>
          <w:b/>
          <w:bCs/>
          <w:iCs/>
          <w:color w:val="00000A"/>
          <w:lang w:eastAsia="pl-PL"/>
        </w:rPr>
        <w:t>1</w:t>
      </w:r>
      <w:r w:rsidR="00D03FD0">
        <w:rPr>
          <w:rFonts w:ascii="Arial" w:eastAsia="Times New Roman" w:hAnsi="Arial" w:cs="Arial"/>
          <w:b/>
          <w:bCs/>
          <w:iCs/>
          <w:color w:val="00000A"/>
          <w:lang w:eastAsia="pl-PL"/>
        </w:rPr>
        <w:t>2</w:t>
      </w:r>
    </w:p>
    <w:p w14:paraId="1AE979FE"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lang w:eastAsia="pl-PL"/>
        </w:rPr>
      </w:pPr>
      <w:r w:rsidRPr="00C652CA">
        <w:rPr>
          <w:rFonts w:ascii="Arial" w:eastAsia="Times New Roman" w:hAnsi="Arial" w:cs="Arial"/>
          <w:b/>
          <w:bCs/>
          <w:iCs/>
          <w:lang w:eastAsia="pl-PL"/>
        </w:rPr>
        <w:t>Zmiany postanowień zawartej umowy</w:t>
      </w:r>
    </w:p>
    <w:p w14:paraId="09F9D021"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lang w:eastAsia="pl-PL"/>
        </w:rPr>
      </w:pPr>
    </w:p>
    <w:p w14:paraId="4FB24712"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t xml:space="preserve">Zakazuje się istotnych zmian postanowień zawartej Umowy w stosunku do treści oferty, na podstawie której dokonano wyboru Wykonawcy, z zastrzeżeniem ust. 2. </w:t>
      </w:r>
    </w:p>
    <w:p w14:paraId="055D6984" w14:textId="77777777" w:rsidR="009B7C48" w:rsidRPr="00C652CA" w:rsidRDefault="009B7C48" w:rsidP="009B7C48">
      <w:pPr>
        <w:pStyle w:val="Default"/>
        <w:tabs>
          <w:tab w:val="num" w:pos="1724"/>
        </w:tabs>
        <w:ind w:left="567"/>
        <w:jc w:val="both"/>
        <w:rPr>
          <w:rFonts w:ascii="Arial" w:hAnsi="Arial" w:cs="Arial"/>
          <w:sz w:val="18"/>
          <w:szCs w:val="18"/>
        </w:rPr>
      </w:pPr>
    </w:p>
    <w:p w14:paraId="6BA5969C"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w:t>
      </w:r>
      <w:r w:rsidRPr="00C652CA">
        <w:rPr>
          <w:rFonts w:ascii="Arial" w:hAnsi="Arial" w:cs="Arial"/>
          <w:sz w:val="18"/>
          <w:szCs w:val="18"/>
        </w:rPr>
        <w:t xml:space="preserve"> </w:t>
      </w:r>
      <w:r w:rsidR="00914E7B" w:rsidRPr="00C652CA">
        <w:rPr>
          <w:rFonts w:ascii="Arial" w:hAnsi="Arial" w:cs="Arial"/>
          <w:sz w:val="18"/>
          <w:szCs w:val="18"/>
        </w:rPr>
        <w:t xml:space="preserve">oraz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t>
      </w:r>
      <w:r w:rsidR="004503A1">
        <w:rPr>
          <w:rFonts w:ascii="Arial" w:hAnsi="Arial" w:cs="Arial"/>
          <w:sz w:val="18"/>
          <w:szCs w:val="18"/>
        </w:rPr>
        <w:br/>
      </w:r>
      <w:r w:rsidRPr="00C652CA">
        <w:rPr>
          <w:rFonts w:ascii="Arial" w:hAnsi="Arial" w:cs="Arial"/>
          <w:sz w:val="18"/>
          <w:szCs w:val="18"/>
        </w:rPr>
        <w:t>w następujących przypadkach:</w:t>
      </w:r>
    </w:p>
    <w:p w14:paraId="4A8FDE93" w14:textId="77777777" w:rsidR="00121232" w:rsidRPr="00C652CA" w:rsidRDefault="00121232" w:rsidP="00C652CA">
      <w:pPr>
        <w:spacing w:after="0" w:line="240" w:lineRule="auto"/>
        <w:ind w:left="567" w:hanging="567"/>
        <w:rPr>
          <w:rFonts w:ascii="Arial" w:eastAsia="Times New Roman" w:hAnsi="Arial" w:cs="Arial"/>
          <w:b/>
          <w:bCs/>
          <w:iCs/>
          <w:lang w:eastAsia="pl-PL"/>
        </w:rPr>
      </w:pPr>
    </w:p>
    <w:p w14:paraId="0C5A89A4" w14:textId="77777777" w:rsidR="00121232" w:rsidRPr="00C652CA" w:rsidRDefault="00121232" w:rsidP="00E45F78">
      <w:pPr>
        <w:pStyle w:val="Default"/>
        <w:numPr>
          <w:ilvl w:val="0"/>
          <w:numId w:val="16"/>
        </w:numPr>
        <w:jc w:val="both"/>
        <w:rPr>
          <w:rFonts w:ascii="Arial" w:hAnsi="Arial" w:cs="Arial"/>
          <w:color w:val="auto"/>
          <w:sz w:val="18"/>
          <w:szCs w:val="18"/>
        </w:rPr>
      </w:pPr>
      <w:r w:rsidRPr="00C652CA">
        <w:rPr>
          <w:rFonts w:ascii="Arial" w:hAnsi="Arial" w:cs="Arial"/>
          <w:color w:val="auto"/>
          <w:sz w:val="18"/>
          <w:szCs w:val="18"/>
        </w:rPr>
        <w:lastRenderedPageBreak/>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085F2310" w14:textId="77777777" w:rsidR="00F0090D" w:rsidRPr="00C652CA" w:rsidRDefault="00F0090D" w:rsidP="00C652CA">
      <w:pPr>
        <w:pStyle w:val="Default"/>
        <w:ind w:left="567" w:hanging="567"/>
        <w:jc w:val="both"/>
        <w:rPr>
          <w:rFonts w:ascii="Arial" w:hAnsi="Arial" w:cs="Arial"/>
          <w:color w:val="auto"/>
          <w:sz w:val="18"/>
          <w:szCs w:val="18"/>
        </w:rPr>
      </w:pPr>
    </w:p>
    <w:p w14:paraId="44D0BF0E" w14:textId="77777777" w:rsidR="00121232" w:rsidRPr="00C652CA" w:rsidRDefault="00121232" w:rsidP="00C65AD5">
      <w:pPr>
        <w:pStyle w:val="Default"/>
        <w:numPr>
          <w:ilvl w:val="0"/>
          <w:numId w:val="17"/>
        </w:numPr>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wywołanego przez czynniki zewnętrzne, którego nie można było przewidzieć z pewnością, w szczególności zagrażającego bezpośrednio życiu lub zdrowiu ludzi lub grożącego powstaniem szkody w znacznych rozmiarach albo działań osób trzecich uniemożliwiających wykonanie prac, które to działania nie są konsekwencją winy którejkolwiek ze Stron, </w:t>
      </w:r>
    </w:p>
    <w:p w14:paraId="173E564D" w14:textId="77777777" w:rsidR="00621DF9" w:rsidRPr="009B7C48" w:rsidRDefault="00621DF9" w:rsidP="00E45F78">
      <w:pPr>
        <w:pStyle w:val="Akapitzlist"/>
        <w:numPr>
          <w:ilvl w:val="0"/>
          <w:numId w:val="17"/>
        </w:numPr>
        <w:spacing w:after="0" w:line="240" w:lineRule="auto"/>
        <w:rPr>
          <w:szCs w:val="18"/>
          <w:lang w:eastAsia="pl-PL"/>
        </w:rPr>
      </w:pPr>
      <w:r w:rsidRPr="009B7C48">
        <w:rPr>
          <w:iCs/>
          <w:szCs w:val="18"/>
          <w:lang w:eastAsia="pl-PL"/>
        </w:rPr>
        <w:t xml:space="preserve">Strona, która nie może prawidłowo wykonywać umowy wskutek działania siły wyższej, jest obowiązana </w:t>
      </w:r>
      <w:r w:rsidR="004503A1">
        <w:rPr>
          <w:iCs/>
          <w:szCs w:val="18"/>
          <w:lang w:eastAsia="pl-PL"/>
        </w:rPr>
        <w:br/>
      </w:r>
      <w:r w:rsidRPr="009B7C48">
        <w:rPr>
          <w:iCs/>
          <w:szCs w:val="18"/>
          <w:lang w:eastAsia="pl-PL"/>
        </w:rPr>
        <w:t xml:space="preserve">do bezzwłocznego poinformowania drugiej Strony o wystąpieniu działania siły wyższej w terminie 5 dni </w:t>
      </w:r>
      <w:r w:rsidR="004503A1">
        <w:rPr>
          <w:iCs/>
          <w:szCs w:val="18"/>
          <w:lang w:eastAsia="pl-PL"/>
        </w:rPr>
        <w:br/>
      </w:r>
      <w:r w:rsidRPr="009B7C48">
        <w:rPr>
          <w:iCs/>
          <w:szCs w:val="18"/>
          <w:lang w:eastAsia="pl-PL"/>
        </w:rPr>
        <w:t>od wystąpienia tego zdarzenia, pod rygorem utraty uprawnienia do powoływania się na tę okoliczność.</w:t>
      </w:r>
    </w:p>
    <w:p w14:paraId="4D81961F" w14:textId="77777777" w:rsidR="00121232" w:rsidRPr="00C652CA" w:rsidRDefault="00121232" w:rsidP="00E45F78">
      <w:pPr>
        <w:pStyle w:val="Default"/>
        <w:numPr>
          <w:ilvl w:val="0"/>
          <w:numId w:val="17"/>
        </w:numPr>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7F690E68" w14:textId="77777777" w:rsidR="00121232" w:rsidRPr="00C652CA" w:rsidRDefault="00121232" w:rsidP="00E45F78">
      <w:pPr>
        <w:pStyle w:val="Default"/>
        <w:numPr>
          <w:ilvl w:val="0"/>
          <w:numId w:val="17"/>
        </w:numPr>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 xml:space="preserve">strzymania produkcji części zamiennych lub braków części zamiennych wykorzystywanych </w:t>
      </w:r>
      <w:r w:rsidR="004503A1">
        <w:rPr>
          <w:rFonts w:ascii="Arial" w:hAnsi="Arial" w:cs="Arial"/>
          <w:color w:val="auto"/>
          <w:sz w:val="18"/>
          <w:szCs w:val="18"/>
        </w:rPr>
        <w:br/>
      </w:r>
      <w:r w:rsidR="00D55D44">
        <w:rPr>
          <w:rFonts w:ascii="Arial" w:hAnsi="Arial" w:cs="Arial"/>
          <w:color w:val="auto"/>
          <w:sz w:val="18"/>
          <w:szCs w:val="18"/>
        </w:rPr>
        <w:t>do realizacji usług napraw</w:t>
      </w:r>
      <w:r w:rsidR="00333434" w:rsidRPr="00C652CA">
        <w:rPr>
          <w:rFonts w:ascii="Arial" w:hAnsi="Arial" w:cs="Arial"/>
          <w:color w:val="auto"/>
          <w:sz w:val="18"/>
          <w:szCs w:val="18"/>
        </w:rPr>
        <w:t xml:space="preserve"> sprzętu transportowego Zamawiającego</w:t>
      </w:r>
      <w:r w:rsidRPr="00C652CA">
        <w:rPr>
          <w:rFonts w:ascii="Arial" w:hAnsi="Arial" w:cs="Arial"/>
          <w:color w:val="auto"/>
          <w:sz w:val="18"/>
          <w:szCs w:val="18"/>
        </w:rPr>
        <w:t xml:space="preserve"> będących przedmiotem Umowy, </w:t>
      </w:r>
      <w:r w:rsidR="00765B1B">
        <w:rPr>
          <w:rFonts w:ascii="Arial" w:hAnsi="Arial" w:cs="Arial"/>
          <w:color w:val="auto"/>
          <w:sz w:val="18"/>
          <w:szCs w:val="18"/>
        </w:rPr>
        <w:br/>
      </w:r>
      <w:r w:rsidRPr="00C652CA">
        <w:rPr>
          <w:rFonts w:ascii="Arial" w:hAnsi="Arial" w:cs="Arial"/>
          <w:color w:val="auto"/>
          <w:sz w:val="18"/>
          <w:szCs w:val="18"/>
        </w:rPr>
        <w:t xml:space="preserve">w tym będące następstwem działania organów administracji publicznej; </w:t>
      </w:r>
    </w:p>
    <w:p w14:paraId="7C5AA23D" w14:textId="77777777" w:rsidR="00652BF3" w:rsidRPr="00C652CA" w:rsidRDefault="00652BF3" w:rsidP="00C652CA">
      <w:pPr>
        <w:pStyle w:val="Default"/>
        <w:ind w:left="567" w:hanging="567"/>
        <w:jc w:val="both"/>
        <w:rPr>
          <w:rFonts w:ascii="Arial" w:hAnsi="Arial" w:cs="Arial"/>
          <w:color w:val="auto"/>
          <w:sz w:val="18"/>
          <w:szCs w:val="18"/>
        </w:rPr>
      </w:pPr>
    </w:p>
    <w:p w14:paraId="3C0F051B" w14:textId="77777777" w:rsidR="00121232" w:rsidRDefault="009B7C48" w:rsidP="009B7C48">
      <w:pPr>
        <w:pStyle w:val="Default"/>
        <w:ind w:left="360"/>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2743BBE5" w14:textId="77777777" w:rsidR="009B7C48" w:rsidRPr="00C652CA" w:rsidRDefault="009B7C48" w:rsidP="009B7C48">
      <w:pPr>
        <w:pStyle w:val="Default"/>
        <w:ind w:left="360"/>
        <w:jc w:val="both"/>
        <w:rPr>
          <w:rFonts w:ascii="Arial" w:hAnsi="Arial" w:cs="Arial"/>
          <w:color w:val="auto"/>
          <w:sz w:val="18"/>
          <w:szCs w:val="18"/>
        </w:rPr>
      </w:pPr>
    </w:p>
    <w:p w14:paraId="6C8C06EC" w14:textId="77777777" w:rsidR="00914E7B" w:rsidRPr="00C652CA" w:rsidRDefault="00121232" w:rsidP="00E45F78">
      <w:pPr>
        <w:pStyle w:val="Default"/>
        <w:numPr>
          <w:ilvl w:val="0"/>
          <w:numId w:val="18"/>
        </w:numPr>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52F2778E" w14:textId="77777777" w:rsidR="00914E7B" w:rsidRPr="00C652CA" w:rsidRDefault="00914E7B" w:rsidP="00E45F78">
      <w:pPr>
        <w:pStyle w:val="Default"/>
        <w:numPr>
          <w:ilvl w:val="0"/>
          <w:numId w:val="18"/>
        </w:numPr>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3AE16B1D" w14:textId="77777777" w:rsidR="00C3469E" w:rsidRPr="00C652CA" w:rsidRDefault="00C3469E" w:rsidP="00E45F78">
      <w:pPr>
        <w:pStyle w:val="Default"/>
        <w:numPr>
          <w:ilvl w:val="0"/>
          <w:numId w:val="18"/>
        </w:numPr>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74D6F9EB" w14:textId="77777777" w:rsidR="00030C4B" w:rsidRPr="009B7C48" w:rsidRDefault="00030C4B" w:rsidP="00E45F78">
      <w:pPr>
        <w:pStyle w:val="Akapitzlist"/>
        <w:numPr>
          <w:ilvl w:val="0"/>
          <w:numId w:val="18"/>
        </w:numPr>
        <w:spacing w:after="0" w:line="240" w:lineRule="auto"/>
        <w:rPr>
          <w:bCs/>
          <w:szCs w:val="18"/>
        </w:rPr>
      </w:pPr>
      <w:r w:rsidRPr="009B7C48">
        <w:rPr>
          <w:bCs/>
          <w:szCs w:val="18"/>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4503A1">
        <w:rPr>
          <w:bCs/>
          <w:szCs w:val="18"/>
        </w:rPr>
        <w:br/>
      </w:r>
      <w:r w:rsidRPr="009B7C48">
        <w:rPr>
          <w:bCs/>
          <w:szCs w:val="18"/>
        </w:rPr>
        <w:t>o udzielenie zamówienia.</w:t>
      </w:r>
    </w:p>
    <w:p w14:paraId="763EAA06" w14:textId="77777777" w:rsidR="00121232" w:rsidRDefault="00DE0DE8" w:rsidP="00E45F78">
      <w:pPr>
        <w:pStyle w:val="Default"/>
        <w:numPr>
          <w:ilvl w:val="0"/>
          <w:numId w:val="18"/>
        </w:numPr>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5D0D998B" w14:textId="77777777" w:rsidR="009B7C48" w:rsidRPr="00C652CA" w:rsidRDefault="009B7C48" w:rsidP="009B7C48">
      <w:pPr>
        <w:pStyle w:val="Default"/>
        <w:ind w:left="720"/>
        <w:jc w:val="both"/>
        <w:rPr>
          <w:rFonts w:ascii="Arial" w:hAnsi="Arial" w:cs="Arial"/>
          <w:color w:val="auto"/>
          <w:sz w:val="18"/>
          <w:szCs w:val="18"/>
        </w:rPr>
      </w:pPr>
    </w:p>
    <w:p w14:paraId="6DC862F4" w14:textId="77777777" w:rsidR="00D03FD0" w:rsidRDefault="00D03FD0" w:rsidP="00D03FD0">
      <w:pPr>
        <w:pStyle w:val="Default"/>
        <w:ind w:left="567" w:hanging="567"/>
        <w:jc w:val="both"/>
        <w:rPr>
          <w:rFonts w:ascii="Arial" w:hAnsi="Arial" w:cs="Arial"/>
          <w:b/>
          <w:color w:val="auto"/>
          <w:sz w:val="18"/>
          <w:szCs w:val="18"/>
        </w:rPr>
      </w:pPr>
      <w:r>
        <w:rPr>
          <w:rFonts w:ascii="Arial" w:hAnsi="Arial" w:cs="Arial"/>
          <w:color w:val="auto"/>
          <w:sz w:val="18"/>
          <w:szCs w:val="18"/>
        </w:rPr>
        <w:t>3.</w:t>
      </w:r>
      <w:r>
        <w:rPr>
          <w:rFonts w:ascii="Arial" w:hAnsi="Arial" w:cs="Arial"/>
          <w:color w:val="auto"/>
          <w:sz w:val="18"/>
          <w:szCs w:val="18"/>
        </w:rPr>
        <w:tab/>
        <w:t>Z</w:t>
      </w:r>
      <w:r w:rsidRPr="00C652CA">
        <w:rPr>
          <w:rFonts w:ascii="Arial" w:hAnsi="Arial" w:cs="Arial"/>
          <w:color w:val="auto"/>
          <w:sz w:val="18"/>
          <w:szCs w:val="18"/>
        </w:rPr>
        <w:t xml:space="preserve">mianę terminu realizacji przedmiotu Umowy w przypadku nie wyczerpania kwoty, o której mowa w </w:t>
      </w:r>
      <w:r>
        <w:rPr>
          <w:rFonts w:ascii="Arial" w:hAnsi="Arial" w:cs="Arial"/>
          <w:b/>
          <w:color w:val="auto"/>
          <w:sz w:val="18"/>
          <w:szCs w:val="18"/>
        </w:rPr>
        <w:t>§ 8 ust. 1</w:t>
      </w:r>
      <w:r w:rsidRPr="00C652CA">
        <w:rPr>
          <w:rFonts w:ascii="Arial" w:hAnsi="Arial" w:cs="Arial"/>
          <w:b/>
          <w:color w:val="auto"/>
          <w:sz w:val="18"/>
          <w:szCs w:val="18"/>
        </w:rPr>
        <w:t>,</w:t>
      </w:r>
      <w:r w:rsidRPr="00C652CA">
        <w:rPr>
          <w:rFonts w:ascii="Arial" w:hAnsi="Arial" w:cs="Arial"/>
          <w:color w:val="auto"/>
          <w:sz w:val="18"/>
          <w:szCs w:val="18"/>
        </w:rPr>
        <w:t xml:space="preserve"> </w:t>
      </w:r>
      <w:r>
        <w:rPr>
          <w:rFonts w:ascii="Arial" w:hAnsi="Arial" w:cs="Arial"/>
          <w:color w:val="auto"/>
          <w:sz w:val="18"/>
          <w:szCs w:val="18"/>
        </w:rPr>
        <w:br/>
      </w:r>
      <w:r w:rsidRPr="00C652CA">
        <w:rPr>
          <w:rFonts w:ascii="Arial" w:hAnsi="Arial" w:cs="Arial"/>
          <w:color w:val="auto"/>
          <w:sz w:val="18"/>
          <w:szCs w:val="18"/>
        </w:rPr>
        <w:t xml:space="preserve">z zastrzeżeniem, że okres przedłużenia terminu realizacji przedmiotu Umowy nie może być </w:t>
      </w:r>
      <w:r w:rsidRPr="00C652CA">
        <w:rPr>
          <w:rFonts w:ascii="Arial" w:hAnsi="Arial" w:cs="Arial"/>
          <w:b/>
          <w:color w:val="auto"/>
          <w:sz w:val="18"/>
          <w:szCs w:val="18"/>
        </w:rPr>
        <w:t xml:space="preserve">dłuższy </w:t>
      </w:r>
      <w:r>
        <w:rPr>
          <w:rFonts w:ascii="Arial" w:hAnsi="Arial" w:cs="Arial"/>
          <w:b/>
          <w:color w:val="auto"/>
          <w:sz w:val="18"/>
          <w:szCs w:val="18"/>
        </w:rPr>
        <w:br/>
      </w:r>
      <w:r w:rsidRPr="00C652CA">
        <w:rPr>
          <w:rFonts w:ascii="Arial" w:hAnsi="Arial" w:cs="Arial"/>
          <w:b/>
          <w:color w:val="auto"/>
          <w:sz w:val="18"/>
          <w:szCs w:val="18"/>
        </w:rPr>
        <w:t xml:space="preserve">niż 12 miesięcy. </w:t>
      </w:r>
    </w:p>
    <w:p w14:paraId="3B891557" w14:textId="77777777" w:rsidR="00D03FD0" w:rsidRDefault="00D03FD0" w:rsidP="00D03FD0">
      <w:pPr>
        <w:pStyle w:val="Default"/>
        <w:ind w:left="567" w:hanging="567"/>
        <w:jc w:val="both"/>
        <w:rPr>
          <w:rFonts w:ascii="Arial" w:hAnsi="Arial" w:cs="Arial"/>
          <w:b/>
          <w:color w:val="auto"/>
          <w:sz w:val="18"/>
          <w:szCs w:val="18"/>
        </w:rPr>
      </w:pPr>
    </w:p>
    <w:p w14:paraId="15047743" w14:textId="77777777" w:rsidR="00D03FD0" w:rsidRDefault="00D03FD0" w:rsidP="00D03FD0">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Pr>
          <w:rFonts w:ascii="Arial" w:hAnsi="Arial" w:cs="Arial"/>
          <w:color w:val="auto"/>
          <w:sz w:val="18"/>
          <w:szCs w:val="18"/>
        </w:rPr>
        <w:t>u zmian przedstawionych poniżej.</w:t>
      </w:r>
    </w:p>
    <w:p w14:paraId="675FF1D8" w14:textId="77777777" w:rsidR="00D03FD0" w:rsidRDefault="00D03FD0" w:rsidP="00D03FD0">
      <w:pPr>
        <w:pStyle w:val="Default"/>
        <w:ind w:left="567" w:hanging="567"/>
        <w:jc w:val="both"/>
        <w:rPr>
          <w:rFonts w:ascii="Arial" w:hAnsi="Arial" w:cs="Arial"/>
          <w:color w:val="auto"/>
          <w:sz w:val="18"/>
          <w:szCs w:val="18"/>
        </w:rPr>
      </w:pPr>
    </w:p>
    <w:p w14:paraId="66CDE79F" w14:textId="77777777" w:rsidR="00D03FD0" w:rsidRPr="004D56C8" w:rsidRDefault="00D03FD0" w:rsidP="00D03FD0">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Zamawiający przewiduje możliwość dokonania zmiany Wynagrodzenia na podstawie art. 436 ust. 4 litera b) ustawy Pzp:</w:t>
      </w:r>
    </w:p>
    <w:p w14:paraId="043BBE25" w14:textId="77777777" w:rsidR="00D03FD0" w:rsidRPr="00C652CA" w:rsidRDefault="00D03FD0" w:rsidP="00D03FD0">
      <w:pPr>
        <w:pStyle w:val="Default"/>
        <w:ind w:left="567" w:hanging="567"/>
        <w:jc w:val="both"/>
        <w:rPr>
          <w:rFonts w:ascii="Arial" w:hAnsi="Arial" w:cs="Arial"/>
          <w:b/>
          <w:color w:val="auto"/>
          <w:sz w:val="18"/>
          <w:szCs w:val="18"/>
        </w:rPr>
      </w:pPr>
    </w:p>
    <w:p w14:paraId="02FA3CD4" w14:textId="77777777" w:rsidR="00D03FD0" w:rsidRDefault="00D03FD0" w:rsidP="00D03FD0">
      <w:pPr>
        <w:pStyle w:val="Default"/>
        <w:ind w:left="567" w:hanging="567"/>
        <w:jc w:val="both"/>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Pr="00C652CA">
        <w:rPr>
          <w:rFonts w:ascii="Arial" w:hAnsi="Arial" w:cs="Arial"/>
          <w:color w:val="auto"/>
          <w:sz w:val="18"/>
          <w:szCs w:val="18"/>
        </w:rPr>
        <w:t xml:space="preserve">zmianę ceny w przypadku ustawowej zmiany stawki podatku od towarów i usług, w ten sposób, </w:t>
      </w:r>
      <w:r w:rsidRPr="00C652CA">
        <w:rPr>
          <w:rFonts w:ascii="Arial" w:hAnsi="Arial" w:cs="Arial"/>
          <w:color w:val="auto"/>
          <w:sz w:val="18"/>
          <w:szCs w:val="18"/>
        </w:rPr>
        <w:br/>
        <w:t>że wynagrodzenie netto oraz ceny jednostkowe części netto pozostaje bez zmian a zmianie ulega tylko wysokość podatku od towarów i usług – oraz odpowiednio wynagrodzenie brutto i ceny jednostkowe brutto. Zmiana w przypadku zaistnienia przesłanki j. w. będzie odnosić się wyłącznie do części przedmiotu umowy zrealizowanej, zgodnie z terminami ustalonymi umową, po dniu wejścia w życie przepisów zmieniających stawkę podatku od towarów i usług oraz wyłącznie do części przedmiotu umowy, do której znajdzie zastosowanie zmiana stawki podatku od towarów i usług.</w:t>
      </w:r>
    </w:p>
    <w:p w14:paraId="54FC4B02" w14:textId="77777777" w:rsidR="00D03FD0" w:rsidRPr="00C652CA" w:rsidRDefault="00D03FD0" w:rsidP="00D03FD0">
      <w:pPr>
        <w:pStyle w:val="Default"/>
        <w:ind w:left="567" w:hanging="567"/>
        <w:jc w:val="both"/>
        <w:rPr>
          <w:rFonts w:ascii="Arial" w:hAnsi="Arial" w:cs="Arial"/>
          <w:color w:val="auto"/>
          <w:sz w:val="18"/>
          <w:szCs w:val="18"/>
        </w:rPr>
      </w:pPr>
    </w:p>
    <w:p w14:paraId="6DD67C32" w14:textId="77777777" w:rsidR="00D03FD0" w:rsidRDefault="00D03FD0" w:rsidP="00D03FD0">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Pr="00C652CA">
        <w:rPr>
          <w:rFonts w:ascii="Arial" w:hAnsi="Arial" w:cs="Arial"/>
          <w:color w:val="auto"/>
          <w:sz w:val="18"/>
          <w:szCs w:val="18"/>
        </w:rPr>
        <w:t xml:space="preserve">zmianę wysokości wynagrodzenia w przypadku zmiany wysokości minimalnego wynagrodzenia </w:t>
      </w:r>
      <w:r>
        <w:rPr>
          <w:rFonts w:ascii="Arial" w:hAnsi="Arial" w:cs="Arial"/>
          <w:color w:val="auto"/>
          <w:sz w:val="18"/>
          <w:szCs w:val="18"/>
        </w:rPr>
        <w:br/>
      </w:r>
      <w:r w:rsidRPr="00C652CA">
        <w:rPr>
          <w:rFonts w:ascii="Arial" w:hAnsi="Arial" w:cs="Arial"/>
          <w:color w:val="auto"/>
          <w:sz w:val="18"/>
          <w:szCs w:val="18"/>
        </w:rPr>
        <w:t xml:space="preserve">za pracę albo wysokości minimalnej stawki godzinowej, ustalonych na podstawie </w:t>
      </w:r>
      <w:r>
        <w:rPr>
          <w:rFonts w:ascii="Arial" w:hAnsi="Arial" w:cs="Arial"/>
          <w:color w:val="auto"/>
          <w:sz w:val="18"/>
          <w:szCs w:val="18"/>
        </w:rPr>
        <w:t xml:space="preserve">art. 2 ust. 5 ustawy </w:t>
      </w:r>
      <w:r w:rsidRPr="00C652CA">
        <w:rPr>
          <w:rFonts w:ascii="Arial" w:hAnsi="Arial" w:cs="Arial"/>
          <w:color w:val="auto"/>
          <w:sz w:val="18"/>
          <w:szCs w:val="18"/>
        </w:rPr>
        <w:t xml:space="preserve">z dnia </w:t>
      </w:r>
      <w:r>
        <w:rPr>
          <w:rFonts w:ascii="Arial" w:hAnsi="Arial" w:cs="Arial"/>
          <w:color w:val="auto"/>
          <w:sz w:val="18"/>
          <w:szCs w:val="18"/>
        </w:rPr>
        <w:t>10 października 2002r. o minimalnym wynagrodzeniu za pracę  (Dz. U. z 2020r. poz. 2207 z póź. zm.)</w:t>
      </w:r>
      <w:r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58676D4B" w14:textId="77777777" w:rsidR="00D03FD0" w:rsidRPr="00C652CA" w:rsidRDefault="00D03FD0" w:rsidP="00D03FD0">
      <w:pPr>
        <w:pStyle w:val="Default"/>
        <w:ind w:left="567" w:hanging="567"/>
        <w:jc w:val="both"/>
        <w:rPr>
          <w:rFonts w:ascii="Arial" w:hAnsi="Arial" w:cs="Arial"/>
          <w:color w:val="auto"/>
          <w:sz w:val="18"/>
          <w:szCs w:val="18"/>
        </w:rPr>
      </w:pPr>
    </w:p>
    <w:p w14:paraId="12D8BC14" w14:textId="77777777" w:rsidR="00D03FD0" w:rsidRDefault="00D03FD0" w:rsidP="00D03FD0">
      <w:pPr>
        <w:pStyle w:val="Default"/>
        <w:ind w:left="567" w:hanging="567"/>
        <w:jc w:val="both"/>
        <w:rPr>
          <w:rFonts w:ascii="Arial" w:hAnsi="Arial" w:cs="Arial"/>
          <w:color w:val="auto"/>
          <w:sz w:val="18"/>
          <w:szCs w:val="18"/>
        </w:rPr>
      </w:pPr>
      <w:r>
        <w:rPr>
          <w:rFonts w:ascii="Arial" w:hAnsi="Arial" w:cs="Arial"/>
          <w:color w:val="auto"/>
          <w:sz w:val="18"/>
          <w:szCs w:val="18"/>
        </w:rPr>
        <w:t>3)</w:t>
      </w:r>
      <w:r>
        <w:rPr>
          <w:rFonts w:ascii="Arial" w:hAnsi="Arial" w:cs="Arial"/>
          <w:color w:val="auto"/>
          <w:sz w:val="18"/>
          <w:szCs w:val="18"/>
        </w:rPr>
        <w:tab/>
      </w:r>
      <w:r w:rsidRPr="00C652CA">
        <w:rPr>
          <w:rFonts w:ascii="Arial" w:hAnsi="Arial" w:cs="Arial"/>
          <w:color w:val="auto"/>
          <w:sz w:val="18"/>
          <w:szCs w:val="18"/>
        </w:rPr>
        <w:t xml:space="preserve">zmianę wynagrodzenia w przypadku zmiany zasad podlegania ubezpieczeniom społecznym </w:t>
      </w:r>
      <w:r>
        <w:rPr>
          <w:rFonts w:ascii="Arial" w:hAnsi="Arial" w:cs="Arial"/>
          <w:color w:val="auto"/>
          <w:sz w:val="18"/>
          <w:szCs w:val="18"/>
        </w:rPr>
        <w:br/>
        <w:t>l</w:t>
      </w:r>
      <w:r w:rsidRPr="00C652CA">
        <w:rPr>
          <w:rFonts w:ascii="Arial" w:hAnsi="Arial" w:cs="Arial"/>
          <w:color w:val="auto"/>
          <w:sz w:val="18"/>
          <w:szCs w:val="18"/>
        </w:rPr>
        <w:t xml:space="preserve">ub </w:t>
      </w:r>
      <w:r>
        <w:rPr>
          <w:rFonts w:ascii="Arial" w:hAnsi="Arial" w:cs="Arial"/>
          <w:color w:val="auto"/>
          <w:sz w:val="18"/>
          <w:szCs w:val="18"/>
        </w:rPr>
        <w:t>u</w:t>
      </w:r>
      <w:r w:rsidRPr="00C652CA">
        <w:rPr>
          <w:rFonts w:ascii="Arial" w:hAnsi="Arial" w:cs="Arial"/>
          <w:color w:val="auto"/>
          <w:sz w:val="18"/>
          <w:szCs w:val="18"/>
        </w:rPr>
        <w:t>bezpieczeniu zdrowotnemu lub wysokości stawki składki na ubezpieczenia społeczne lub zdrowotne,</w:t>
      </w:r>
    </w:p>
    <w:p w14:paraId="1FB3F8F9" w14:textId="77777777" w:rsidR="00D03FD0" w:rsidRPr="00C652CA" w:rsidRDefault="00D03FD0" w:rsidP="00D03FD0">
      <w:pPr>
        <w:pStyle w:val="Default"/>
        <w:ind w:left="567" w:hanging="567"/>
        <w:jc w:val="both"/>
        <w:rPr>
          <w:rFonts w:ascii="Arial" w:hAnsi="Arial" w:cs="Arial"/>
          <w:color w:val="auto"/>
          <w:sz w:val="18"/>
          <w:szCs w:val="18"/>
        </w:rPr>
      </w:pPr>
    </w:p>
    <w:p w14:paraId="56633AA7" w14:textId="77777777" w:rsidR="00D03FD0" w:rsidRDefault="00D03FD0" w:rsidP="00D03FD0">
      <w:pPr>
        <w:spacing w:after="0" w:line="240" w:lineRule="auto"/>
        <w:ind w:left="567" w:hanging="567"/>
        <w:rPr>
          <w:rFonts w:ascii="Arial" w:hAnsi="Arial" w:cs="Arial"/>
          <w:bCs/>
          <w:lang w:eastAsia="pl-PL"/>
        </w:rPr>
      </w:pPr>
      <w:r>
        <w:rPr>
          <w:rFonts w:ascii="Arial" w:hAnsi="Arial" w:cs="Arial"/>
          <w:bCs/>
          <w:lang w:eastAsia="pl-PL"/>
        </w:rPr>
        <w:t>4</w:t>
      </w:r>
      <w:r w:rsidRPr="00797DC6">
        <w:rPr>
          <w:rFonts w:ascii="Arial" w:hAnsi="Arial" w:cs="Arial"/>
          <w:bCs/>
          <w:lang w:eastAsia="pl-PL"/>
        </w:rPr>
        <w:t>)</w:t>
      </w:r>
      <w:r>
        <w:rPr>
          <w:rFonts w:ascii="Arial" w:hAnsi="Arial" w:cs="Arial"/>
          <w:bCs/>
          <w:lang w:eastAsia="pl-PL"/>
        </w:rPr>
        <w:tab/>
      </w:r>
      <w:r w:rsidRPr="00797DC6">
        <w:rPr>
          <w:rFonts w:ascii="Arial" w:hAnsi="Arial" w:cs="Arial"/>
          <w:bCs/>
          <w:lang w:eastAsia="pl-PL"/>
        </w:rPr>
        <w:t xml:space="preserve">zasad gromadzenia i wysokości wpłat do pracowniczych planów kapitałowych, o których mowa </w:t>
      </w:r>
      <w:r>
        <w:rPr>
          <w:rFonts w:ascii="Arial" w:hAnsi="Arial" w:cs="Arial"/>
          <w:bCs/>
          <w:lang w:eastAsia="pl-PL"/>
        </w:rPr>
        <w:br/>
      </w:r>
      <w:r w:rsidRPr="00797DC6">
        <w:rPr>
          <w:rFonts w:ascii="Arial" w:hAnsi="Arial" w:cs="Arial"/>
          <w:bCs/>
          <w:lang w:eastAsia="pl-PL"/>
        </w:rPr>
        <w:t>w ustawie z dnia 4 października 2018r., o pracowniczych planach kapitałowych (Dz. U.</w:t>
      </w:r>
      <w:r>
        <w:rPr>
          <w:rFonts w:ascii="Arial" w:hAnsi="Arial" w:cs="Arial"/>
          <w:bCs/>
          <w:lang w:eastAsia="pl-PL"/>
        </w:rPr>
        <w:t xml:space="preserve"> z 2023r. poz. 46</w:t>
      </w:r>
      <w:r w:rsidRPr="00797DC6">
        <w:rPr>
          <w:rFonts w:ascii="Arial" w:hAnsi="Arial" w:cs="Arial"/>
          <w:bCs/>
          <w:lang w:eastAsia="pl-PL"/>
        </w:rPr>
        <w:t>).</w:t>
      </w:r>
    </w:p>
    <w:p w14:paraId="37CDFC79" w14:textId="77777777" w:rsidR="00D03FD0" w:rsidRDefault="00D03FD0" w:rsidP="00D03FD0">
      <w:pPr>
        <w:spacing w:after="0" w:line="240" w:lineRule="auto"/>
        <w:ind w:left="0" w:firstLine="0"/>
        <w:rPr>
          <w:rFonts w:ascii="Arial" w:hAnsi="Arial" w:cs="Arial"/>
          <w:bCs/>
          <w:lang w:eastAsia="pl-PL"/>
        </w:rPr>
      </w:pPr>
    </w:p>
    <w:p w14:paraId="745B85B2" w14:textId="77777777" w:rsidR="00D03FD0" w:rsidRDefault="00D03FD0" w:rsidP="00D03FD0">
      <w:pPr>
        <w:spacing w:after="0" w:line="240" w:lineRule="auto"/>
        <w:ind w:left="567" w:hanging="567"/>
        <w:rPr>
          <w:rFonts w:ascii="Arial" w:hAnsi="Arial" w:cs="Arial"/>
          <w:bCs/>
          <w:lang w:eastAsia="pl-PL"/>
        </w:rPr>
      </w:pPr>
      <w:r>
        <w:rPr>
          <w:rFonts w:ascii="Arial" w:hAnsi="Arial" w:cs="Arial"/>
          <w:bCs/>
          <w:lang w:eastAsia="pl-PL"/>
        </w:rPr>
        <w:t>6.</w:t>
      </w:r>
      <w:r>
        <w:rPr>
          <w:rFonts w:ascii="Arial" w:hAnsi="Arial" w:cs="Arial"/>
          <w:bCs/>
          <w:lang w:eastAsia="pl-PL"/>
        </w:rPr>
        <w:tab/>
        <w:t xml:space="preserve">Uprawnienie do wezwania o zawarcie aneksu w celu waloryzacji umowy, przysługują stronie umowy jedynie </w:t>
      </w:r>
      <w:r>
        <w:rPr>
          <w:rFonts w:ascii="Arial" w:hAnsi="Arial" w:cs="Arial"/>
          <w:bCs/>
          <w:lang w:eastAsia="pl-PL"/>
        </w:rPr>
        <w:br/>
        <w:t xml:space="preserve">w przypadku uchwalenia i zgodnego z prawem ogłoszenia zmiany normatywnej na poziomie ustawowym lub </w:t>
      </w:r>
      <w:r>
        <w:rPr>
          <w:rFonts w:ascii="Arial" w:hAnsi="Arial" w:cs="Arial"/>
          <w:bCs/>
          <w:lang w:eastAsia="pl-PL"/>
        </w:rPr>
        <w:lastRenderedPageBreak/>
        <w:t>przepisów wykonawczych, wpływającej na wymiar obciążających stronę zobowiązań fiskalnych lub kosztów pracy, o których mowa w ust. 5.</w:t>
      </w:r>
    </w:p>
    <w:p w14:paraId="7624F266" w14:textId="77777777" w:rsidR="00D03FD0" w:rsidRDefault="00D03FD0" w:rsidP="00D03FD0">
      <w:pPr>
        <w:spacing w:after="0" w:line="240" w:lineRule="auto"/>
        <w:ind w:left="567" w:hanging="567"/>
        <w:rPr>
          <w:rFonts w:ascii="Arial" w:hAnsi="Arial" w:cs="Arial"/>
          <w:bCs/>
          <w:lang w:eastAsia="pl-PL"/>
        </w:rPr>
      </w:pPr>
    </w:p>
    <w:p w14:paraId="02743343" w14:textId="77777777" w:rsidR="00D03FD0" w:rsidRPr="00BB27C3" w:rsidRDefault="00D03FD0" w:rsidP="00D03FD0">
      <w:pPr>
        <w:spacing w:after="0" w:line="240" w:lineRule="auto"/>
        <w:ind w:left="567" w:hanging="567"/>
        <w:rPr>
          <w:rFonts w:ascii="Arial" w:hAnsi="Arial" w:cs="Arial"/>
          <w:bCs/>
          <w:lang w:eastAsia="pl-PL"/>
        </w:rPr>
      </w:pPr>
      <w:r>
        <w:rPr>
          <w:rFonts w:ascii="Arial" w:hAnsi="Arial" w:cs="Arial"/>
          <w:bCs/>
          <w:lang w:eastAsia="pl-PL"/>
        </w:rPr>
        <w:t>7.</w:t>
      </w:r>
      <w:r>
        <w:rPr>
          <w:rFonts w:ascii="Arial" w:hAnsi="Arial" w:cs="Arial"/>
          <w:bCs/>
          <w:lang w:eastAsia="pl-PL"/>
        </w:rPr>
        <w:tab/>
        <w:t xml:space="preserve">Wykonawca może wystąpić do Zamawiającego o waloryzację wynagrodzenia umowy w formie wezwania do zawarcia aneksu w celu waloryzacji umowy z tytułu zmiany przepisów, o których mowa w ust. 5, od dnia opublikowania przepisów dokonujących tych zmian </w:t>
      </w:r>
      <w:r w:rsidRPr="00BB27C3">
        <w:rPr>
          <w:rStyle w:val="hgkelc"/>
          <w:rFonts w:ascii="Arial" w:hAnsi="Arial" w:cs="Arial"/>
        </w:rPr>
        <w:t>w urzędowych publikatorach: Dzienniku Ustaw RP, Dzienniku Urzędowym RP — „Monitorze Polskim”.</w:t>
      </w:r>
    </w:p>
    <w:p w14:paraId="3EDF3CB9" w14:textId="77777777" w:rsidR="00D03FD0" w:rsidRDefault="00D03FD0" w:rsidP="00D03FD0">
      <w:pPr>
        <w:spacing w:after="0" w:line="240" w:lineRule="auto"/>
        <w:ind w:left="567" w:hanging="567"/>
        <w:rPr>
          <w:rFonts w:ascii="Arial" w:hAnsi="Arial" w:cs="Arial"/>
          <w:bCs/>
          <w:lang w:eastAsia="pl-PL"/>
        </w:rPr>
      </w:pPr>
    </w:p>
    <w:p w14:paraId="15296592" w14:textId="77777777" w:rsidR="00D03FD0" w:rsidRDefault="00D03FD0" w:rsidP="00D03FD0">
      <w:pPr>
        <w:spacing w:after="0" w:line="240" w:lineRule="auto"/>
        <w:ind w:left="564" w:hanging="564"/>
        <w:rPr>
          <w:rFonts w:ascii="Arial" w:eastAsia="Times New Roman" w:hAnsi="Arial" w:cs="Arial"/>
          <w:bCs/>
          <w:lang w:eastAsia="pl-PL"/>
        </w:rPr>
      </w:pPr>
      <w:r>
        <w:rPr>
          <w:rFonts w:ascii="Arial" w:eastAsia="Times New Roman" w:hAnsi="Arial" w:cs="Arial"/>
          <w:bCs/>
          <w:lang w:eastAsia="pl-PL"/>
        </w:rPr>
        <w:t xml:space="preserve">8. </w:t>
      </w:r>
      <w:r>
        <w:rPr>
          <w:rFonts w:ascii="Arial" w:eastAsia="Times New Roman" w:hAnsi="Arial" w:cs="Arial"/>
          <w:bCs/>
          <w:lang w:eastAsia="pl-PL"/>
        </w:rPr>
        <w:tab/>
        <w:t>Wezwanie, o którym mowa w ust. 7, zawiera:</w:t>
      </w:r>
    </w:p>
    <w:p w14:paraId="702A4CC8" w14:textId="77777777" w:rsidR="00D03FD0" w:rsidRDefault="00D03FD0" w:rsidP="00D03FD0">
      <w:pPr>
        <w:spacing w:after="0" w:line="240" w:lineRule="auto"/>
        <w:ind w:left="564" w:hanging="564"/>
        <w:rPr>
          <w:rFonts w:ascii="Arial" w:eastAsia="Times New Roman" w:hAnsi="Arial" w:cs="Arial"/>
          <w:bCs/>
          <w:lang w:eastAsia="pl-PL"/>
        </w:rPr>
      </w:pPr>
      <w:r>
        <w:rPr>
          <w:rFonts w:ascii="Arial" w:eastAsia="Times New Roman" w:hAnsi="Arial" w:cs="Arial"/>
          <w:bCs/>
          <w:lang w:eastAsia="pl-PL"/>
        </w:rPr>
        <w:tab/>
      </w:r>
    </w:p>
    <w:p w14:paraId="21D07E15" w14:textId="77777777" w:rsidR="00D03FD0" w:rsidRDefault="00D03FD0" w:rsidP="00D03FD0">
      <w:pPr>
        <w:spacing w:after="0" w:line="240" w:lineRule="auto"/>
        <w:ind w:left="567" w:hanging="567"/>
        <w:rPr>
          <w:rFonts w:ascii="Arial" w:eastAsia="Times New Roman" w:hAnsi="Arial" w:cs="Arial"/>
          <w:bCs/>
          <w:lang w:eastAsia="pl-PL"/>
        </w:rPr>
      </w:pPr>
      <w:r>
        <w:rPr>
          <w:rFonts w:ascii="Arial" w:eastAsia="Times New Roman" w:hAnsi="Arial" w:cs="Arial"/>
          <w:bCs/>
          <w:lang w:eastAsia="pl-PL"/>
        </w:rPr>
        <w:t>1)</w:t>
      </w:r>
      <w:r>
        <w:rPr>
          <w:rFonts w:ascii="Arial" w:eastAsia="Times New Roman" w:hAnsi="Arial" w:cs="Arial"/>
          <w:bCs/>
          <w:lang w:eastAsia="pl-PL"/>
        </w:rPr>
        <w:tab/>
        <w:t>wskazanie podstawy prawnej przepisów w oparciu, o które nastąpi waloryzacja wynagrodzenia umownego wraz ze wskazaniem daty, od kiedy nastąpi zmiana wysokości kosztów realizacji przedmiotu zamówienia;</w:t>
      </w:r>
    </w:p>
    <w:p w14:paraId="5681B4FC" w14:textId="77777777" w:rsidR="00D03FD0" w:rsidRDefault="00D03FD0" w:rsidP="00D03FD0">
      <w:pPr>
        <w:spacing w:after="0" w:line="240" w:lineRule="auto"/>
        <w:ind w:left="567" w:hanging="567"/>
        <w:rPr>
          <w:rFonts w:ascii="Arial" w:hAnsi="Arial" w:cs="Arial"/>
        </w:rPr>
      </w:pPr>
      <w:r>
        <w:rPr>
          <w:rFonts w:ascii="Arial" w:eastAsia="Times New Roman" w:hAnsi="Arial" w:cs="Arial"/>
          <w:bCs/>
          <w:lang w:eastAsia="pl-PL"/>
        </w:rPr>
        <w:t>2)</w:t>
      </w:r>
      <w:r>
        <w:rPr>
          <w:rFonts w:ascii="Arial" w:eastAsia="Times New Roman" w:hAnsi="Arial" w:cs="Arial"/>
          <w:bCs/>
          <w:lang w:eastAsia="pl-PL"/>
        </w:rPr>
        <w:tab/>
      </w:r>
      <w:r w:rsidRPr="00D46B66">
        <w:rPr>
          <w:rFonts w:ascii="Arial" w:hAnsi="Arial" w:cs="Arial"/>
        </w:rPr>
        <w:t>szczegółowe wyliczenia całkowitej kwoty, o jaką wynagrodzenie umowne powinno ulec zmianie</w:t>
      </w:r>
      <w:r>
        <w:rPr>
          <w:rFonts w:ascii="Arial" w:hAnsi="Arial" w:cs="Arial"/>
        </w:rPr>
        <w:t>,</w:t>
      </w:r>
      <w:r w:rsidRPr="00D46B66">
        <w:rPr>
          <w:rFonts w:ascii="Arial" w:hAnsi="Arial" w:cs="Arial"/>
        </w:rPr>
        <w:t xml:space="preserve"> </w:t>
      </w:r>
      <w:r>
        <w:rPr>
          <w:rFonts w:ascii="Arial" w:hAnsi="Arial" w:cs="Arial"/>
        </w:rPr>
        <w:br/>
      </w:r>
      <w:r w:rsidRPr="00D46B66">
        <w:rPr>
          <w:rFonts w:ascii="Arial" w:hAnsi="Arial" w:cs="Arial"/>
        </w:rPr>
        <w:t>a w przypadk</w:t>
      </w:r>
      <w:r>
        <w:rPr>
          <w:rFonts w:ascii="Arial" w:hAnsi="Arial" w:cs="Arial"/>
        </w:rPr>
        <w:t>u zmiany, o której mowa w ust. 5</w:t>
      </w:r>
      <w:r w:rsidRPr="00D46B66">
        <w:rPr>
          <w:rFonts w:ascii="Arial" w:hAnsi="Arial" w:cs="Arial"/>
        </w:rPr>
        <w:t xml:space="preserve"> pkt 2-4) wyliczenie powinno być poświadczone przez księgowego lub biegłego rewidenta;</w:t>
      </w:r>
    </w:p>
    <w:p w14:paraId="4908FAB8" w14:textId="77777777" w:rsidR="00D03FD0" w:rsidRDefault="00D03FD0" w:rsidP="00D03FD0">
      <w:pPr>
        <w:spacing w:after="0" w:line="240" w:lineRule="auto"/>
        <w:ind w:left="567" w:hanging="567"/>
        <w:rPr>
          <w:rFonts w:ascii="Arial" w:hAnsi="Arial" w:cs="Arial"/>
        </w:rPr>
      </w:pPr>
      <w:r>
        <w:rPr>
          <w:rFonts w:ascii="Arial" w:eastAsia="Times New Roman" w:hAnsi="Arial" w:cs="Arial"/>
          <w:bCs/>
          <w:lang w:eastAsia="pl-PL"/>
        </w:rPr>
        <w:t>3)</w:t>
      </w:r>
      <w:r>
        <w:rPr>
          <w:rFonts w:ascii="Arial" w:eastAsia="Times New Roman" w:hAnsi="Arial" w:cs="Arial"/>
          <w:bCs/>
          <w:lang w:eastAsia="pl-PL"/>
        </w:rPr>
        <w:tab/>
      </w:r>
      <w:r w:rsidRPr="00D46B66">
        <w:rPr>
          <w:rFonts w:ascii="Arial" w:hAnsi="Arial" w:cs="Arial"/>
        </w:rPr>
        <w:t xml:space="preserve">pisemne zestawienie wynagrodzeń (zarówno przed jak i po zmianie) pracowników,  wraz z porównaniem finansowanych przez Wykonawcę obciążeń publicznoprawnych oraz z tytułu uczestnictwa pracownika </w:t>
      </w:r>
      <w:r>
        <w:rPr>
          <w:rFonts w:ascii="Arial" w:hAnsi="Arial" w:cs="Arial"/>
        </w:rPr>
        <w:br/>
      </w:r>
      <w:r w:rsidRPr="00D46B66">
        <w:rPr>
          <w:rFonts w:ascii="Arial" w:hAnsi="Arial" w:cs="Arial"/>
        </w:rPr>
        <w:t>w PPK,</w:t>
      </w:r>
      <w:r>
        <w:rPr>
          <w:rFonts w:ascii="Arial" w:hAnsi="Arial" w:cs="Arial"/>
        </w:rPr>
        <w:t xml:space="preserve"> </w:t>
      </w:r>
      <w:r w:rsidRPr="00D46B66">
        <w:rPr>
          <w:rFonts w:ascii="Arial" w:hAnsi="Arial" w:cs="Arial"/>
        </w:rPr>
        <w:t xml:space="preserve">a także określeniem zakresu, w jakim wykonują oni prace bezpośrednio związane z realizacją przedmiotu niniejszej umowy oraz części wynagrodzenia pracowników odpowiadającej temu zakresowi - </w:t>
      </w:r>
      <w:r>
        <w:rPr>
          <w:rFonts w:ascii="Arial" w:hAnsi="Arial" w:cs="Arial"/>
        </w:rPr>
        <w:br/>
      </w:r>
      <w:r w:rsidRPr="00D46B66">
        <w:rPr>
          <w:rFonts w:ascii="Arial" w:hAnsi="Arial" w:cs="Arial"/>
        </w:rPr>
        <w:t>w przypadk</w:t>
      </w:r>
      <w:r>
        <w:rPr>
          <w:rFonts w:ascii="Arial" w:hAnsi="Arial" w:cs="Arial"/>
        </w:rPr>
        <w:t>u zmiany, o której mowa w ust. 5 pkt 2 – 4);</w:t>
      </w:r>
    </w:p>
    <w:p w14:paraId="78873025" w14:textId="77777777" w:rsidR="00D03FD0" w:rsidRDefault="00D03FD0" w:rsidP="00D03FD0">
      <w:pPr>
        <w:spacing w:after="0" w:line="240" w:lineRule="auto"/>
        <w:ind w:left="1134" w:hanging="567"/>
        <w:rPr>
          <w:rFonts w:ascii="Arial" w:hAnsi="Arial" w:cs="Arial"/>
        </w:rPr>
      </w:pPr>
    </w:p>
    <w:p w14:paraId="754EEA55" w14:textId="77777777" w:rsidR="00D03FD0" w:rsidRDefault="00D03FD0" w:rsidP="00D03FD0">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6F80B87C" w14:textId="77777777" w:rsidR="00D03FD0" w:rsidRPr="00D46B66" w:rsidRDefault="00D03FD0" w:rsidP="00D03FD0">
      <w:pPr>
        <w:pStyle w:val="Default"/>
        <w:rPr>
          <w:rFonts w:ascii="Arial" w:hAnsi="Arial" w:cs="Arial"/>
          <w:sz w:val="18"/>
          <w:szCs w:val="18"/>
        </w:rPr>
      </w:pPr>
    </w:p>
    <w:p w14:paraId="383265C2" w14:textId="77777777" w:rsidR="00D03FD0" w:rsidRDefault="00D03FD0" w:rsidP="00D03FD0">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w:t>
      </w:r>
      <w:r w:rsidR="006B4212">
        <w:rPr>
          <w:rFonts w:ascii="Arial" w:hAnsi="Arial" w:cs="Arial"/>
          <w:sz w:val="18"/>
          <w:szCs w:val="18"/>
        </w:rPr>
        <w:br/>
      </w:r>
      <w:r w:rsidRPr="00D46B66">
        <w:rPr>
          <w:rFonts w:ascii="Arial" w:hAnsi="Arial" w:cs="Arial"/>
          <w:sz w:val="18"/>
          <w:szCs w:val="18"/>
        </w:rPr>
        <w:t xml:space="preserve">z uzasadnieniem. </w:t>
      </w:r>
    </w:p>
    <w:p w14:paraId="00768EEF" w14:textId="77777777" w:rsidR="00D03FD0" w:rsidRPr="00D46B66" w:rsidRDefault="00D03FD0" w:rsidP="00D03FD0">
      <w:pPr>
        <w:pStyle w:val="Default"/>
        <w:rPr>
          <w:rFonts w:ascii="Arial" w:hAnsi="Arial" w:cs="Arial"/>
          <w:sz w:val="18"/>
          <w:szCs w:val="18"/>
        </w:rPr>
      </w:pPr>
    </w:p>
    <w:p w14:paraId="5F5616ED" w14:textId="77777777" w:rsidR="00D03FD0" w:rsidRDefault="00D03FD0" w:rsidP="00D03FD0">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04BA7378" w14:textId="77777777" w:rsidR="00D03FD0" w:rsidRPr="00D46B66" w:rsidRDefault="00D03FD0" w:rsidP="00D03FD0">
      <w:pPr>
        <w:pStyle w:val="Default"/>
        <w:rPr>
          <w:rFonts w:ascii="Arial" w:hAnsi="Arial" w:cs="Arial"/>
          <w:sz w:val="18"/>
          <w:szCs w:val="18"/>
        </w:rPr>
      </w:pPr>
    </w:p>
    <w:p w14:paraId="7FEC7AB6" w14:textId="77777777" w:rsidR="00D03FD0" w:rsidRDefault="00D03FD0" w:rsidP="00D03FD0">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2E2C9A32" w14:textId="77777777" w:rsidR="00D03FD0" w:rsidRDefault="00D03FD0" w:rsidP="00D03FD0">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Pr>
          <w:rFonts w:ascii="Arial" w:hAnsi="Arial" w:cs="Arial"/>
          <w:sz w:val="18"/>
          <w:szCs w:val="18"/>
        </w:rPr>
        <w:t xml:space="preserve"> </w:t>
      </w:r>
      <w:r w:rsidRPr="00D46B66">
        <w:rPr>
          <w:rFonts w:ascii="Arial" w:hAnsi="Arial" w:cs="Arial"/>
          <w:sz w:val="18"/>
          <w:szCs w:val="18"/>
        </w:rPr>
        <w:t>/</w:t>
      </w:r>
      <w:r>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t>
      </w:r>
      <w:r w:rsidR="006B4212">
        <w:rPr>
          <w:rFonts w:ascii="Arial" w:hAnsi="Arial" w:cs="Arial"/>
          <w:color w:val="auto"/>
          <w:sz w:val="18"/>
          <w:szCs w:val="18"/>
        </w:rPr>
        <w:br/>
      </w:r>
      <w:r w:rsidRPr="00D46B66">
        <w:rPr>
          <w:rFonts w:ascii="Arial" w:hAnsi="Arial" w:cs="Arial"/>
          <w:color w:val="auto"/>
          <w:sz w:val="18"/>
          <w:szCs w:val="18"/>
        </w:rPr>
        <w:t xml:space="preserve">w wymiarze niższym niż pełen etat), </w:t>
      </w:r>
    </w:p>
    <w:p w14:paraId="0024303B" w14:textId="77777777" w:rsidR="00D03FD0" w:rsidRPr="00D46B66" w:rsidRDefault="00D03FD0" w:rsidP="00D03FD0">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075B0687" w14:textId="77777777" w:rsidR="00D03FD0" w:rsidRDefault="00D03FD0" w:rsidP="00D03FD0">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4A161A46" w14:textId="77777777" w:rsidR="00D03FD0" w:rsidRPr="00D46B66" w:rsidRDefault="00D03FD0" w:rsidP="00D03FD0">
      <w:pPr>
        <w:pStyle w:val="Default"/>
        <w:ind w:left="1134"/>
        <w:rPr>
          <w:rFonts w:ascii="Arial" w:hAnsi="Arial" w:cs="Arial"/>
          <w:color w:val="auto"/>
          <w:sz w:val="18"/>
          <w:szCs w:val="18"/>
        </w:rPr>
      </w:pPr>
    </w:p>
    <w:p w14:paraId="4CFABE3F" w14:textId="77777777" w:rsidR="00D03FD0" w:rsidRDefault="00D03FD0" w:rsidP="00D03FD0">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4A6144BD" w14:textId="77777777" w:rsidR="00D03FD0" w:rsidRPr="00D46B66" w:rsidRDefault="00D03FD0" w:rsidP="00D03FD0">
      <w:pPr>
        <w:pStyle w:val="Default"/>
        <w:rPr>
          <w:rFonts w:ascii="Arial" w:hAnsi="Arial" w:cs="Arial"/>
          <w:color w:val="auto"/>
          <w:sz w:val="18"/>
          <w:szCs w:val="18"/>
        </w:rPr>
      </w:pPr>
    </w:p>
    <w:p w14:paraId="1096D5F0" w14:textId="77777777" w:rsidR="00D03FD0" w:rsidRPr="00D46B66" w:rsidRDefault="00D03FD0" w:rsidP="00D03FD0">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Pr="00D46B66">
        <w:rPr>
          <w:rFonts w:ascii="Arial" w:hAnsi="Arial" w:cs="Arial"/>
          <w:color w:val="auto"/>
          <w:sz w:val="18"/>
          <w:szCs w:val="18"/>
        </w:rPr>
        <w:t>od dnia wejścia w życie zmiany – w zakresie okreś</w:t>
      </w:r>
      <w:r>
        <w:rPr>
          <w:rFonts w:ascii="Arial" w:hAnsi="Arial" w:cs="Arial"/>
          <w:color w:val="auto"/>
          <w:sz w:val="18"/>
          <w:szCs w:val="18"/>
        </w:rPr>
        <w:t>lonym w ust. 5</w:t>
      </w:r>
      <w:r w:rsidRPr="00D46B66">
        <w:rPr>
          <w:rFonts w:ascii="Arial" w:hAnsi="Arial" w:cs="Arial"/>
          <w:color w:val="auto"/>
          <w:sz w:val="18"/>
          <w:szCs w:val="18"/>
        </w:rPr>
        <w:t xml:space="preserve"> pkt 1</w:t>
      </w:r>
      <w:r>
        <w:rPr>
          <w:rFonts w:ascii="Arial" w:hAnsi="Arial" w:cs="Arial"/>
          <w:color w:val="auto"/>
          <w:sz w:val="18"/>
          <w:szCs w:val="18"/>
        </w:rPr>
        <w:t>)</w:t>
      </w:r>
      <w:r w:rsidRPr="00D46B66">
        <w:rPr>
          <w:rFonts w:ascii="Arial" w:hAnsi="Arial" w:cs="Arial"/>
          <w:color w:val="auto"/>
          <w:sz w:val="18"/>
          <w:szCs w:val="18"/>
        </w:rPr>
        <w:t xml:space="preserve">, </w:t>
      </w:r>
    </w:p>
    <w:p w14:paraId="059A1269" w14:textId="77777777" w:rsidR="00D03FD0" w:rsidRDefault="00D03FD0" w:rsidP="00D03FD0">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02C0FECB" w14:textId="77777777" w:rsidR="00D03FD0" w:rsidRPr="00D46B66" w:rsidRDefault="00D03FD0" w:rsidP="00D03FD0">
      <w:pPr>
        <w:pStyle w:val="Default"/>
        <w:ind w:left="1134"/>
        <w:rPr>
          <w:rFonts w:ascii="Arial" w:hAnsi="Arial" w:cs="Arial"/>
          <w:color w:val="auto"/>
          <w:sz w:val="18"/>
          <w:szCs w:val="18"/>
        </w:rPr>
      </w:pPr>
    </w:p>
    <w:p w14:paraId="40FB7183" w14:textId="77777777" w:rsidR="00D03FD0" w:rsidRPr="00D46B66" w:rsidRDefault="00D03FD0" w:rsidP="00D03FD0">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Pr>
          <w:rFonts w:ascii="Arial" w:hAnsi="Arial" w:cs="Arial"/>
          <w:color w:val="auto"/>
          <w:sz w:val="18"/>
          <w:szCs w:val="18"/>
        </w:rPr>
        <w:t xml:space="preserve"> </w:t>
      </w:r>
      <w:r w:rsidRPr="00D46B66">
        <w:rPr>
          <w:rFonts w:ascii="Arial" w:hAnsi="Arial" w:cs="Arial"/>
          <w:color w:val="auto"/>
          <w:sz w:val="18"/>
          <w:szCs w:val="18"/>
        </w:rPr>
        <w:t xml:space="preserve"> ze skutkiem na koniec miesiąca, w takim wypadku żadnej ze Stron umowy nie przysługują żadne roszczenia. </w:t>
      </w:r>
    </w:p>
    <w:p w14:paraId="093E782D" w14:textId="77777777" w:rsidR="00D03FD0" w:rsidRDefault="00D03FD0" w:rsidP="00D03FD0">
      <w:pPr>
        <w:pStyle w:val="Default"/>
        <w:ind w:left="1134"/>
        <w:rPr>
          <w:rFonts w:ascii="Arial" w:hAnsi="Arial" w:cs="Arial"/>
          <w:sz w:val="18"/>
          <w:szCs w:val="18"/>
        </w:rPr>
      </w:pPr>
    </w:p>
    <w:p w14:paraId="3C9508B3" w14:textId="77777777" w:rsidR="00D03FD0" w:rsidRDefault="00D03FD0" w:rsidP="00D03FD0">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3C7B9744" w14:textId="77777777" w:rsidR="00D03FD0" w:rsidRPr="00C652CA" w:rsidRDefault="00D03FD0" w:rsidP="00D03FD0">
      <w:pPr>
        <w:pStyle w:val="Default"/>
        <w:ind w:left="567" w:hanging="567"/>
        <w:jc w:val="both"/>
        <w:rPr>
          <w:rFonts w:ascii="Arial" w:hAnsi="Arial" w:cs="Arial"/>
          <w:color w:val="auto"/>
          <w:sz w:val="18"/>
          <w:szCs w:val="18"/>
        </w:rPr>
      </w:pPr>
    </w:p>
    <w:p w14:paraId="6C66D62E" w14:textId="77777777" w:rsidR="00D03FD0" w:rsidRDefault="00D03FD0" w:rsidP="00D03FD0">
      <w:pPr>
        <w:pStyle w:val="Default"/>
        <w:ind w:left="567" w:hanging="567"/>
        <w:jc w:val="both"/>
        <w:rPr>
          <w:rFonts w:ascii="Arial" w:hAnsi="Arial" w:cs="Arial"/>
          <w:color w:val="auto"/>
          <w:sz w:val="18"/>
          <w:szCs w:val="18"/>
        </w:rPr>
      </w:pPr>
      <w:r>
        <w:rPr>
          <w:rFonts w:ascii="Arial" w:hAnsi="Arial" w:cs="Arial"/>
          <w:bCs/>
          <w:color w:val="auto"/>
          <w:sz w:val="18"/>
          <w:szCs w:val="18"/>
        </w:rPr>
        <w:t>15</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Nie stanowią zmiany Umowy w rozumieniu </w:t>
      </w:r>
      <w:r w:rsidRPr="00C652CA">
        <w:rPr>
          <w:rFonts w:ascii="Arial" w:hAnsi="Arial" w:cs="Arial"/>
          <w:b/>
          <w:color w:val="auto"/>
          <w:sz w:val="18"/>
          <w:szCs w:val="18"/>
        </w:rPr>
        <w:t>art. 455 ust. 1</w:t>
      </w:r>
      <w:r w:rsidRPr="00C652CA">
        <w:rPr>
          <w:rFonts w:ascii="Arial" w:hAnsi="Arial" w:cs="Arial"/>
          <w:color w:val="auto"/>
          <w:sz w:val="18"/>
          <w:szCs w:val="18"/>
        </w:rPr>
        <w:t xml:space="preserve">  ustawy Prawo zamówień publicznych następujące zmiany: </w:t>
      </w:r>
    </w:p>
    <w:p w14:paraId="403391AE" w14:textId="77777777" w:rsidR="00D03FD0" w:rsidRPr="00C652CA" w:rsidRDefault="00D03FD0" w:rsidP="00D03FD0">
      <w:pPr>
        <w:pStyle w:val="Default"/>
        <w:ind w:left="567" w:hanging="567"/>
        <w:jc w:val="both"/>
        <w:rPr>
          <w:rFonts w:ascii="Arial" w:hAnsi="Arial" w:cs="Arial"/>
          <w:color w:val="auto"/>
          <w:sz w:val="18"/>
          <w:szCs w:val="18"/>
        </w:rPr>
      </w:pPr>
    </w:p>
    <w:p w14:paraId="15689A81" w14:textId="77777777" w:rsidR="00D03FD0" w:rsidRPr="00C652CA" w:rsidRDefault="00D03FD0" w:rsidP="00D03FD0">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lastRenderedPageBreak/>
        <w:t xml:space="preserve">danych związanych z obsługą administracyjno-organizacyjną Umowy, w szczególności zmiana numeru rachunku bankowego; </w:t>
      </w:r>
    </w:p>
    <w:p w14:paraId="68FBF59E" w14:textId="77777777" w:rsidR="00D03FD0" w:rsidRPr="00C652CA" w:rsidRDefault="00D03FD0" w:rsidP="00D03FD0">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250A956D" w14:textId="77777777" w:rsidR="00D03FD0" w:rsidRPr="00C652CA" w:rsidRDefault="00D03FD0" w:rsidP="00D03FD0">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22134713" w14:textId="77777777" w:rsidR="00D03FD0" w:rsidRPr="00C652CA" w:rsidRDefault="00D03FD0" w:rsidP="00D03FD0">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589A5A86" w14:textId="77777777" w:rsidR="00121232" w:rsidRPr="00C652CA" w:rsidRDefault="00121232" w:rsidP="00C652CA">
      <w:pPr>
        <w:tabs>
          <w:tab w:val="left" w:pos="709"/>
          <w:tab w:val="left" w:pos="1134"/>
        </w:tabs>
        <w:spacing w:after="0" w:line="240" w:lineRule="auto"/>
        <w:ind w:left="567" w:hanging="567"/>
        <w:jc w:val="center"/>
        <w:rPr>
          <w:rFonts w:ascii="Arial" w:hAnsi="Arial" w:cs="Arial"/>
        </w:rPr>
      </w:pPr>
    </w:p>
    <w:p w14:paraId="348FB07B" w14:textId="77777777" w:rsidR="00121232" w:rsidRPr="00C652CA" w:rsidRDefault="00D03FD0" w:rsidP="00C652CA">
      <w:pPr>
        <w:tabs>
          <w:tab w:val="left" w:pos="709"/>
          <w:tab w:val="left" w:pos="1134"/>
        </w:tabs>
        <w:spacing w:after="0" w:line="240" w:lineRule="auto"/>
        <w:ind w:left="567" w:hanging="567"/>
        <w:jc w:val="center"/>
        <w:rPr>
          <w:rFonts w:ascii="Arial" w:hAnsi="Arial" w:cs="Arial"/>
        </w:rPr>
      </w:pPr>
      <w:r>
        <w:rPr>
          <w:rFonts w:ascii="Arial" w:eastAsia="Times New Roman" w:hAnsi="Arial" w:cs="Arial"/>
          <w:b/>
          <w:bCs/>
          <w:iCs/>
          <w:lang w:eastAsia="pl-PL"/>
        </w:rPr>
        <w:t>§ 13</w:t>
      </w:r>
      <w:r w:rsidR="00121232" w:rsidRPr="00C652CA">
        <w:rPr>
          <w:rFonts w:ascii="Arial" w:eastAsia="Times New Roman" w:hAnsi="Arial" w:cs="Arial"/>
          <w:b/>
          <w:bCs/>
          <w:iCs/>
          <w:lang w:eastAsia="pl-PL"/>
        </w:rPr>
        <w:t xml:space="preserve"> </w:t>
      </w:r>
    </w:p>
    <w:p w14:paraId="07722472"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lang w:eastAsia="pl-PL"/>
        </w:rPr>
      </w:pPr>
      <w:r w:rsidRPr="00C652CA">
        <w:rPr>
          <w:rFonts w:ascii="Arial" w:eastAsia="Times New Roman" w:hAnsi="Arial" w:cs="Arial"/>
          <w:b/>
          <w:bCs/>
          <w:iCs/>
          <w:lang w:eastAsia="pl-PL"/>
        </w:rPr>
        <w:t xml:space="preserve">Postanowienia końcowe </w:t>
      </w:r>
    </w:p>
    <w:p w14:paraId="40ECE103"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lang w:eastAsia="pl-PL"/>
        </w:rPr>
      </w:pPr>
    </w:p>
    <w:p w14:paraId="5A810163"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lang w:eastAsia="pl-PL"/>
        </w:rPr>
      </w:pPr>
    </w:p>
    <w:p w14:paraId="221F0FE1" w14:textId="77777777" w:rsidR="00A83328" w:rsidRDefault="00A83328" w:rsidP="00E45F78">
      <w:pPr>
        <w:pStyle w:val="NormalnyWeb"/>
        <w:numPr>
          <w:ilvl w:val="0"/>
          <w:numId w:val="2"/>
        </w:numPr>
        <w:spacing w:before="0" w:after="0" w:line="240" w:lineRule="auto"/>
        <w:ind w:left="567" w:hanging="567"/>
        <w:rPr>
          <w:rFonts w:ascii="Arial" w:hAnsi="Arial" w:cs="Arial"/>
          <w:szCs w:val="18"/>
        </w:rPr>
      </w:pPr>
      <w:r w:rsidRPr="00C652CA">
        <w:rPr>
          <w:rFonts w:ascii="Arial" w:hAnsi="Arial" w:cs="Arial"/>
          <w:szCs w:val="18"/>
        </w:rPr>
        <w:t xml:space="preserve">Umowa obowiązuje przez okres </w:t>
      </w:r>
      <w:r w:rsidR="0020253C">
        <w:rPr>
          <w:rFonts w:ascii="Arial" w:hAnsi="Arial" w:cs="Arial"/>
          <w:b/>
          <w:szCs w:val="18"/>
        </w:rPr>
        <w:t>12</w:t>
      </w:r>
      <w:r w:rsidRPr="00C652CA">
        <w:rPr>
          <w:rFonts w:ascii="Arial" w:hAnsi="Arial" w:cs="Arial"/>
          <w:b/>
          <w:szCs w:val="18"/>
        </w:rPr>
        <w:t xml:space="preserve"> miesięcy</w:t>
      </w:r>
      <w:r w:rsidRPr="00C652CA">
        <w:rPr>
          <w:rFonts w:ascii="Arial" w:hAnsi="Arial" w:cs="Arial"/>
          <w:szCs w:val="18"/>
        </w:rPr>
        <w:t xml:space="preserve"> od daty jej podpisania bądź do wyczerpania kwoty określonej </w:t>
      </w:r>
      <w:r w:rsidRPr="00C652CA">
        <w:rPr>
          <w:rFonts w:ascii="Arial" w:hAnsi="Arial" w:cs="Arial"/>
          <w:b/>
          <w:szCs w:val="18"/>
        </w:rPr>
        <w:t>§</w:t>
      </w:r>
      <w:r w:rsidR="005142C4">
        <w:rPr>
          <w:rFonts w:ascii="Arial" w:hAnsi="Arial" w:cs="Arial"/>
          <w:b/>
          <w:szCs w:val="18"/>
        </w:rPr>
        <w:t xml:space="preserve"> </w:t>
      </w:r>
      <w:r w:rsidRPr="00C652CA">
        <w:rPr>
          <w:rFonts w:ascii="Arial" w:hAnsi="Arial" w:cs="Arial"/>
          <w:b/>
          <w:szCs w:val="18"/>
        </w:rPr>
        <w:t xml:space="preserve">8 ust. </w:t>
      </w:r>
      <w:r w:rsidR="006B4212">
        <w:rPr>
          <w:rFonts w:ascii="Arial" w:hAnsi="Arial" w:cs="Arial"/>
          <w:b/>
          <w:szCs w:val="18"/>
        </w:rPr>
        <w:t>1</w:t>
      </w:r>
      <w:r w:rsidRPr="00C652CA">
        <w:rPr>
          <w:rFonts w:ascii="Arial" w:hAnsi="Arial" w:cs="Arial"/>
          <w:b/>
          <w:szCs w:val="18"/>
        </w:rPr>
        <w:t xml:space="preserve"> </w:t>
      </w:r>
      <w:r w:rsidRPr="00C652CA">
        <w:rPr>
          <w:rFonts w:ascii="Arial" w:hAnsi="Arial" w:cs="Arial"/>
          <w:szCs w:val="18"/>
        </w:rPr>
        <w:t>zawartej w umowie.</w:t>
      </w:r>
    </w:p>
    <w:p w14:paraId="1CB0E735" w14:textId="77777777" w:rsidR="00797DC6" w:rsidRPr="00C652CA" w:rsidRDefault="00797DC6" w:rsidP="00797DC6">
      <w:pPr>
        <w:pStyle w:val="NormalnyWeb"/>
        <w:spacing w:before="0" w:after="0" w:line="240" w:lineRule="auto"/>
        <w:ind w:firstLine="0"/>
        <w:rPr>
          <w:rFonts w:ascii="Arial" w:hAnsi="Arial" w:cs="Arial"/>
          <w:szCs w:val="18"/>
        </w:rPr>
      </w:pPr>
    </w:p>
    <w:p w14:paraId="49A2A622" w14:textId="77777777" w:rsidR="00A83328" w:rsidRDefault="00A83328" w:rsidP="00E45F78">
      <w:pPr>
        <w:pStyle w:val="NormalnyWeb"/>
        <w:numPr>
          <w:ilvl w:val="0"/>
          <w:numId w:val="2"/>
        </w:numPr>
        <w:spacing w:before="0" w:after="0" w:line="240" w:lineRule="auto"/>
        <w:ind w:left="567" w:hanging="567"/>
        <w:rPr>
          <w:rFonts w:ascii="Arial" w:hAnsi="Arial" w:cs="Arial"/>
          <w:szCs w:val="18"/>
        </w:rPr>
      </w:pPr>
      <w:r w:rsidRPr="00C652CA">
        <w:rPr>
          <w:rFonts w:ascii="Arial" w:hAnsi="Arial" w:cs="Arial"/>
          <w:szCs w:val="18"/>
        </w:rPr>
        <w:t xml:space="preserve">W przypadku niewykorzystania przez Zamawiającego łącznej wartości umowy określonej </w:t>
      </w:r>
      <w:r w:rsidRPr="00C652CA">
        <w:rPr>
          <w:rFonts w:ascii="Arial" w:hAnsi="Arial" w:cs="Arial"/>
          <w:b/>
          <w:szCs w:val="18"/>
        </w:rPr>
        <w:t>§</w:t>
      </w:r>
      <w:r w:rsidR="005142C4">
        <w:rPr>
          <w:rFonts w:ascii="Arial" w:hAnsi="Arial" w:cs="Arial"/>
          <w:b/>
          <w:szCs w:val="18"/>
        </w:rPr>
        <w:t xml:space="preserve"> </w:t>
      </w:r>
      <w:r w:rsidRPr="00C652CA">
        <w:rPr>
          <w:rFonts w:ascii="Arial" w:hAnsi="Arial" w:cs="Arial"/>
          <w:b/>
          <w:szCs w:val="18"/>
        </w:rPr>
        <w:t>8 ust.</w:t>
      </w:r>
      <w:r w:rsidR="006B4212">
        <w:rPr>
          <w:rFonts w:ascii="Arial" w:hAnsi="Arial" w:cs="Arial"/>
          <w:b/>
          <w:szCs w:val="18"/>
        </w:rPr>
        <w:t>1</w:t>
      </w:r>
      <w:r w:rsidRPr="00C652CA">
        <w:rPr>
          <w:rFonts w:ascii="Arial" w:hAnsi="Arial" w:cs="Arial"/>
          <w:szCs w:val="18"/>
        </w:rPr>
        <w:t xml:space="preserve"> </w:t>
      </w:r>
      <w:r w:rsidRPr="00C652CA">
        <w:rPr>
          <w:rFonts w:ascii="Arial" w:hAnsi="Arial" w:cs="Arial"/>
          <w:szCs w:val="18"/>
        </w:rPr>
        <w:br/>
        <w:t xml:space="preserve">w terminie  obowiązywania umowy, dopuszczalne jest wydłużenie trwania umowy, jednak na okres nie </w:t>
      </w:r>
      <w:r w:rsidRPr="00C652CA">
        <w:rPr>
          <w:rFonts w:ascii="Arial" w:hAnsi="Arial" w:cs="Arial"/>
          <w:b/>
          <w:szCs w:val="18"/>
        </w:rPr>
        <w:t>dłuższy niż 12 miesięcy</w:t>
      </w:r>
      <w:r w:rsidRPr="00C652CA">
        <w:rPr>
          <w:rFonts w:ascii="Arial" w:hAnsi="Arial" w:cs="Arial"/>
          <w:szCs w:val="18"/>
        </w:rPr>
        <w:t>.</w:t>
      </w:r>
    </w:p>
    <w:p w14:paraId="7FCC43EF" w14:textId="77777777" w:rsidR="00797DC6" w:rsidRPr="00C652CA" w:rsidRDefault="00797DC6" w:rsidP="00797DC6">
      <w:pPr>
        <w:pStyle w:val="NormalnyWeb"/>
        <w:spacing w:before="0" w:after="0" w:line="240" w:lineRule="auto"/>
        <w:ind w:firstLine="0"/>
        <w:rPr>
          <w:rFonts w:ascii="Arial" w:hAnsi="Arial" w:cs="Arial"/>
          <w:szCs w:val="18"/>
        </w:rPr>
      </w:pPr>
    </w:p>
    <w:p w14:paraId="5A572301" w14:textId="77777777" w:rsidR="00121232" w:rsidRPr="00797DC6" w:rsidRDefault="00121232" w:rsidP="004503A1">
      <w:pPr>
        <w:numPr>
          <w:ilvl w:val="0"/>
          <w:numId w:val="2"/>
        </w:numPr>
        <w:spacing w:after="0" w:line="240" w:lineRule="auto"/>
        <w:ind w:left="567" w:hanging="567"/>
        <w:rPr>
          <w:rFonts w:ascii="Arial" w:hAnsi="Arial" w:cs="Arial"/>
        </w:rPr>
      </w:pPr>
      <w:r w:rsidRPr="00C652CA">
        <w:rPr>
          <w:rFonts w:ascii="Arial" w:eastAsia="Times New Roman" w:hAnsi="Arial" w:cs="Arial"/>
          <w:lang w:eastAsia="pl-PL"/>
        </w:rPr>
        <w:t xml:space="preserve">W przypadku wyczerpania kwoty wskazanej w </w:t>
      </w:r>
      <w:r w:rsidR="00A83328" w:rsidRPr="00C652CA">
        <w:rPr>
          <w:rFonts w:ascii="Arial" w:eastAsia="Times New Roman" w:hAnsi="Arial" w:cs="Arial"/>
          <w:b/>
          <w:lang w:eastAsia="pl-PL"/>
        </w:rPr>
        <w:t>§</w:t>
      </w:r>
      <w:r w:rsidR="005142C4">
        <w:rPr>
          <w:rFonts w:ascii="Arial" w:eastAsia="Times New Roman" w:hAnsi="Arial" w:cs="Arial"/>
          <w:b/>
          <w:lang w:eastAsia="pl-PL"/>
        </w:rPr>
        <w:t xml:space="preserve"> </w:t>
      </w:r>
      <w:r w:rsidR="00A83328" w:rsidRPr="00C652CA">
        <w:rPr>
          <w:rFonts w:ascii="Arial" w:eastAsia="Times New Roman" w:hAnsi="Arial" w:cs="Arial"/>
          <w:b/>
          <w:lang w:eastAsia="pl-PL"/>
        </w:rPr>
        <w:t>8</w:t>
      </w:r>
      <w:r w:rsidRPr="00C652CA">
        <w:rPr>
          <w:rFonts w:ascii="Arial" w:eastAsia="Times New Roman" w:hAnsi="Arial" w:cs="Arial"/>
          <w:b/>
          <w:lang w:eastAsia="pl-PL"/>
        </w:rPr>
        <w:t xml:space="preserve"> ust.</w:t>
      </w:r>
      <w:r w:rsidR="006B4212">
        <w:rPr>
          <w:rFonts w:ascii="Arial" w:eastAsia="Times New Roman" w:hAnsi="Arial" w:cs="Arial"/>
          <w:b/>
          <w:lang w:eastAsia="pl-PL"/>
        </w:rPr>
        <w:t xml:space="preserve"> 1</w:t>
      </w:r>
      <w:r w:rsidR="00D90454" w:rsidRPr="00C652CA">
        <w:rPr>
          <w:rFonts w:ascii="Arial" w:eastAsia="Times New Roman" w:hAnsi="Arial" w:cs="Arial"/>
          <w:b/>
          <w:lang w:eastAsia="pl-PL"/>
        </w:rPr>
        <w:t xml:space="preserve"> umowy</w:t>
      </w:r>
      <w:r w:rsidRPr="00C652CA">
        <w:rPr>
          <w:rFonts w:ascii="Arial" w:eastAsia="Times New Roman" w:hAnsi="Arial" w:cs="Arial"/>
          <w:lang w:eastAsia="pl-PL"/>
        </w:rPr>
        <w:t xml:space="preserve"> przed upływem określonego terminu zobowiązanie wygasa.</w:t>
      </w:r>
    </w:p>
    <w:p w14:paraId="5BE6CEE1" w14:textId="77777777" w:rsidR="00797DC6" w:rsidRPr="00C652CA" w:rsidRDefault="00797DC6" w:rsidP="00797DC6">
      <w:pPr>
        <w:spacing w:after="0" w:line="240" w:lineRule="auto"/>
        <w:ind w:left="567" w:firstLine="0"/>
        <w:rPr>
          <w:rFonts w:ascii="Arial" w:hAnsi="Arial" w:cs="Arial"/>
        </w:rPr>
      </w:pPr>
    </w:p>
    <w:p w14:paraId="409B6EB2" w14:textId="77777777" w:rsidR="00121232" w:rsidRPr="00797DC6" w:rsidRDefault="00121232" w:rsidP="004503A1">
      <w:pPr>
        <w:numPr>
          <w:ilvl w:val="0"/>
          <w:numId w:val="2"/>
        </w:numPr>
        <w:spacing w:after="0" w:line="240" w:lineRule="auto"/>
        <w:ind w:left="567" w:hanging="567"/>
        <w:rPr>
          <w:rFonts w:ascii="Arial" w:hAnsi="Arial" w:cs="Arial"/>
        </w:rPr>
      </w:pPr>
      <w:r w:rsidRPr="00C652CA">
        <w:rPr>
          <w:rFonts w:ascii="Arial" w:eastAsia="Times New Roman" w:hAnsi="Arial" w:cs="Arial"/>
          <w:lang w:eastAsia="pl-PL"/>
        </w:rPr>
        <w:t xml:space="preserve">Żaden przepis niniejszej umowy nie może być interpretowany jako dający Wykonawcy uprawnienia </w:t>
      </w:r>
      <w:r w:rsidRPr="00C652CA">
        <w:rPr>
          <w:rFonts w:ascii="Arial" w:eastAsia="Times New Roman" w:hAnsi="Arial" w:cs="Arial"/>
          <w:lang w:eastAsia="pl-PL"/>
        </w:rPr>
        <w:br/>
        <w:t>do świadczenia usług na zasadach wyłączności.</w:t>
      </w:r>
    </w:p>
    <w:p w14:paraId="25F27E27" w14:textId="77777777" w:rsidR="00797DC6" w:rsidRPr="00C652CA" w:rsidRDefault="00797DC6" w:rsidP="00797DC6">
      <w:pPr>
        <w:spacing w:after="0" w:line="240" w:lineRule="auto"/>
        <w:ind w:left="567" w:firstLine="0"/>
        <w:rPr>
          <w:rFonts w:ascii="Arial" w:hAnsi="Arial" w:cs="Arial"/>
        </w:rPr>
      </w:pPr>
    </w:p>
    <w:p w14:paraId="62DE6FB0" w14:textId="77777777" w:rsidR="00121232" w:rsidRPr="00797DC6" w:rsidRDefault="00121232" w:rsidP="004503A1">
      <w:pPr>
        <w:numPr>
          <w:ilvl w:val="0"/>
          <w:numId w:val="2"/>
        </w:numPr>
        <w:tabs>
          <w:tab w:val="left" w:pos="-6663"/>
        </w:tabs>
        <w:spacing w:after="0" w:line="240" w:lineRule="auto"/>
        <w:ind w:left="567" w:hanging="567"/>
        <w:rPr>
          <w:rFonts w:ascii="Arial" w:hAnsi="Arial" w:cs="Arial"/>
        </w:rPr>
      </w:pPr>
      <w:r w:rsidRPr="00C652CA">
        <w:rPr>
          <w:rFonts w:ascii="Arial" w:eastAsia="Times New Roman" w:hAnsi="Arial" w:cs="Arial"/>
          <w:lang w:eastAsia="pl-PL"/>
        </w:rPr>
        <w:t xml:space="preserve">W sprawach nieuregulowanych niniejszą umową zastosowanie mieć będą przepisy Kodeksu Cywilnego </w:t>
      </w:r>
      <w:r w:rsidR="001C6CB0">
        <w:rPr>
          <w:rFonts w:ascii="Arial" w:eastAsia="Times New Roman" w:hAnsi="Arial" w:cs="Arial"/>
          <w:lang w:eastAsia="pl-PL"/>
        </w:rPr>
        <w:br/>
      </w:r>
      <w:r w:rsidRPr="00C652CA">
        <w:rPr>
          <w:rFonts w:ascii="Arial" w:eastAsia="Times New Roman" w:hAnsi="Arial" w:cs="Arial"/>
          <w:lang w:eastAsia="pl-PL"/>
        </w:rPr>
        <w:t>i ustawy Prawo Zamówień Publicznych.</w:t>
      </w:r>
    </w:p>
    <w:p w14:paraId="0A6FA4C2" w14:textId="77777777" w:rsidR="00797DC6" w:rsidRPr="00C652CA" w:rsidRDefault="00797DC6" w:rsidP="00797DC6">
      <w:pPr>
        <w:tabs>
          <w:tab w:val="left" w:pos="-6663"/>
        </w:tabs>
        <w:spacing w:after="0" w:line="240" w:lineRule="auto"/>
        <w:ind w:left="567" w:firstLine="0"/>
        <w:rPr>
          <w:rFonts w:ascii="Arial" w:hAnsi="Arial" w:cs="Arial"/>
        </w:rPr>
      </w:pPr>
    </w:p>
    <w:p w14:paraId="78105694" w14:textId="77777777" w:rsidR="00121232" w:rsidRPr="00797DC6" w:rsidRDefault="00121232" w:rsidP="00E45F78">
      <w:pPr>
        <w:numPr>
          <w:ilvl w:val="0"/>
          <w:numId w:val="2"/>
        </w:numPr>
        <w:tabs>
          <w:tab w:val="num" w:pos="-5812"/>
        </w:tabs>
        <w:spacing w:after="0" w:line="240" w:lineRule="auto"/>
        <w:ind w:left="567" w:hanging="567"/>
        <w:rPr>
          <w:rFonts w:ascii="Arial" w:hAnsi="Arial" w:cs="Arial"/>
        </w:rPr>
      </w:pPr>
      <w:r w:rsidRPr="00C652CA">
        <w:rPr>
          <w:rFonts w:ascii="Arial" w:eastAsia="Times New Roman" w:hAnsi="Arial" w:cs="Arial"/>
          <w:lang w:eastAsia="pl-PL"/>
        </w:rPr>
        <w:t>W sprawach spornych, po wyczerpaniu polubownego załatwienia sporu, władnym do rozstrzygnięcia j</w:t>
      </w:r>
      <w:r w:rsidR="00797DC6">
        <w:rPr>
          <w:rFonts w:ascii="Arial" w:eastAsia="Times New Roman" w:hAnsi="Arial" w:cs="Arial"/>
          <w:lang w:eastAsia="pl-PL"/>
        </w:rPr>
        <w:t>est Sąd Powszechny w Szczecinie.</w:t>
      </w:r>
    </w:p>
    <w:p w14:paraId="25D65D22" w14:textId="77777777" w:rsidR="00797DC6" w:rsidRPr="00C652CA" w:rsidRDefault="00797DC6" w:rsidP="00797DC6">
      <w:pPr>
        <w:spacing w:after="0" w:line="240" w:lineRule="auto"/>
        <w:ind w:left="567" w:firstLine="0"/>
        <w:rPr>
          <w:rFonts w:ascii="Arial" w:hAnsi="Arial" w:cs="Arial"/>
        </w:rPr>
      </w:pPr>
    </w:p>
    <w:p w14:paraId="2BBFB473" w14:textId="77777777" w:rsidR="00121232" w:rsidRPr="00797DC6" w:rsidRDefault="00121232" w:rsidP="00E45F78">
      <w:pPr>
        <w:numPr>
          <w:ilvl w:val="0"/>
          <w:numId w:val="2"/>
        </w:numPr>
        <w:tabs>
          <w:tab w:val="num" w:pos="-5812"/>
        </w:tabs>
        <w:spacing w:after="0" w:line="240" w:lineRule="auto"/>
        <w:ind w:left="567" w:hanging="567"/>
        <w:rPr>
          <w:rFonts w:ascii="Arial" w:hAnsi="Arial" w:cs="Arial"/>
        </w:rPr>
      </w:pPr>
      <w:r w:rsidRPr="00C652CA">
        <w:rPr>
          <w:rFonts w:ascii="Arial" w:eastAsia="Times New Roman" w:hAnsi="Arial" w:cs="Arial"/>
          <w:lang w:eastAsia="pl-PL"/>
        </w:rPr>
        <w:t>Wszystkie dokumenty wymienione w Umowie, zarówno nazwane jak i nienazwane załącznikami, stanowią integralną część Umowy.</w:t>
      </w:r>
    </w:p>
    <w:p w14:paraId="747A641C" w14:textId="77777777" w:rsidR="00797DC6" w:rsidRPr="00C652CA" w:rsidRDefault="00797DC6" w:rsidP="00797DC6">
      <w:pPr>
        <w:spacing w:after="0" w:line="240" w:lineRule="auto"/>
        <w:ind w:left="567" w:firstLine="0"/>
        <w:rPr>
          <w:rFonts w:ascii="Arial" w:hAnsi="Arial" w:cs="Arial"/>
        </w:rPr>
      </w:pPr>
    </w:p>
    <w:p w14:paraId="165F7931" w14:textId="77777777" w:rsidR="00121232" w:rsidRPr="00797DC6" w:rsidRDefault="00121232" w:rsidP="00E45F78">
      <w:pPr>
        <w:numPr>
          <w:ilvl w:val="0"/>
          <w:numId w:val="2"/>
        </w:numPr>
        <w:tabs>
          <w:tab w:val="num" w:pos="-5812"/>
        </w:tabs>
        <w:spacing w:after="0" w:line="240" w:lineRule="auto"/>
        <w:ind w:left="567" w:hanging="567"/>
        <w:rPr>
          <w:rFonts w:ascii="Arial" w:hAnsi="Arial" w:cs="Arial"/>
        </w:rPr>
      </w:pPr>
      <w:r w:rsidRPr="00C652CA">
        <w:rPr>
          <w:rFonts w:ascii="Arial" w:eastAsia="Times New Roman" w:hAnsi="Arial" w:cs="Arial"/>
          <w:iCs/>
          <w:lang w:eastAsia="pl-PL"/>
        </w:rPr>
        <w:t xml:space="preserve">Umowa została sporządzona w czterech jednobrzmiących egzemplarzach, jeden dla Wykonawcy, </w:t>
      </w:r>
      <w:r w:rsidRPr="00C652CA">
        <w:rPr>
          <w:rFonts w:ascii="Arial" w:eastAsia="Times New Roman" w:hAnsi="Arial" w:cs="Arial"/>
          <w:iCs/>
          <w:lang w:eastAsia="pl-PL"/>
        </w:rPr>
        <w:br/>
        <w:t xml:space="preserve">trzy dla </w:t>
      </w:r>
      <w:r w:rsidRPr="00C652CA">
        <w:rPr>
          <w:rFonts w:ascii="Arial" w:eastAsia="Times New Roman" w:hAnsi="Arial" w:cs="Arial"/>
          <w:iCs/>
          <w:color w:val="000000"/>
          <w:lang w:eastAsia="pl-PL"/>
        </w:rPr>
        <w:t>Zamawiającego.</w:t>
      </w:r>
    </w:p>
    <w:p w14:paraId="67B8F962" w14:textId="77777777" w:rsidR="00797DC6" w:rsidRPr="00C652CA" w:rsidRDefault="00797DC6" w:rsidP="00797DC6">
      <w:pPr>
        <w:spacing w:after="0" w:line="240" w:lineRule="auto"/>
        <w:ind w:left="567" w:firstLine="0"/>
        <w:rPr>
          <w:rFonts w:ascii="Arial" w:hAnsi="Arial" w:cs="Arial"/>
        </w:rPr>
      </w:pPr>
    </w:p>
    <w:p w14:paraId="3E44015D" w14:textId="77777777" w:rsidR="00B0274D" w:rsidRPr="00C652CA" w:rsidRDefault="00B0274D" w:rsidP="00E45F78">
      <w:pPr>
        <w:numPr>
          <w:ilvl w:val="0"/>
          <w:numId w:val="2"/>
        </w:numPr>
        <w:suppressAutoHyphens w:val="0"/>
        <w:spacing w:after="0" w:line="240" w:lineRule="auto"/>
        <w:ind w:left="567" w:hanging="567"/>
        <w:rPr>
          <w:rFonts w:ascii="Arial" w:hAnsi="Arial" w:cs="Arial"/>
        </w:rPr>
      </w:pPr>
      <w:r w:rsidRPr="00C652CA">
        <w:rPr>
          <w:rFonts w:ascii="Arial" w:hAnsi="Arial" w:cs="Arial"/>
        </w:rPr>
        <w:t>Zmiany postanowień umowy wymagają dla swej ważności formy pisemnej w postaci aneksu podpisanego przez obie strony.</w:t>
      </w:r>
    </w:p>
    <w:p w14:paraId="51F521AE" w14:textId="77777777" w:rsidR="004D060E" w:rsidRPr="00C652CA" w:rsidRDefault="004D060E" w:rsidP="00C652CA">
      <w:pPr>
        <w:spacing w:after="0" w:line="240" w:lineRule="auto"/>
        <w:ind w:left="567" w:hanging="567"/>
        <w:rPr>
          <w:rFonts w:ascii="Arial" w:eastAsia="Times New Roman" w:hAnsi="Arial" w:cs="Arial"/>
          <w:iCs/>
          <w:color w:val="000000"/>
          <w:lang w:eastAsia="pl-PL"/>
        </w:rPr>
      </w:pPr>
    </w:p>
    <w:p w14:paraId="4419E255" w14:textId="77777777" w:rsidR="004D060E" w:rsidRPr="00C652CA" w:rsidRDefault="00D03FD0" w:rsidP="00C652CA">
      <w:pPr>
        <w:spacing w:after="0" w:line="240" w:lineRule="auto"/>
        <w:ind w:left="567" w:hanging="567"/>
        <w:jc w:val="center"/>
        <w:rPr>
          <w:rFonts w:ascii="Arial" w:eastAsia="Times New Roman" w:hAnsi="Arial" w:cs="Arial"/>
          <w:b/>
          <w:iCs/>
          <w:color w:val="000000"/>
          <w:lang w:eastAsia="pl-PL"/>
        </w:rPr>
      </w:pPr>
      <w:r>
        <w:rPr>
          <w:rFonts w:ascii="Arial" w:eastAsia="Times New Roman" w:hAnsi="Arial" w:cs="Arial"/>
          <w:b/>
          <w:iCs/>
          <w:color w:val="000000"/>
          <w:lang w:eastAsia="pl-PL"/>
        </w:rPr>
        <w:t>§ 14</w:t>
      </w:r>
    </w:p>
    <w:p w14:paraId="300CB3B7" w14:textId="77777777" w:rsidR="004D060E" w:rsidRPr="00C652CA" w:rsidRDefault="004D060E" w:rsidP="00C652CA">
      <w:pPr>
        <w:spacing w:after="0" w:line="240" w:lineRule="auto"/>
        <w:ind w:left="567" w:hanging="567"/>
        <w:jc w:val="center"/>
        <w:rPr>
          <w:rFonts w:ascii="Arial" w:eastAsia="Times New Roman" w:hAnsi="Arial" w:cs="Arial"/>
          <w:b/>
          <w:iCs/>
          <w:color w:val="000000"/>
          <w:lang w:eastAsia="pl-PL"/>
        </w:rPr>
      </w:pPr>
      <w:r w:rsidRPr="00C652CA">
        <w:rPr>
          <w:rFonts w:ascii="Arial" w:eastAsia="Times New Roman" w:hAnsi="Arial" w:cs="Arial"/>
          <w:b/>
          <w:iCs/>
          <w:color w:val="000000"/>
          <w:lang w:eastAsia="pl-PL"/>
        </w:rPr>
        <w:t>Klauzula poufności</w:t>
      </w:r>
    </w:p>
    <w:p w14:paraId="72574F57" w14:textId="77777777" w:rsidR="004D060E" w:rsidRPr="00C652CA" w:rsidRDefault="004D060E" w:rsidP="00C652CA">
      <w:pPr>
        <w:spacing w:after="0" w:line="240" w:lineRule="auto"/>
        <w:ind w:left="567" w:hanging="567"/>
        <w:rPr>
          <w:rFonts w:ascii="Arial" w:eastAsia="Times New Roman" w:hAnsi="Arial" w:cs="Arial"/>
          <w:b/>
          <w:iCs/>
          <w:color w:val="000000"/>
          <w:lang w:eastAsia="pl-PL"/>
        </w:rPr>
      </w:pPr>
    </w:p>
    <w:p w14:paraId="1A8BB0F9" w14:textId="77777777" w:rsidR="004D060E" w:rsidRPr="00797DC6" w:rsidRDefault="004D060E" w:rsidP="00E45F78">
      <w:pPr>
        <w:pStyle w:val="Akapitzlist"/>
        <w:numPr>
          <w:ilvl w:val="3"/>
          <w:numId w:val="21"/>
        </w:numPr>
        <w:spacing w:after="0" w:line="240" w:lineRule="auto"/>
        <w:ind w:left="567" w:hanging="567"/>
        <w:rPr>
          <w:iCs/>
          <w:color w:val="000000"/>
          <w:szCs w:val="18"/>
          <w:lang w:eastAsia="pl-PL"/>
        </w:rPr>
      </w:pPr>
      <w:r w:rsidRPr="00797DC6">
        <w:rPr>
          <w:iCs/>
          <w:color w:val="000000"/>
          <w:szCs w:val="18"/>
          <w:lang w:eastAsia="pl-PL"/>
        </w:rPr>
        <w:t>Wykonawca zobowiązuje się do przestrzegania przepisów dotyczących ochrony danych osobowych pozyskanych w trakcie realizacji Umowy.</w:t>
      </w:r>
    </w:p>
    <w:p w14:paraId="7C10F760" w14:textId="77777777" w:rsidR="00797DC6" w:rsidRPr="00C652CA" w:rsidRDefault="00797DC6" w:rsidP="00797DC6">
      <w:pPr>
        <w:spacing w:after="0" w:line="240" w:lineRule="auto"/>
        <w:ind w:left="567" w:hanging="567"/>
        <w:rPr>
          <w:rFonts w:ascii="Arial" w:eastAsia="Times New Roman" w:hAnsi="Arial" w:cs="Arial"/>
          <w:iCs/>
          <w:color w:val="000000"/>
          <w:lang w:eastAsia="pl-PL"/>
        </w:rPr>
      </w:pPr>
    </w:p>
    <w:p w14:paraId="31EF238C" w14:textId="77777777" w:rsidR="00B0274D" w:rsidRPr="00797DC6" w:rsidRDefault="00B0274D" w:rsidP="00E45F78">
      <w:pPr>
        <w:pStyle w:val="Akapitzlist"/>
        <w:numPr>
          <w:ilvl w:val="3"/>
          <w:numId w:val="21"/>
        </w:numPr>
        <w:spacing w:after="0" w:line="240" w:lineRule="auto"/>
        <w:ind w:left="567" w:hanging="567"/>
        <w:rPr>
          <w:iCs/>
          <w:color w:val="000000"/>
          <w:szCs w:val="18"/>
          <w:lang w:eastAsia="pl-PL"/>
        </w:rPr>
      </w:pPr>
      <w:r w:rsidRPr="00797DC6">
        <w:rPr>
          <w:szCs w:val="18"/>
        </w:rPr>
        <w:t xml:space="preserve">Wykonawca zobowiązuje się do nie ujawniania informacji uzyskanych w wyniku realizowania umowy, </w:t>
      </w:r>
      <w:r w:rsidR="002A3FC4" w:rsidRPr="00797DC6">
        <w:rPr>
          <w:szCs w:val="18"/>
        </w:rPr>
        <w:br/>
      </w:r>
      <w:r w:rsidRPr="00797DC6">
        <w:rPr>
          <w:szCs w:val="18"/>
        </w:rPr>
        <w:t>w tym w szczególności takich danych j</w:t>
      </w:r>
      <w:r w:rsidR="0089010F" w:rsidRPr="00797DC6">
        <w:rPr>
          <w:szCs w:val="18"/>
        </w:rPr>
        <w:t>ak numery rejestracyjne sprzętu transportowego</w:t>
      </w:r>
      <w:r w:rsidRPr="00797DC6">
        <w:rPr>
          <w:szCs w:val="18"/>
        </w:rPr>
        <w:t>, szczegółów dotyczących zamon</w:t>
      </w:r>
      <w:r w:rsidR="0089010F" w:rsidRPr="00797DC6">
        <w:rPr>
          <w:szCs w:val="18"/>
        </w:rPr>
        <w:t>towanego wyposażenia w sprzęcie transportowym Zamawiającego.</w:t>
      </w:r>
      <w:r w:rsidRPr="00797DC6">
        <w:rPr>
          <w:szCs w:val="18"/>
        </w:rPr>
        <w:t>.</w:t>
      </w:r>
    </w:p>
    <w:p w14:paraId="3E338D7F" w14:textId="77777777" w:rsidR="004D060E" w:rsidRPr="00C652CA" w:rsidRDefault="004D060E" w:rsidP="00C652CA">
      <w:pPr>
        <w:spacing w:after="0" w:line="240" w:lineRule="auto"/>
        <w:ind w:left="567" w:hanging="567"/>
        <w:jc w:val="center"/>
        <w:rPr>
          <w:rFonts w:ascii="Arial" w:hAnsi="Arial" w:cs="Arial"/>
        </w:rPr>
      </w:pPr>
    </w:p>
    <w:p w14:paraId="5AC82098" w14:textId="77777777" w:rsidR="00797DC6" w:rsidRDefault="00797DC6" w:rsidP="00C652CA">
      <w:pPr>
        <w:spacing w:after="0" w:line="240" w:lineRule="auto"/>
        <w:ind w:left="567" w:hanging="567"/>
        <w:jc w:val="center"/>
        <w:rPr>
          <w:rFonts w:ascii="Arial" w:eastAsia="Times New Roman" w:hAnsi="Arial" w:cs="Arial"/>
          <w:b/>
          <w:iCs/>
          <w:color w:val="000000"/>
          <w:lang w:eastAsia="pl-PL"/>
        </w:rPr>
      </w:pPr>
    </w:p>
    <w:p w14:paraId="4A9750CB" w14:textId="77777777" w:rsidR="00121232" w:rsidRPr="00C652CA" w:rsidRDefault="00121232" w:rsidP="00C652CA">
      <w:pPr>
        <w:spacing w:after="0" w:line="240" w:lineRule="auto"/>
        <w:ind w:left="567" w:hanging="567"/>
        <w:jc w:val="center"/>
        <w:rPr>
          <w:rFonts w:ascii="Arial" w:hAnsi="Arial" w:cs="Arial"/>
          <w:b/>
        </w:rPr>
      </w:pPr>
      <w:r w:rsidRPr="00C652CA">
        <w:rPr>
          <w:rFonts w:ascii="Arial" w:eastAsia="Times New Roman" w:hAnsi="Arial" w:cs="Arial"/>
          <w:b/>
          <w:iCs/>
          <w:color w:val="000000"/>
          <w:lang w:eastAsia="pl-PL"/>
        </w:rPr>
        <w:t>§ 1</w:t>
      </w:r>
      <w:r w:rsidR="00D03FD0">
        <w:rPr>
          <w:rFonts w:ascii="Arial" w:eastAsia="Times New Roman" w:hAnsi="Arial" w:cs="Arial"/>
          <w:b/>
          <w:iCs/>
          <w:color w:val="000000"/>
          <w:lang w:eastAsia="pl-PL"/>
        </w:rPr>
        <w:t>5</w:t>
      </w:r>
    </w:p>
    <w:p w14:paraId="2A0352F7" w14:textId="77777777" w:rsidR="00121232" w:rsidRPr="00C652CA" w:rsidRDefault="00121232" w:rsidP="00C652CA">
      <w:pPr>
        <w:spacing w:after="0" w:line="240" w:lineRule="auto"/>
        <w:ind w:left="567" w:hanging="567"/>
        <w:jc w:val="center"/>
        <w:rPr>
          <w:rFonts w:ascii="Arial" w:hAnsi="Arial" w:cs="Arial"/>
          <w:b/>
        </w:rPr>
      </w:pPr>
      <w:r w:rsidRPr="00C652CA">
        <w:rPr>
          <w:rFonts w:ascii="Arial" w:hAnsi="Arial" w:cs="Arial"/>
          <w:b/>
        </w:rPr>
        <w:t>Dane kontaktowe</w:t>
      </w:r>
    </w:p>
    <w:p w14:paraId="5C9291B0" w14:textId="77777777" w:rsidR="00121232" w:rsidRPr="00C652CA" w:rsidRDefault="00121232" w:rsidP="00C652CA">
      <w:pPr>
        <w:spacing w:after="0" w:line="240" w:lineRule="auto"/>
        <w:ind w:left="567" w:hanging="567"/>
        <w:jc w:val="center"/>
        <w:rPr>
          <w:rFonts w:ascii="Arial" w:hAnsi="Arial" w:cs="Arial"/>
          <w:b/>
        </w:rPr>
      </w:pPr>
    </w:p>
    <w:p w14:paraId="7DEC0378" w14:textId="77777777" w:rsidR="00121232" w:rsidRPr="00C652CA" w:rsidRDefault="00121232" w:rsidP="00E45F78">
      <w:pPr>
        <w:numPr>
          <w:ilvl w:val="3"/>
          <w:numId w:val="22"/>
        </w:numPr>
        <w:spacing w:after="0" w:line="240" w:lineRule="auto"/>
        <w:ind w:left="567" w:hanging="567"/>
        <w:jc w:val="left"/>
        <w:rPr>
          <w:rFonts w:ascii="Arial" w:hAnsi="Arial" w:cs="Arial"/>
        </w:rPr>
      </w:pPr>
      <w:r w:rsidRPr="00C652CA">
        <w:rPr>
          <w:rFonts w:ascii="Arial" w:hAnsi="Arial" w:cs="Arial"/>
        </w:rPr>
        <w:t>Osoba odpowiedzialne za realizację umowy i upoważniona do kontaktów z Wykonawcą ze strony Zamawiającego jest:</w:t>
      </w:r>
    </w:p>
    <w:p w14:paraId="624E206E" w14:textId="77777777" w:rsidR="00121232" w:rsidRPr="001C6CB0" w:rsidRDefault="00160342" w:rsidP="001C6CB0">
      <w:pPr>
        <w:pStyle w:val="Akapitzlist"/>
        <w:spacing w:after="0" w:line="240" w:lineRule="auto"/>
        <w:ind w:left="567" w:firstLine="0"/>
        <w:jc w:val="left"/>
        <w:rPr>
          <w:szCs w:val="18"/>
          <w:lang w:val="en-US"/>
        </w:rPr>
      </w:pPr>
      <w:r>
        <w:rPr>
          <w:szCs w:val="18"/>
        </w:rPr>
        <w:t>Piotr Wnuk – tel. 47 78 41 797</w:t>
      </w:r>
      <w:r w:rsidR="00121232" w:rsidRPr="001C6CB0">
        <w:rPr>
          <w:szCs w:val="18"/>
        </w:rPr>
        <w:t xml:space="preserve">, </w:t>
      </w:r>
    </w:p>
    <w:p w14:paraId="6A3F1651" w14:textId="77777777" w:rsidR="00323ED7" w:rsidRPr="001C6CB0" w:rsidRDefault="001C6CB0" w:rsidP="001C6CB0">
      <w:pPr>
        <w:spacing w:after="0" w:line="240" w:lineRule="auto"/>
        <w:ind w:left="360" w:firstLine="207"/>
        <w:jc w:val="left"/>
        <w:rPr>
          <w:rFonts w:ascii="Arial" w:hAnsi="Arial" w:cs="Arial"/>
          <w:lang w:eastAsia="pl-PL"/>
        </w:rPr>
      </w:pPr>
      <w:r w:rsidRPr="001C6CB0">
        <w:rPr>
          <w:lang w:eastAsia="pl-PL"/>
        </w:rPr>
        <w:t>e</w:t>
      </w:r>
      <w:r w:rsidR="00121232" w:rsidRPr="001C6CB0">
        <w:rPr>
          <w:rFonts w:ascii="Arial" w:eastAsia="Times New Roman" w:hAnsi="Arial" w:cs="Arial"/>
          <w:lang w:eastAsia="pl-PL"/>
        </w:rPr>
        <w:t xml:space="preserve">-mail:  </w:t>
      </w:r>
      <w:hyperlink r:id="rId9" w:history="1">
        <w:r w:rsidR="005142C4" w:rsidRPr="000813A5">
          <w:rPr>
            <w:rStyle w:val="Hipercze"/>
            <w:rFonts w:ascii="Arial" w:hAnsi="Arial" w:cs="Arial"/>
            <w:lang w:eastAsia="pl-PL"/>
          </w:rPr>
          <w:t>Piotr.Wnuk@sc.policja.gov.pl</w:t>
        </w:r>
      </w:hyperlink>
    </w:p>
    <w:p w14:paraId="11481305" w14:textId="77777777" w:rsidR="00121232" w:rsidRPr="001C6CB0" w:rsidRDefault="00121232" w:rsidP="001C6CB0">
      <w:pPr>
        <w:spacing w:after="0" w:line="240" w:lineRule="auto"/>
        <w:ind w:left="360" w:firstLine="207"/>
        <w:rPr>
          <w:rFonts w:ascii="Arial" w:hAnsi="Arial" w:cs="Arial"/>
        </w:rPr>
      </w:pPr>
      <w:r w:rsidRPr="001C6CB0">
        <w:rPr>
          <w:rFonts w:ascii="Arial" w:hAnsi="Arial" w:cs="Arial"/>
        </w:rPr>
        <w:t xml:space="preserve">lub inna osoba wskazana przez Naczelnika Wydziału Transportu KWP w Szczecinie. </w:t>
      </w:r>
    </w:p>
    <w:p w14:paraId="150E6862" w14:textId="77777777" w:rsidR="00797DC6" w:rsidRPr="00C652CA" w:rsidRDefault="00797DC6" w:rsidP="001C6CB0">
      <w:pPr>
        <w:spacing w:after="0" w:line="240" w:lineRule="auto"/>
        <w:ind w:left="567" w:hanging="567"/>
        <w:rPr>
          <w:rFonts w:ascii="Arial" w:hAnsi="Arial" w:cs="Arial"/>
        </w:rPr>
      </w:pPr>
    </w:p>
    <w:p w14:paraId="64C7289A" w14:textId="77777777" w:rsidR="00121232" w:rsidRPr="001C6CB0" w:rsidRDefault="00121232" w:rsidP="00765B1B">
      <w:pPr>
        <w:pStyle w:val="Akapitzlist"/>
        <w:numPr>
          <w:ilvl w:val="0"/>
          <w:numId w:val="22"/>
        </w:numPr>
        <w:spacing w:after="0" w:line="240" w:lineRule="auto"/>
        <w:ind w:left="567" w:hanging="567"/>
        <w:rPr>
          <w:szCs w:val="18"/>
        </w:rPr>
      </w:pPr>
      <w:r w:rsidRPr="001C6CB0">
        <w:rPr>
          <w:szCs w:val="18"/>
        </w:rPr>
        <w:t>Osobą odpowiedzialną za realizację Umowy i upoważnioną do kontaktów z Zamawiającym ze strony Wykonawcy jest Pan/Pani …………………………………………… tel. kont. …………………</w:t>
      </w:r>
      <w:r w:rsidR="00210E1F" w:rsidRPr="001C6CB0">
        <w:rPr>
          <w:szCs w:val="18"/>
        </w:rPr>
        <w:t>….</w:t>
      </w:r>
      <w:r w:rsidR="00765B1B">
        <w:rPr>
          <w:szCs w:val="18"/>
        </w:rPr>
        <w:t>………</w:t>
      </w:r>
      <w:r w:rsidRPr="001C6CB0">
        <w:rPr>
          <w:szCs w:val="18"/>
        </w:rPr>
        <w:t xml:space="preserve"> </w:t>
      </w:r>
      <w:r w:rsidR="00765B1B">
        <w:rPr>
          <w:szCs w:val="18"/>
        </w:rPr>
        <w:br/>
      </w:r>
      <w:r w:rsidRPr="001C6CB0">
        <w:rPr>
          <w:szCs w:val="18"/>
        </w:rPr>
        <w:t xml:space="preserve">e-mail </w:t>
      </w:r>
      <w:r w:rsidR="001C6CB0" w:rsidRPr="001C6CB0">
        <w:rPr>
          <w:szCs w:val="18"/>
        </w:rPr>
        <w:t xml:space="preserve">  </w:t>
      </w:r>
      <w:r w:rsidRPr="001C6CB0">
        <w:rPr>
          <w:szCs w:val="18"/>
        </w:rPr>
        <w:t>……………………………………………………………………………</w:t>
      </w:r>
      <w:r w:rsidR="00765B1B">
        <w:rPr>
          <w:szCs w:val="18"/>
        </w:rPr>
        <w:t>…</w:t>
      </w:r>
      <w:r w:rsidRPr="001C6CB0">
        <w:rPr>
          <w:szCs w:val="18"/>
        </w:rPr>
        <w:t>………………….…</w:t>
      </w:r>
      <w:r w:rsidR="00210E1F" w:rsidRPr="001C6CB0">
        <w:rPr>
          <w:szCs w:val="18"/>
        </w:rPr>
        <w:t>…</w:t>
      </w:r>
      <w:r w:rsidR="00765B1B">
        <w:rPr>
          <w:szCs w:val="18"/>
        </w:rPr>
        <w:t>….</w:t>
      </w:r>
      <w:r w:rsidR="00797DC6" w:rsidRPr="001C6CB0">
        <w:rPr>
          <w:szCs w:val="18"/>
        </w:rPr>
        <w:t>……</w:t>
      </w:r>
      <w:r w:rsidRPr="001C6CB0">
        <w:rPr>
          <w:szCs w:val="18"/>
        </w:rPr>
        <w:t>.</w:t>
      </w:r>
    </w:p>
    <w:p w14:paraId="476D9435" w14:textId="77777777" w:rsidR="00797DC6" w:rsidRPr="00C652CA" w:rsidRDefault="00797DC6" w:rsidP="001C6CB0">
      <w:pPr>
        <w:spacing w:after="0" w:line="240" w:lineRule="auto"/>
        <w:ind w:left="567" w:hanging="567"/>
        <w:rPr>
          <w:rFonts w:ascii="Arial" w:hAnsi="Arial" w:cs="Arial"/>
        </w:rPr>
      </w:pPr>
    </w:p>
    <w:p w14:paraId="51DB7D2F" w14:textId="77777777" w:rsidR="00121232" w:rsidRPr="001C6CB0" w:rsidRDefault="00121232" w:rsidP="00E45F78">
      <w:pPr>
        <w:pStyle w:val="Akapitzlist"/>
        <w:numPr>
          <w:ilvl w:val="0"/>
          <w:numId w:val="22"/>
        </w:numPr>
        <w:spacing w:after="0" w:line="240" w:lineRule="auto"/>
        <w:ind w:left="567" w:hanging="567"/>
        <w:rPr>
          <w:szCs w:val="18"/>
        </w:rPr>
      </w:pPr>
      <w:r w:rsidRPr="001C6CB0">
        <w:rPr>
          <w:szCs w:val="18"/>
        </w:rPr>
        <w:t>Zmiana osób, o których mowa w ust. 1,2 nie stanowi zmiany Umowy przez co nie wymaga dla swojej ważności formy aneksu do Umowy i dokonywana będzie na podstawie powiadomienia złożonego drugiej Stronie drogą elektroniczną.</w:t>
      </w:r>
    </w:p>
    <w:p w14:paraId="6C5E5C4C"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lang w:eastAsia="pl-PL"/>
        </w:rPr>
      </w:pPr>
    </w:p>
    <w:p w14:paraId="7B07C2D9" w14:textId="77777777" w:rsidR="00121232" w:rsidRPr="00C652CA" w:rsidRDefault="00121232" w:rsidP="00C652CA">
      <w:pPr>
        <w:tabs>
          <w:tab w:val="left" w:pos="709"/>
          <w:tab w:val="left" w:pos="1134"/>
        </w:tabs>
        <w:spacing w:after="0" w:line="240" w:lineRule="auto"/>
        <w:ind w:left="567" w:hanging="567"/>
        <w:jc w:val="center"/>
        <w:rPr>
          <w:rFonts w:ascii="Arial" w:hAnsi="Arial" w:cs="Arial"/>
        </w:rPr>
      </w:pPr>
      <w:r w:rsidRPr="00C652CA">
        <w:rPr>
          <w:rFonts w:ascii="Arial" w:eastAsia="Times New Roman" w:hAnsi="Arial" w:cs="Arial"/>
          <w:b/>
          <w:bCs/>
          <w:iCs/>
          <w:lang w:eastAsia="pl-PL"/>
        </w:rPr>
        <w:t>§ 1</w:t>
      </w:r>
      <w:r w:rsidR="00D03FD0">
        <w:rPr>
          <w:rFonts w:ascii="Arial" w:eastAsia="Times New Roman" w:hAnsi="Arial" w:cs="Arial"/>
          <w:b/>
          <w:bCs/>
          <w:iCs/>
          <w:lang w:eastAsia="pl-PL"/>
        </w:rPr>
        <w:t>6</w:t>
      </w:r>
    </w:p>
    <w:p w14:paraId="73CAE6C1"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lang w:eastAsia="pl-PL"/>
        </w:rPr>
      </w:pPr>
      <w:r w:rsidRPr="00C652CA">
        <w:rPr>
          <w:rFonts w:ascii="Arial" w:eastAsia="Times New Roman" w:hAnsi="Arial" w:cs="Arial"/>
          <w:b/>
          <w:bCs/>
          <w:iCs/>
          <w:lang w:eastAsia="pl-PL"/>
        </w:rPr>
        <w:t>Klauzula adresowa</w:t>
      </w:r>
    </w:p>
    <w:p w14:paraId="4A0377EB" w14:textId="77777777" w:rsidR="00121232" w:rsidRPr="00C652CA" w:rsidRDefault="00121232" w:rsidP="00C652CA">
      <w:pPr>
        <w:tabs>
          <w:tab w:val="left" w:pos="709"/>
          <w:tab w:val="left" w:pos="1134"/>
        </w:tabs>
        <w:spacing w:after="0" w:line="240" w:lineRule="auto"/>
        <w:ind w:left="567" w:hanging="567"/>
        <w:jc w:val="center"/>
        <w:rPr>
          <w:rFonts w:ascii="Arial" w:hAnsi="Arial" w:cs="Arial"/>
        </w:rPr>
      </w:pPr>
    </w:p>
    <w:p w14:paraId="021C4B51"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lang w:eastAsia="pl-PL"/>
        </w:rPr>
      </w:pPr>
      <w:r w:rsidRPr="00C652CA">
        <w:rPr>
          <w:rFonts w:ascii="Arial" w:eastAsia="Times New Roman" w:hAnsi="Arial" w:cs="Arial"/>
          <w:lang w:eastAsia="pl-PL"/>
        </w:rPr>
        <w:t xml:space="preserve">1. </w:t>
      </w:r>
      <w:r w:rsidRPr="00C652CA">
        <w:rPr>
          <w:rFonts w:ascii="Arial" w:eastAsia="Times New Roman" w:hAnsi="Arial" w:cs="Arial"/>
          <w:lang w:eastAsia="pl-PL"/>
        </w:rPr>
        <w:tab/>
        <w:t>Strony ustalają następujące adresy do korespondencji:</w:t>
      </w:r>
    </w:p>
    <w:p w14:paraId="128206D8"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rPr>
      </w:pPr>
    </w:p>
    <w:p w14:paraId="214D4A97" w14:textId="77777777" w:rsidR="00121232" w:rsidRPr="001C6CB0" w:rsidRDefault="00121232" w:rsidP="00E45F78">
      <w:pPr>
        <w:numPr>
          <w:ilvl w:val="0"/>
          <w:numId w:val="23"/>
        </w:numPr>
        <w:spacing w:after="0" w:line="240" w:lineRule="auto"/>
        <w:jc w:val="left"/>
        <w:rPr>
          <w:rFonts w:ascii="Arial" w:hAnsi="Arial" w:cs="Arial"/>
        </w:rPr>
      </w:pPr>
      <w:r w:rsidRPr="001C6CB0">
        <w:rPr>
          <w:rFonts w:ascii="Arial" w:eastAsia="Times New Roman" w:hAnsi="Arial" w:cs="Arial"/>
          <w:lang w:eastAsia="pl-PL"/>
        </w:rPr>
        <w:t xml:space="preserve">Zamawiający: Komenda Wojewódzka Policji w Szczecinie ul. Małopolska 47; </w:t>
      </w:r>
      <w:r w:rsidRPr="001C6CB0">
        <w:rPr>
          <w:rFonts w:ascii="Arial" w:eastAsia="Times New Roman" w:hAnsi="Arial" w:cs="Arial"/>
          <w:lang w:eastAsia="pl-PL"/>
        </w:rPr>
        <w:br/>
        <w:t>70-515 Szczecin.</w:t>
      </w:r>
    </w:p>
    <w:p w14:paraId="2D333D3A" w14:textId="77777777" w:rsidR="00121232" w:rsidRPr="001C6CB0" w:rsidRDefault="00121232" w:rsidP="00C652CA">
      <w:pPr>
        <w:tabs>
          <w:tab w:val="left" w:pos="709"/>
          <w:tab w:val="left" w:pos="851"/>
        </w:tabs>
        <w:spacing w:after="0" w:line="240" w:lineRule="auto"/>
        <w:ind w:left="567" w:hanging="567"/>
        <w:rPr>
          <w:rFonts w:ascii="Arial" w:hAnsi="Arial" w:cs="Arial"/>
        </w:rPr>
      </w:pPr>
    </w:p>
    <w:p w14:paraId="21C0A0A8" w14:textId="77777777" w:rsidR="00121232" w:rsidRPr="001C6CB0" w:rsidRDefault="00121232" w:rsidP="00E45F78">
      <w:pPr>
        <w:numPr>
          <w:ilvl w:val="0"/>
          <w:numId w:val="23"/>
        </w:numPr>
        <w:spacing w:after="0" w:line="240" w:lineRule="auto"/>
        <w:jc w:val="left"/>
        <w:rPr>
          <w:rFonts w:ascii="Arial" w:hAnsi="Arial" w:cs="Arial"/>
        </w:rPr>
      </w:pPr>
      <w:r w:rsidRPr="001C6CB0">
        <w:rPr>
          <w:rFonts w:ascii="Arial" w:eastAsia="Times New Roman" w:hAnsi="Arial" w:cs="Arial"/>
          <w:lang w:eastAsia="pl-PL"/>
        </w:rPr>
        <w:t>Wykonawca:……………………………………………………………...……………………………</w:t>
      </w:r>
    </w:p>
    <w:p w14:paraId="75E0048D" w14:textId="77777777" w:rsidR="00121232" w:rsidRPr="00C652CA" w:rsidRDefault="00121232" w:rsidP="00C652CA">
      <w:pPr>
        <w:tabs>
          <w:tab w:val="left" w:pos="709"/>
          <w:tab w:val="left" w:pos="851"/>
        </w:tabs>
        <w:spacing w:after="0" w:line="240" w:lineRule="auto"/>
        <w:ind w:left="567" w:hanging="567"/>
        <w:rPr>
          <w:rFonts w:ascii="Arial" w:hAnsi="Arial" w:cs="Arial"/>
        </w:rPr>
      </w:pPr>
    </w:p>
    <w:p w14:paraId="2E1B85EB" w14:textId="77777777" w:rsidR="00121232" w:rsidRPr="00C652CA" w:rsidRDefault="00121232" w:rsidP="00C652CA">
      <w:pPr>
        <w:spacing w:after="0" w:line="240" w:lineRule="auto"/>
        <w:ind w:left="567" w:hanging="567"/>
        <w:rPr>
          <w:rFonts w:ascii="Arial" w:hAnsi="Arial" w:cs="Arial"/>
        </w:rPr>
      </w:pPr>
      <w:r w:rsidRPr="00C652CA">
        <w:rPr>
          <w:rFonts w:ascii="Arial" w:eastAsia="Times New Roman" w:hAnsi="Arial" w:cs="Arial"/>
          <w:lang w:eastAsia="pl-PL"/>
        </w:rPr>
        <w:t xml:space="preserve">2. </w:t>
      </w:r>
      <w:r w:rsidRPr="00C652CA">
        <w:rPr>
          <w:rFonts w:ascii="Arial" w:eastAsia="Times New Roman" w:hAnsi="Arial" w:cs="Arial"/>
          <w:lang w:eastAsia="pl-PL"/>
        </w:rPr>
        <w:tab/>
        <w:t xml:space="preserve">Strony mają obowiązek wzajemnego powiadamiania o każdej zmianie adresu do korespondencji określonego </w:t>
      </w:r>
      <w:r w:rsidR="00C65AD5">
        <w:rPr>
          <w:rFonts w:ascii="Arial" w:eastAsia="Times New Roman" w:hAnsi="Arial" w:cs="Arial"/>
          <w:lang w:eastAsia="pl-PL"/>
        </w:rPr>
        <w:br/>
      </w:r>
      <w:r w:rsidR="009B77A8">
        <w:rPr>
          <w:rFonts w:ascii="Arial" w:eastAsia="Times New Roman" w:hAnsi="Arial" w:cs="Arial"/>
          <w:lang w:eastAsia="pl-PL"/>
        </w:rPr>
        <w:t xml:space="preserve"> </w:t>
      </w:r>
      <w:r w:rsidRPr="00C652CA">
        <w:rPr>
          <w:rFonts w:ascii="Arial" w:eastAsia="Times New Roman" w:hAnsi="Arial" w:cs="Arial"/>
          <w:lang w:eastAsia="pl-PL"/>
        </w:rPr>
        <w:t>w ust. 1. Jeżeli Wykonawca nie powiadomi Zamawiającego o zmianie adresu, korespondencję kierowaną pod adresem Wykonawcy w ust. 1 uważać się będzie za doręczoną prawidłowo.</w:t>
      </w:r>
    </w:p>
    <w:p w14:paraId="70ED430A"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lang w:eastAsia="pl-PL"/>
        </w:rPr>
      </w:pPr>
    </w:p>
    <w:p w14:paraId="5931B916"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lang w:eastAsia="pl-PL"/>
        </w:rPr>
      </w:pPr>
    </w:p>
    <w:p w14:paraId="639674E8"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lang w:eastAsia="pl-PL"/>
        </w:rPr>
      </w:pPr>
    </w:p>
    <w:p w14:paraId="1E0FC20C" w14:textId="77777777" w:rsidR="00210E1F" w:rsidRDefault="00210E1F" w:rsidP="00C652CA">
      <w:pPr>
        <w:tabs>
          <w:tab w:val="left" w:pos="284"/>
          <w:tab w:val="left" w:pos="1134"/>
        </w:tabs>
        <w:spacing w:after="0" w:line="240" w:lineRule="auto"/>
        <w:ind w:left="567" w:hanging="567"/>
        <w:rPr>
          <w:rFonts w:ascii="Arial" w:eastAsia="Times New Roman" w:hAnsi="Arial" w:cs="Arial"/>
          <w:lang w:eastAsia="pl-PL"/>
        </w:rPr>
      </w:pPr>
    </w:p>
    <w:p w14:paraId="5D941110" w14:textId="77777777" w:rsidR="00210196" w:rsidRDefault="00210196" w:rsidP="00C652CA">
      <w:pPr>
        <w:tabs>
          <w:tab w:val="left" w:pos="284"/>
          <w:tab w:val="left" w:pos="1134"/>
        </w:tabs>
        <w:spacing w:after="0" w:line="240" w:lineRule="auto"/>
        <w:ind w:left="567" w:hanging="567"/>
        <w:rPr>
          <w:rFonts w:ascii="Arial" w:eastAsia="Times New Roman" w:hAnsi="Arial" w:cs="Arial"/>
          <w:lang w:eastAsia="pl-PL"/>
        </w:rPr>
      </w:pPr>
    </w:p>
    <w:p w14:paraId="145F7053" w14:textId="77777777" w:rsidR="00210196" w:rsidRDefault="00210196" w:rsidP="00C652CA">
      <w:pPr>
        <w:tabs>
          <w:tab w:val="left" w:pos="284"/>
          <w:tab w:val="left" w:pos="1134"/>
        </w:tabs>
        <w:spacing w:after="0" w:line="240" w:lineRule="auto"/>
        <w:ind w:left="567" w:hanging="567"/>
        <w:rPr>
          <w:rFonts w:ascii="Arial" w:eastAsia="Times New Roman" w:hAnsi="Arial" w:cs="Arial"/>
          <w:lang w:eastAsia="pl-PL"/>
        </w:rPr>
      </w:pPr>
    </w:p>
    <w:p w14:paraId="2C64EE01" w14:textId="77777777" w:rsidR="00210196" w:rsidRDefault="00210196" w:rsidP="00C652CA">
      <w:pPr>
        <w:tabs>
          <w:tab w:val="left" w:pos="284"/>
          <w:tab w:val="left" w:pos="1134"/>
        </w:tabs>
        <w:spacing w:after="0" w:line="240" w:lineRule="auto"/>
        <w:ind w:left="567" w:hanging="567"/>
        <w:rPr>
          <w:rFonts w:ascii="Arial" w:eastAsia="Times New Roman" w:hAnsi="Arial" w:cs="Arial"/>
          <w:lang w:eastAsia="pl-PL"/>
        </w:rPr>
      </w:pPr>
    </w:p>
    <w:p w14:paraId="370B6BA3" w14:textId="77777777" w:rsidR="00210196" w:rsidRPr="00C652CA" w:rsidRDefault="00210196" w:rsidP="00C652CA">
      <w:pPr>
        <w:tabs>
          <w:tab w:val="left" w:pos="284"/>
          <w:tab w:val="left" w:pos="1134"/>
        </w:tabs>
        <w:spacing w:after="0" w:line="240" w:lineRule="auto"/>
        <w:ind w:left="567" w:hanging="567"/>
        <w:rPr>
          <w:rFonts w:ascii="Arial" w:eastAsia="Times New Roman" w:hAnsi="Arial" w:cs="Arial"/>
          <w:lang w:eastAsia="pl-PL"/>
        </w:rPr>
      </w:pPr>
    </w:p>
    <w:p w14:paraId="4C2D2CCC"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lang w:eastAsia="pl-PL"/>
        </w:rPr>
      </w:pPr>
    </w:p>
    <w:p w14:paraId="7C1C6D1D"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lang w:eastAsia="pl-PL"/>
        </w:rPr>
      </w:pPr>
    </w:p>
    <w:p w14:paraId="6992FE06" w14:textId="77777777" w:rsidR="00121232" w:rsidRPr="00C652CA" w:rsidRDefault="00121232" w:rsidP="00C652CA">
      <w:pPr>
        <w:tabs>
          <w:tab w:val="left" w:pos="567"/>
        </w:tabs>
        <w:spacing w:after="0" w:line="240" w:lineRule="auto"/>
        <w:ind w:left="567" w:hanging="567"/>
        <w:rPr>
          <w:rFonts w:ascii="Arial" w:hAnsi="Arial" w:cs="Arial"/>
          <w:b/>
        </w:rPr>
      </w:pPr>
    </w:p>
    <w:p w14:paraId="47281C33" w14:textId="77777777" w:rsidR="00121232" w:rsidRPr="00C652CA" w:rsidRDefault="00121232" w:rsidP="00C652CA">
      <w:pPr>
        <w:tabs>
          <w:tab w:val="left" w:pos="567"/>
        </w:tabs>
        <w:spacing w:after="0" w:line="240" w:lineRule="auto"/>
        <w:ind w:left="567" w:hanging="567"/>
        <w:jc w:val="center"/>
        <w:rPr>
          <w:rFonts w:ascii="Arial" w:hAnsi="Arial" w:cs="Arial"/>
          <w:b/>
        </w:rPr>
      </w:pPr>
      <w:r w:rsidRPr="00C652CA">
        <w:rPr>
          <w:rFonts w:ascii="Arial" w:hAnsi="Arial" w:cs="Arial"/>
          <w:b/>
        </w:rPr>
        <w:t>WYKONAWCA</w:t>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r>
      <w:r w:rsidRPr="00C652CA">
        <w:rPr>
          <w:rFonts w:ascii="Arial" w:hAnsi="Arial" w:cs="Arial"/>
          <w:b/>
        </w:rPr>
        <w:tab/>
        <w:t>ZAMAWIAJĄCY</w:t>
      </w:r>
    </w:p>
    <w:p w14:paraId="68CE9935" w14:textId="77777777" w:rsidR="00121232" w:rsidRPr="00C652CA" w:rsidRDefault="00121232" w:rsidP="00C652CA">
      <w:pPr>
        <w:tabs>
          <w:tab w:val="left" w:pos="567"/>
        </w:tabs>
        <w:spacing w:after="0" w:line="240" w:lineRule="auto"/>
        <w:ind w:left="567" w:hanging="567"/>
        <w:rPr>
          <w:rFonts w:ascii="Arial" w:hAnsi="Arial" w:cs="Arial"/>
          <w:b/>
        </w:rPr>
      </w:pPr>
    </w:p>
    <w:p w14:paraId="58D8676F" w14:textId="77777777" w:rsidR="00121232" w:rsidRDefault="00121232" w:rsidP="00C652CA">
      <w:pPr>
        <w:tabs>
          <w:tab w:val="left" w:pos="567"/>
        </w:tabs>
        <w:spacing w:after="0" w:line="240" w:lineRule="auto"/>
        <w:ind w:left="567" w:hanging="567"/>
        <w:rPr>
          <w:rFonts w:ascii="Arial" w:hAnsi="Arial" w:cs="Arial"/>
          <w:b/>
        </w:rPr>
      </w:pPr>
    </w:p>
    <w:p w14:paraId="0104FDB9" w14:textId="77777777" w:rsidR="00247F7A" w:rsidRDefault="00247F7A" w:rsidP="00C652CA">
      <w:pPr>
        <w:tabs>
          <w:tab w:val="left" w:pos="567"/>
        </w:tabs>
        <w:spacing w:after="0" w:line="240" w:lineRule="auto"/>
        <w:ind w:left="567" w:hanging="567"/>
        <w:rPr>
          <w:rFonts w:ascii="Arial" w:hAnsi="Arial" w:cs="Arial"/>
          <w:b/>
        </w:rPr>
      </w:pPr>
    </w:p>
    <w:p w14:paraId="37864101" w14:textId="77777777" w:rsidR="00247F7A" w:rsidRDefault="00247F7A" w:rsidP="00C652CA">
      <w:pPr>
        <w:tabs>
          <w:tab w:val="left" w:pos="567"/>
        </w:tabs>
        <w:spacing w:after="0" w:line="240" w:lineRule="auto"/>
        <w:ind w:left="567" w:hanging="567"/>
        <w:rPr>
          <w:rFonts w:ascii="Arial" w:hAnsi="Arial" w:cs="Arial"/>
          <w:b/>
        </w:rPr>
      </w:pPr>
    </w:p>
    <w:p w14:paraId="34788FF1" w14:textId="77777777" w:rsidR="00247F7A" w:rsidRDefault="00247F7A" w:rsidP="00C652CA">
      <w:pPr>
        <w:tabs>
          <w:tab w:val="left" w:pos="567"/>
        </w:tabs>
        <w:spacing w:after="0" w:line="240" w:lineRule="auto"/>
        <w:ind w:left="567" w:hanging="567"/>
        <w:rPr>
          <w:rFonts w:ascii="Arial" w:hAnsi="Arial" w:cs="Arial"/>
          <w:b/>
        </w:rPr>
      </w:pPr>
    </w:p>
    <w:p w14:paraId="1036E7EC" w14:textId="77777777" w:rsidR="001C6CB0" w:rsidRDefault="001C6CB0" w:rsidP="00C652CA">
      <w:pPr>
        <w:tabs>
          <w:tab w:val="left" w:pos="567"/>
        </w:tabs>
        <w:spacing w:after="0" w:line="240" w:lineRule="auto"/>
        <w:ind w:left="567" w:hanging="567"/>
        <w:rPr>
          <w:rFonts w:ascii="Arial" w:hAnsi="Arial" w:cs="Arial"/>
          <w:b/>
        </w:rPr>
      </w:pPr>
    </w:p>
    <w:p w14:paraId="256BF445" w14:textId="77777777" w:rsidR="00C23C9B" w:rsidRDefault="00C23C9B" w:rsidP="00C652CA">
      <w:pPr>
        <w:tabs>
          <w:tab w:val="left" w:pos="567"/>
        </w:tabs>
        <w:spacing w:after="0" w:line="240" w:lineRule="auto"/>
        <w:ind w:left="567" w:hanging="567"/>
        <w:rPr>
          <w:rFonts w:ascii="Arial" w:hAnsi="Arial" w:cs="Arial"/>
          <w:b/>
        </w:rPr>
      </w:pPr>
    </w:p>
    <w:p w14:paraId="3986C300" w14:textId="77777777" w:rsidR="00C23C9B" w:rsidRDefault="00C23C9B" w:rsidP="00C652CA">
      <w:pPr>
        <w:tabs>
          <w:tab w:val="left" w:pos="567"/>
        </w:tabs>
        <w:spacing w:after="0" w:line="240" w:lineRule="auto"/>
        <w:ind w:left="567" w:hanging="567"/>
        <w:rPr>
          <w:rFonts w:ascii="Arial" w:hAnsi="Arial" w:cs="Arial"/>
          <w:b/>
        </w:rPr>
      </w:pPr>
    </w:p>
    <w:p w14:paraId="01F398DE" w14:textId="77777777" w:rsidR="00C23C9B" w:rsidRDefault="00C23C9B" w:rsidP="00C652CA">
      <w:pPr>
        <w:tabs>
          <w:tab w:val="left" w:pos="567"/>
        </w:tabs>
        <w:spacing w:after="0" w:line="240" w:lineRule="auto"/>
        <w:ind w:left="567" w:hanging="567"/>
        <w:rPr>
          <w:rFonts w:ascii="Arial" w:hAnsi="Arial" w:cs="Arial"/>
          <w:b/>
        </w:rPr>
      </w:pPr>
    </w:p>
    <w:p w14:paraId="793C2329" w14:textId="77777777" w:rsidR="00C23C9B" w:rsidRDefault="00C23C9B" w:rsidP="00C652CA">
      <w:pPr>
        <w:tabs>
          <w:tab w:val="left" w:pos="567"/>
        </w:tabs>
        <w:spacing w:after="0" w:line="240" w:lineRule="auto"/>
        <w:ind w:left="567" w:hanging="567"/>
        <w:rPr>
          <w:rFonts w:ascii="Arial" w:hAnsi="Arial" w:cs="Arial"/>
          <w:b/>
        </w:rPr>
      </w:pPr>
    </w:p>
    <w:p w14:paraId="131DC3AD" w14:textId="77777777" w:rsidR="00C23C9B" w:rsidRDefault="00C23C9B" w:rsidP="00C652CA">
      <w:pPr>
        <w:tabs>
          <w:tab w:val="left" w:pos="567"/>
        </w:tabs>
        <w:spacing w:after="0" w:line="240" w:lineRule="auto"/>
        <w:ind w:left="567" w:hanging="567"/>
        <w:rPr>
          <w:rFonts w:ascii="Arial" w:hAnsi="Arial" w:cs="Arial"/>
          <w:b/>
        </w:rPr>
      </w:pPr>
    </w:p>
    <w:p w14:paraId="77E87DEA" w14:textId="77777777" w:rsidR="00C23C9B" w:rsidRPr="00C652CA" w:rsidRDefault="00C23C9B" w:rsidP="00C652CA">
      <w:pPr>
        <w:tabs>
          <w:tab w:val="left" w:pos="567"/>
        </w:tabs>
        <w:spacing w:after="0" w:line="240" w:lineRule="auto"/>
        <w:ind w:left="567" w:hanging="567"/>
        <w:rPr>
          <w:rFonts w:ascii="Arial" w:hAnsi="Arial" w:cs="Arial"/>
          <w:b/>
        </w:rPr>
      </w:pPr>
    </w:p>
    <w:p w14:paraId="2D337172" w14:textId="77777777" w:rsidR="00210E1F" w:rsidRPr="00C652CA" w:rsidRDefault="00210E1F" w:rsidP="00C652CA">
      <w:pPr>
        <w:widowControl w:val="0"/>
        <w:shd w:val="clear" w:color="auto" w:fill="FFFFFF"/>
        <w:spacing w:after="0" w:line="240" w:lineRule="auto"/>
        <w:ind w:left="567" w:hanging="567"/>
        <w:rPr>
          <w:rFonts w:ascii="Arial" w:hAnsi="Arial" w:cs="Arial"/>
        </w:rPr>
      </w:pPr>
    </w:p>
    <w:p w14:paraId="2993EA92" w14:textId="77777777" w:rsidR="00B0274D" w:rsidRPr="00C652CA" w:rsidRDefault="00B0274D" w:rsidP="00C652CA">
      <w:pPr>
        <w:widowControl w:val="0"/>
        <w:shd w:val="clear" w:color="auto" w:fill="FFFFFF"/>
        <w:spacing w:after="0" w:line="240" w:lineRule="auto"/>
        <w:ind w:left="567" w:hanging="567"/>
        <w:rPr>
          <w:rFonts w:ascii="Arial" w:hAnsi="Arial" w:cs="Arial"/>
        </w:rPr>
      </w:pPr>
      <w:r w:rsidRPr="00C652CA">
        <w:rPr>
          <w:rFonts w:ascii="Arial" w:hAnsi="Arial" w:cs="Arial"/>
        </w:rPr>
        <w:t>Integralną część niniejszej umowy stanowią załączniki:</w:t>
      </w:r>
    </w:p>
    <w:p w14:paraId="2A9AB9CF" w14:textId="77777777" w:rsidR="003E3970" w:rsidRPr="00C652CA" w:rsidRDefault="003E3970" w:rsidP="00C652CA">
      <w:pPr>
        <w:widowControl w:val="0"/>
        <w:shd w:val="clear" w:color="auto" w:fill="FFFFFF"/>
        <w:spacing w:after="0" w:line="240" w:lineRule="auto"/>
        <w:ind w:left="567" w:hanging="567"/>
        <w:rPr>
          <w:rFonts w:ascii="Arial" w:hAnsi="Arial" w:cs="Arial"/>
        </w:rPr>
      </w:pPr>
      <w:r w:rsidRPr="00C652CA">
        <w:rPr>
          <w:rFonts w:ascii="Arial" w:hAnsi="Arial" w:cs="Arial"/>
        </w:rPr>
        <w:t>Załącznik nr 1 Formularz oferty cenowej</w:t>
      </w:r>
    </w:p>
    <w:p w14:paraId="0CD6FAB7" w14:textId="77777777" w:rsidR="00B0274D" w:rsidRPr="00C652CA" w:rsidRDefault="00247F7A" w:rsidP="00C652CA">
      <w:pPr>
        <w:shd w:val="clear" w:color="auto" w:fill="FFFFFF"/>
        <w:spacing w:after="0" w:line="240" w:lineRule="auto"/>
        <w:ind w:left="567" w:hanging="567"/>
        <w:rPr>
          <w:rFonts w:ascii="Arial" w:hAnsi="Arial" w:cs="Arial"/>
          <w:lang w:eastAsia="pl-PL"/>
        </w:rPr>
      </w:pPr>
      <w:r>
        <w:rPr>
          <w:rFonts w:ascii="Arial" w:hAnsi="Arial" w:cs="Arial"/>
          <w:lang w:eastAsia="pl-PL"/>
        </w:rPr>
        <w:t xml:space="preserve">Załącznik nr 2 </w:t>
      </w:r>
      <w:r w:rsidR="00B0274D" w:rsidRPr="00C652CA">
        <w:rPr>
          <w:rFonts w:ascii="Arial" w:hAnsi="Arial" w:cs="Arial"/>
          <w:lang w:eastAsia="pl-PL"/>
        </w:rPr>
        <w:t>Wykaz środków transportu i wyposażenia warsztatu</w:t>
      </w:r>
    </w:p>
    <w:p w14:paraId="2E5D0105" w14:textId="00EC14F4" w:rsidR="00B0274D" w:rsidRDefault="00247F7A" w:rsidP="00C652CA">
      <w:pPr>
        <w:shd w:val="clear" w:color="auto" w:fill="FFFFFF"/>
        <w:spacing w:after="0" w:line="240" w:lineRule="auto"/>
        <w:ind w:left="567" w:hanging="567"/>
        <w:rPr>
          <w:rFonts w:ascii="Arial" w:hAnsi="Arial" w:cs="Arial"/>
          <w:lang w:eastAsia="pl-PL"/>
        </w:rPr>
      </w:pPr>
      <w:r>
        <w:rPr>
          <w:rFonts w:ascii="Arial" w:hAnsi="Arial" w:cs="Arial"/>
          <w:lang w:eastAsia="pl-PL"/>
        </w:rPr>
        <w:t>Załącznik nr 3</w:t>
      </w:r>
      <w:r w:rsidR="003E3970" w:rsidRPr="00C652CA">
        <w:rPr>
          <w:rFonts w:ascii="Arial" w:hAnsi="Arial" w:cs="Arial"/>
          <w:lang w:eastAsia="pl-PL"/>
        </w:rPr>
        <w:t xml:space="preserve"> F</w:t>
      </w:r>
      <w:r w:rsidR="00B0274D" w:rsidRPr="00C652CA">
        <w:rPr>
          <w:rFonts w:ascii="Arial" w:hAnsi="Arial" w:cs="Arial"/>
          <w:lang w:eastAsia="pl-PL"/>
        </w:rPr>
        <w:t xml:space="preserve">ormularz </w:t>
      </w:r>
      <w:r w:rsidR="00ED4955">
        <w:rPr>
          <w:rFonts w:ascii="Arial" w:hAnsi="Arial" w:cs="Arial"/>
          <w:lang w:eastAsia="pl-PL"/>
        </w:rPr>
        <w:t>cenowy</w:t>
      </w:r>
    </w:p>
    <w:p w14:paraId="40FCDBAE" w14:textId="77777777" w:rsidR="00247F7A" w:rsidRPr="00C652CA" w:rsidRDefault="00247F7A" w:rsidP="00C652CA">
      <w:pPr>
        <w:shd w:val="clear" w:color="auto" w:fill="FFFFFF"/>
        <w:spacing w:after="0" w:line="240" w:lineRule="auto"/>
        <w:ind w:left="567" w:hanging="567"/>
        <w:rPr>
          <w:rFonts w:ascii="Arial" w:hAnsi="Arial" w:cs="Arial"/>
          <w:lang w:eastAsia="pl-PL"/>
        </w:rPr>
      </w:pPr>
      <w:r>
        <w:rPr>
          <w:rFonts w:ascii="Arial" w:hAnsi="Arial" w:cs="Arial"/>
          <w:lang w:eastAsia="pl-PL"/>
        </w:rPr>
        <w:t xml:space="preserve">Załącznik nr 4 </w:t>
      </w:r>
      <w:r w:rsidR="005142C4">
        <w:rPr>
          <w:rFonts w:ascii="Arial" w:hAnsi="Arial" w:cs="Arial"/>
          <w:lang w:eastAsia="pl-PL"/>
        </w:rPr>
        <w:t>O</w:t>
      </w:r>
      <w:r w:rsidRPr="00C652CA">
        <w:rPr>
          <w:rFonts w:ascii="Arial" w:hAnsi="Arial" w:cs="Arial"/>
        </w:rPr>
        <w:t>pis przedmiotu zamówienia</w:t>
      </w:r>
    </w:p>
    <w:p w14:paraId="3F848B43" w14:textId="77777777" w:rsidR="00B0274D" w:rsidRDefault="00C726FD" w:rsidP="00C652CA">
      <w:pPr>
        <w:shd w:val="clear" w:color="auto" w:fill="FFFFFF"/>
        <w:spacing w:after="0" w:line="240" w:lineRule="auto"/>
        <w:ind w:left="567" w:hanging="567"/>
        <w:rPr>
          <w:rFonts w:ascii="Arial" w:hAnsi="Arial" w:cs="Arial"/>
          <w:lang w:eastAsia="pl-PL"/>
        </w:rPr>
      </w:pPr>
      <w:r w:rsidRPr="00C652CA">
        <w:rPr>
          <w:rFonts w:ascii="Arial" w:hAnsi="Arial" w:cs="Arial"/>
          <w:lang w:eastAsia="pl-PL"/>
        </w:rPr>
        <w:t>Załącznik nr 5</w:t>
      </w:r>
      <w:r w:rsidR="00210E1F" w:rsidRPr="00C652CA">
        <w:rPr>
          <w:rFonts w:ascii="Arial" w:hAnsi="Arial" w:cs="Arial"/>
          <w:lang w:eastAsia="pl-PL"/>
        </w:rPr>
        <w:t xml:space="preserve"> Zlecenie</w:t>
      </w:r>
      <w:r w:rsidR="00B0274D" w:rsidRPr="00C652CA">
        <w:rPr>
          <w:rFonts w:ascii="Arial" w:hAnsi="Arial" w:cs="Arial"/>
          <w:lang w:eastAsia="pl-PL"/>
        </w:rPr>
        <w:t xml:space="preserve"> naprawy</w:t>
      </w:r>
    </w:p>
    <w:p w14:paraId="5ADF5624" w14:textId="77777777" w:rsidR="00B0274D" w:rsidRDefault="00D74D0F" w:rsidP="00C652CA">
      <w:pPr>
        <w:shd w:val="clear" w:color="auto" w:fill="FFFFFF"/>
        <w:spacing w:after="0" w:line="240" w:lineRule="auto"/>
        <w:ind w:left="567" w:hanging="567"/>
        <w:rPr>
          <w:rFonts w:ascii="Arial" w:hAnsi="Arial" w:cs="Arial"/>
          <w:lang w:eastAsia="pl-PL"/>
        </w:rPr>
      </w:pPr>
      <w:r>
        <w:rPr>
          <w:rFonts w:ascii="Arial" w:hAnsi="Arial" w:cs="Arial"/>
          <w:lang w:eastAsia="pl-PL"/>
        </w:rPr>
        <w:t>Załącznik nr 6</w:t>
      </w:r>
      <w:r w:rsidR="00210E1F" w:rsidRPr="00C652CA">
        <w:rPr>
          <w:rFonts w:ascii="Arial" w:hAnsi="Arial" w:cs="Arial"/>
          <w:lang w:eastAsia="pl-PL"/>
        </w:rPr>
        <w:t xml:space="preserve"> P</w:t>
      </w:r>
      <w:r w:rsidR="00B0274D" w:rsidRPr="00C652CA">
        <w:rPr>
          <w:rFonts w:ascii="Arial" w:hAnsi="Arial" w:cs="Arial"/>
          <w:lang w:eastAsia="pl-PL"/>
        </w:rPr>
        <w:t>rotokół zgłoszenia reklamacji</w:t>
      </w:r>
    </w:p>
    <w:p w14:paraId="44F883E3" w14:textId="77777777" w:rsidR="00B0274D" w:rsidRPr="00C652CA" w:rsidRDefault="00D74D0F" w:rsidP="00C652CA">
      <w:pPr>
        <w:shd w:val="clear" w:color="auto" w:fill="FFFFFF"/>
        <w:spacing w:after="0" w:line="240" w:lineRule="auto"/>
        <w:ind w:left="567" w:hanging="567"/>
        <w:rPr>
          <w:rFonts w:ascii="Arial" w:hAnsi="Arial" w:cs="Arial"/>
          <w:lang w:eastAsia="pl-PL"/>
        </w:rPr>
      </w:pPr>
      <w:r>
        <w:rPr>
          <w:rFonts w:ascii="Arial" w:hAnsi="Arial" w:cs="Arial"/>
          <w:lang w:eastAsia="pl-PL"/>
        </w:rPr>
        <w:t>Załącznik nr 7</w:t>
      </w:r>
      <w:r w:rsidR="00210E1F" w:rsidRPr="00C652CA">
        <w:rPr>
          <w:rFonts w:ascii="Arial" w:hAnsi="Arial" w:cs="Arial"/>
          <w:lang w:eastAsia="pl-PL"/>
        </w:rPr>
        <w:t xml:space="preserve"> W</w:t>
      </w:r>
      <w:r w:rsidR="00B0274D" w:rsidRPr="00C652CA">
        <w:rPr>
          <w:rFonts w:ascii="Arial" w:hAnsi="Arial" w:cs="Arial"/>
          <w:lang w:eastAsia="pl-PL"/>
        </w:rPr>
        <w:t>ykaz osób skierowanych przez Wykonawcę do realizacji zamówienia</w:t>
      </w:r>
    </w:p>
    <w:p w14:paraId="0CE86905" w14:textId="77777777" w:rsidR="00B0274D" w:rsidRPr="00C652CA" w:rsidRDefault="00B0274D" w:rsidP="00C652CA">
      <w:pPr>
        <w:shd w:val="clear" w:color="auto" w:fill="FFFFFF"/>
        <w:spacing w:after="0" w:line="240" w:lineRule="auto"/>
        <w:ind w:left="567" w:hanging="567"/>
        <w:rPr>
          <w:rFonts w:ascii="Arial" w:hAnsi="Arial" w:cs="Arial"/>
          <w:lang w:eastAsia="pl-PL"/>
        </w:rPr>
      </w:pPr>
    </w:p>
    <w:p w14:paraId="4B119838" w14:textId="77777777" w:rsidR="00210E1F" w:rsidRDefault="00210E1F" w:rsidP="00C652CA">
      <w:pPr>
        <w:pStyle w:val="NormalnyWeb"/>
        <w:spacing w:before="0" w:after="0" w:line="240" w:lineRule="auto"/>
        <w:rPr>
          <w:rFonts w:ascii="Arial" w:hAnsi="Arial" w:cs="Arial"/>
          <w:szCs w:val="18"/>
        </w:rPr>
      </w:pPr>
    </w:p>
    <w:p w14:paraId="7D09670B" w14:textId="77777777" w:rsidR="001C6CB0" w:rsidRDefault="001C6CB0" w:rsidP="00C652CA">
      <w:pPr>
        <w:pStyle w:val="NormalnyWeb"/>
        <w:spacing w:before="0" w:after="0" w:line="240" w:lineRule="auto"/>
        <w:rPr>
          <w:rFonts w:ascii="Arial" w:hAnsi="Arial" w:cs="Arial"/>
          <w:szCs w:val="18"/>
        </w:rPr>
      </w:pPr>
    </w:p>
    <w:p w14:paraId="6CC314DE" w14:textId="77777777" w:rsidR="001C6CB0" w:rsidRDefault="001C6CB0" w:rsidP="00C652CA">
      <w:pPr>
        <w:pStyle w:val="NormalnyWeb"/>
        <w:spacing w:before="0" w:after="0" w:line="240" w:lineRule="auto"/>
        <w:rPr>
          <w:rFonts w:ascii="Arial" w:hAnsi="Arial" w:cs="Arial"/>
          <w:szCs w:val="18"/>
        </w:rPr>
      </w:pPr>
    </w:p>
    <w:p w14:paraId="13047CDE" w14:textId="77777777" w:rsidR="001C6CB0" w:rsidRDefault="001C6CB0" w:rsidP="00C652CA">
      <w:pPr>
        <w:pStyle w:val="NormalnyWeb"/>
        <w:spacing w:before="0" w:after="0" w:line="240" w:lineRule="auto"/>
        <w:rPr>
          <w:rFonts w:ascii="Arial" w:hAnsi="Arial" w:cs="Arial"/>
          <w:szCs w:val="18"/>
        </w:rPr>
      </w:pPr>
    </w:p>
    <w:p w14:paraId="2E36F9A3" w14:textId="77777777" w:rsidR="00247F7A" w:rsidRDefault="00247F7A" w:rsidP="00C652CA">
      <w:pPr>
        <w:spacing w:after="0" w:line="240" w:lineRule="auto"/>
        <w:ind w:left="567" w:hanging="567"/>
        <w:rPr>
          <w:rFonts w:ascii="Arial" w:hAnsi="Arial" w:cs="Arial"/>
        </w:rPr>
      </w:pPr>
    </w:p>
    <w:p w14:paraId="0E13A368" w14:textId="77777777" w:rsidR="00C65AD5" w:rsidRDefault="00C65AD5" w:rsidP="00C652CA">
      <w:pPr>
        <w:spacing w:after="0" w:line="240" w:lineRule="auto"/>
        <w:ind w:left="567" w:hanging="567"/>
        <w:rPr>
          <w:rFonts w:ascii="Arial" w:hAnsi="Arial" w:cs="Arial"/>
        </w:rPr>
      </w:pPr>
    </w:p>
    <w:p w14:paraId="2270814F" w14:textId="77777777" w:rsidR="00C23C9B" w:rsidRDefault="00C23C9B" w:rsidP="00C23C9B">
      <w:pPr>
        <w:spacing w:after="0" w:line="240" w:lineRule="auto"/>
        <w:ind w:left="0" w:firstLine="0"/>
        <w:rPr>
          <w:rFonts w:ascii="Arial" w:hAnsi="Arial" w:cs="Arial"/>
        </w:rPr>
      </w:pPr>
    </w:p>
    <w:p w14:paraId="511D73D6" w14:textId="77777777" w:rsidR="00C23C9B" w:rsidRDefault="00C23C9B" w:rsidP="00C23C9B">
      <w:pPr>
        <w:spacing w:after="0" w:line="240" w:lineRule="auto"/>
        <w:ind w:left="0" w:firstLine="0"/>
        <w:rPr>
          <w:rFonts w:ascii="Arial" w:hAnsi="Arial" w:cs="Arial"/>
        </w:rPr>
      </w:pPr>
    </w:p>
    <w:p w14:paraId="71F1C529" w14:textId="77777777" w:rsidR="00C23C9B" w:rsidRDefault="00C23C9B" w:rsidP="00C23C9B">
      <w:pPr>
        <w:spacing w:after="0" w:line="240" w:lineRule="auto"/>
        <w:ind w:left="0" w:firstLine="0"/>
        <w:rPr>
          <w:rFonts w:ascii="Arial" w:hAnsi="Arial" w:cs="Arial"/>
        </w:rPr>
      </w:pPr>
    </w:p>
    <w:p w14:paraId="6325AFBA" w14:textId="77777777" w:rsidR="00C23C9B" w:rsidRDefault="00C23C9B" w:rsidP="00C23C9B">
      <w:pPr>
        <w:spacing w:after="0" w:line="240" w:lineRule="auto"/>
        <w:ind w:left="0" w:firstLine="0"/>
        <w:rPr>
          <w:rFonts w:ascii="Arial" w:hAnsi="Arial" w:cs="Arial"/>
        </w:rPr>
      </w:pPr>
    </w:p>
    <w:p w14:paraId="37D359E6" w14:textId="77777777" w:rsidR="00C23C9B" w:rsidRDefault="00C23C9B" w:rsidP="00C23C9B">
      <w:pPr>
        <w:spacing w:after="0" w:line="240" w:lineRule="auto"/>
        <w:ind w:left="0" w:firstLine="0"/>
        <w:rPr>
          <w:rFonts w:ascii="Arial" w:hAnsi="Arial" w:cs="Arial"/>
        </w:rPr>
      </w:pPr>
    </w:p>
    <w:p w14:paraId="422C928A" w14:textId="77777777" w:rsidR="00C23C9B" w:rsidRDefault="00C23C9B" w:rsidP="00C23C9B">
      <w:pPr>
        <w:spacing w:after="0" w:line="240" w:lineRule="auto"/>
        <w:ind w:left="0" w:firstLine="0"/>
        <w:rPr>
          <w:rFonts w:ascii="Arial" w:hAnsi="Arial" w:cs="Arial"/>
        </w:rPr>
      </w:pPr>
    </w:p>
    <w:p w14:paraId="42FE84A2" w14:textId="77777777" w:rsidR="00C65AD5" w:rsidRDefault="00C65AD5" w:rsidP="00C652CA">
      <w:pPr>
        <w:spacing w:after="0" w:line="240" w:lineRule="auto"/>
        <w:ind w:left="567" w:hanging="567"/>
        <w:rPr>
          <w:rFonts w:ascii="Arial" w:hAnsi="Arial" w:cs="Arial"/>
        </w:rPr>
      </w:pPr>
    </w:p>
    <w:p w14:paraId="39332626" w14:textId="77777777" w:rsidR="00C65AD5" w:rsidRDefault="00C65AD5" w:rsidP="00C652CA">
      <w:pPr>
        <w:spacing w:after="0" w:line="240" w:lineRule="auto"/>
        <w:ind w:left="567" w:hanging="567"/>
        <w:rPr>
          <w:rFonts w:ascii="Arial" w:hAnsi="Arial" w:cs="Arial"/>
        </w:rPr>
      </w:pPr>
    </w:p>
    <w:p w14:paraId="7A4B5DD6" w14:textId="77777777" w:rsidR="00210E1F" w:rsidRPr="00C652CA" w:rsidRDefault="00210E1F" w:rsidP="00C652CA">
      <w:pPr>
        <w:spacing w:after="0" w:line="240" w:lineRule="auto"/>
        <w:ind w:left="567" w:hanging="567"/>
        <w:rPr>
          <w:rFonts w:ascii="Arial" w:hAnsi="Arial" w:cs="Arial"/>
        </w:rPr>
      </w:pPr>
    </w:p>
    <w:p w14:paraId="385BD95F"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36AEEA74"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6F652EEB"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D6514C">
      <w:footerReference w:type="default" r:id="rId10"/>
      <w:pgSz w:w="11906" w:h="16838" w:code="9"/>
      <w:pgMar w:top="851" w:right="991" w:bottom="1417" w:left="1417"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51FAA" w14:textId="77777777" w:rsidR="00423686" w:rsidRDefault="00423686" w:rsidP="00697FBE">
      <w:pPr>
        <w:spacing w:after="0" w:line="240" w:lineRule="auto"/>
      </w:pPr>
      <w:r>
        <w:separator/>
      </w:r>
    </w:p>
  </w:endnote>
  <w:endnote w:type="continuationSeparator" w:id="0">
    <w:p w14:paraId="1C1CFDEB" w14:textId="77777777" w:rsidR="00423686" w:rsidRDefault="00423686"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5BDFC199" w14:textId="77777777" w:rsidR="00A17E6B" w:rsidRPr="00697FBE" w:rsidRDefault="00A17E6B">
        <w:pPr>
          <w:pStyle w:val="Stopka"/>
          <w:jc w:val="right"/>
          <w:rPr>
            <w:sz w:val="16"/>
            <w:szCs w:val="16"/>
          </w:rPr>
        </w:pPr>
        <w:r w:rsidRPr="00697FBE">
          <w:rPr>
            <w:sz w:val="16"/>
            <w:szCs w:val="16"/>
          </w:rPr>
          <w:fldChar w:fldCharType="begin"/>
        </w:r>
        <w:r w:rsidRPr="00697FBE">
          <w:rPr>
            <w:sz w:val="16"/>
            <w:szCs w:val="16"/>
          </w:rPr>
          <w:instrText xml:space="preserve"> PAGE   \* MERGEFORMAT </w:instrText>
        </w:r>
        <w:r w:rsidRPr="00697FBE">
          <w:rPr>
            <w:sz w:val="16"/>
            <w:szCs w:val="16"/>
          </w:rPr>
          <w:fldChar w:fldCharType="separate"/>
        </w:r>
        <w:r w:rsidR="00C23C9B">
          <w:rPr>
            <w:noProof/>
            <w:sz w:val="16"/>
            <w:szCs w:val="16"/>
          </w:rPr>
          <w:t>13</w:t>
        </w:r>
        <w:r w:rsidRPr="00697FBE">
          <w:rPr>
            <w:sz w:val="16"/>
            <w:szCs w:val="16"/>
          </w:rPr>
          <w:fldChar w:fldCharType="end"/>
        </w:r>
      </w:p>
    </w:sdtContent>
  </w:sdt>
  <w:p w14:paraId="3212FB5A" w14:textId="77777777" w:rsidR="00A17E6B" w:rsidRDefault="00A17E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70B0B" w14:textId="77777777" w:rsidR="00423686" w:rsidRDefault="00423686" w:rsidP="00697FBE">
      <w:pPr>
        <w:spacing w:after="0" w:line="240" w:lineRule="auto"/>
      </w:pPr>
      <w:r>
        <w:separator/>
      </w:r>
    </w:p>
  </w:footnote>
  <w:footnote w:type="continuationSeparator" w:id="0">
    <w:p w14:paraId="694ADA35" w14:textId="77777777" w:rsidR="00423686" w:rsidRDefault="00423686"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0D098B"/>
    <w:multiLevelType w:val="hybridMultilevel"/>
    <w:tmpl w:val="F76C8868"/>
    <w:lvl w:ilvl="0" w:tplc="0060BC34">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sz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804E0E"/>
    <w:multiLevelType w:val="hybridMultilevel"/>
    <w:tmpl w:val="A7F01A12"/>
    <w:lvl w:ilvl="0" w:tplc="7A00CD48">
      <w:start w:val="1"/>
      <w:numFmt w:val="decimal"/>
      <w:lvlText w:val="%1."/>
      <w:lvlJc w:val="left"/>
      <w:pPr>
        <w:ind w:left="726" w:hanging="360"/>
      </w:pPr>
      <w:rPr>
        <w:rFonts w:hint="default"/>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20"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332AFF"/>
    <w:multiLevelType w:val="hybridMultilevel"/>
    <w:tmpl w:val="7BE6ABCE"/>
    <w:lvl w:ilvl="0" w:tplc="7870D158">
      <w:start w:val="1"/>
      <w:numFmt w:val="lowerLetter"/>
      <w:lvlText w:val="%1)"/>
      <w:lvlJc w:val="left"/>
      <w:pPr>
        <w:ind w:left="1085" w:hanging="360"/>
      </w:pPr>
      <w:rPr>
        <w:rFonts w:ascii="Arial" w:eastAsia="Arial Unicode MS" w:hAnsi="Arial" w:cs="Arial"/>
        <w:sz w:val="18"/>
        <w:szCs w:val="18"/>
      </w:rPr>
    </w:lvl>
    <w:lvl w:ilvl="1" w:tplc="04150019">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24"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F33A3E"/>
    <w:multiLevelType w:val="hybridMultilevel"/>
    <w:tmpl w:val="000AE740"/>
    <w:lvl w:ilvl="0" w:tplc="0060BC34">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sz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8"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9"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953BBF"/>
    <w:multiLevelType w:val="hybridMultilevel"/>
    <w:tmpl w:val="A44809E6"/>
    <w:lvl w:ilvl="0" w:tplc="04150017">
      <w:start w:val="1"/>
      <w:numFmt w:val="lowerLetter"/>
      <w:lvlText w:val="%1)"/>
      <w:lvlJc w:val="left"/>
      <w:pPr>
        <w:ind w:left="720" w:hanging="360"/>
      </w:pPr>
    </w:lvl>
    <w:lvl w:ilvl="1" w:tplc="411C26B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47006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11945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25815102">
    <w:abstractNumId w:val="4"/>
  </w:num>
  <w:num w:numId="4" w16cid:durableId="188419765">
    <w:abstractNumId w:val="19"/>
  </w:num>
  <w:num w:numId="5" w16cid:durableId="1826509196">
    <w:abstractNumId w:val="23"/>
  </w:num>
  <w:num w:numId="6" w16cid:durableId="849028565">
    <w:abstractNumId w:val="10"/>
  </w:num>
  <w:num w:numId="7" w16cid:durableId="205795809">
    <w:abstractNumId w:val="28"/>
  </w:num>
  <w:num w:numId="8" w16cid:durableId="1921063387">
    <w:abstractNumId w:val="11"/>
  </w:num>
  <w:num w:numId="9" w16cid:durableId="50231080">
    <w:abstractNumId w:val="18"/>
  </w:num>
  <w:num w:numId="10" w16cid:durableId="1310356408">
    <w:abstractNumId w:val="15"/>
  </w:num>
  <w:num w:numId="11" w16cid:durableId="2038503290">
    <w:abstractNumId w:val="14"/>
  </w:num>
  <w:num w:numId="12" w16cid:durableId="943342740">
    <w:abstractNumId w:val="20"/>
  </w:num>
  <w:num w:numId="13" w16cid:durableId="1860045200">
    <w:abstractNumId w:val="31"/>
  </w:num>
  <w:num w:numId="14" w16cid:durableId="2027829121">
    <w:abstractNumId w:val="21"/>
  </w:num>
  <w:num w:numId="15" w16cid:durableId="127818552">
    <w:abstractNumId w:val="29"/>
  </w:num>
  <w:num w:numId="16" w16cid:durableId="821625563">
    <w:abstractNumId w:val="13"/>
  </w:num>
  <w:num w:numId="17" w16cid:durableId="1149904615">
    <w:abstractNumId w:val="30"/>
  </w:num>
  <w:num w:numId="18" w16cid:durableId="82799684">
    <w:abstractNumId w:val="17"/>
  </w:num>
  <w:num w:numId="19" w16cid:durableId="1012534929">
    <w:abstractNumId w:val="22"/>
  </w:num>
  <w:num w:numId="20" w16cid:durableId="1036153290">
    <w:abstractNumId w:val="32"/>
  </w:num>
  <w:num w:numId="21" w16cid:durableId="998850337">
    <w:abstractNumId w:val="16"/>
  </w:num>
  <w:num w:numId="22" w16cid:durableId="1356349833">
    <w:abstractNumId w:val="24"/>
  </w:num>
  <w:num w:numId="23" w16cid:durableId="1066033791">
    <w:abstractNumId w:val="27"/>
  </w:num>
  <w:num w:numId="24" w16cid:durableId="46149564">
    <w:abstractNumId w:val="25"/>
  </w:num>
  <w:num w:numId="25" w16cid:durableId="64646405">
    <w:abstractNumId w:val="12"/>
  </w:num>
  <w:num w:numId="26" w16cid:durableId="1785424278">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66C7"/>
    <w:rsid w:val="00021887"/>
    <w:rsid w:val="00030021"/>
    <w:rsid w:val="00030C4B"/>
    <w:rsid w:val="000364A4"/>
    <w:rsid w:val="00047233"/>
    <w:rsid w:val="00061B45"/>
    <w:rsid w:val="000705FF"/>
    <w:rsid w:val="00074B8A"/>
    <w:rsid w:val="00090307"/>
    <w:rsid w:val="000A4406"/>
    <w:rsid w:val="000B0170"/>
    <w:rsid w:val="000B0B2A"/>
    <w:rsid w:val="000B2498"/>
    <w:rsid w:val="000B3534"/>
    <w:rsid w:val="000E171B"/>
    <w:rsid w:val="000E3FDF"/>
    <w:rsid w:val="000F3BFB"/>
    <w:rsid w:val="001116A3"/>
    <w:rsid w:val="00120C9D"/>
    <w:rsid w:val="00121232"/>
    <w:rsid w:val="00127635"/>
    <w:rsid w:val="00151C5D"/>
    <w:rsid w:val="00153095"/>
    <w:rsid w:val="00160342"/>
    <w:rsid w:val="00171E51"/>
    <w:rsid w:val="00180799"/>
    <w:rsid w:val="00181606"/>
    <w:rsid w:val="001859FF"/>
    <w:rsid w:val="0018615C"/>
    <w:rsid w:val="001A2A97"/>
    <w:rsid w:val="001A4CD7"/>
    <w:rsid w:val="001A6B2F"/>
    <w:rsid w:val="001A7BA8"/>
    <w:rsid w:val="001B08E0"/>
    <w:rsid w:val="001B7A8A"/>
    <w:rsid w:val="001C29C5"/>
    <w:rsid w:val="001C6CB0"/>
    <w:rsid w:val="001D5FDB"/>
    <w:rsid w:val="001D7370"/>
    <w:rsid w:val="001E5856"/>
    <w:rsid w:val="001E6397"/>
    <w:rsid w:val="001F55CC"/>
    <w:rsid w:val="0020154E"/>
    <w:rsid w:val="0020253C"/>
    <w:rsid w:val="00210196"/>
    <w:rsid w:val="002102E3"/>
    <w:rsid w:val="00210E1F"/>
    <w:rsid w:val="00211B45"/>
    <w:rsid w:val="0024136C"/>
    <w:rsid w:val="00247F7A"/>
    <w:rsid w:val="002519F3"/>
    <w:rsid w:val="0026600D"/>
    <w:rsid w:val="002701D1"/>
    <w:rsid w:val="00274C31"/>
    <w:rsid w:val="00283EB7"/>
    <w:rsid w:val="00292985"/>
    <w:rsid w:val="002A3FC4"/>
    <w:rsid w:val="002B00F5"/>
    <w:rsid w:val="002B4615"/>
    <w:rsid w:val="002D47D4"/>
    <w:rsid w:val="002E0DB5"/>
    <w:rsid w:val="002F5BF2"/>
    <w:rsid w:val="002F6082"/>
    <w:rsid w:val="0030101C"/>
    <w:rsid w:val="003027B6"/>
    <w:rsid w:val="003177A0"/>
    <w:rsid w:val="00317852"/>
    <w:rsid w:val="00323ED7"/>
    <w:rsid w:val="00333434"/>
    <w:rsid w:val="00341019"/>
    <w:rsid w:val="00342F63"/>
    <w:rsid w:val="003616F3"/>
    <w:rsid w:val="0036414B"/>
    <w:rsid w:val="00372A9D"/>
    <w:rsid w:val="00383C75"/>
    <w:rsid w:val="00383DFC"/>
    <w:rsid w:val="003A48D1"/>
    <w:rsid w:val="003A5FBC"/>
    <w:rsid w:val="003A6360"/>
    <w:rsid w:val="003A72F2"/>
    <w:rsid w:val="003B1CDA"/>
    <w:rsid w:val="003B261B"/>
    <w:rsid w:val="003C46EA"/>
    <w:rsid w:val="003E3970"/>
    <w:rsid w:val="003E5F16"/>
    <w:rsid w:val="003F22D8"/>
    <w:rsid w:val="00400636"/>
    <w:rsid w:val="00400646"/>
    <w:rsid w:val="00410341"/>
    <w:rsid w:val="0041187B"/>
    <w:rsid w:val="004136A0"/>
    <w:rsid w:val="00414714"/>
    <w:rsid w:val="00423686"/>
    <w:rsid w:val="00427FF1"/>
    <w:rsid w:val="00446207"/>
    <w:rsid w:val="004503A1"/>
    <w:rsid w:val="00457DB4"/>
    <w:rsid w:val="00465DB7"/>
    <w:rsid w:val="00467CFB"/>
    <w:rsid w:val="0047769D"/>
    <w:rsid w:val="004A5FC4"/>
    <w:rsid w:val="004B16D1"/>
    <w:rsid w:val="004B3FF4"/>
    <w:rsid w:val="004B4D69"/>
    <w:rsid w:val="004B7047"/>
    <w:rsid w:val="004C3333"/>
    <w:rsid w:val="004D060E"/>
    <w:rsid w:val="004D45D9"/>
    <w:rsid w:val="004F2031"/>
    <w:rsid w:val="00501186"/>
    <w:rsid w:val="00501454"/>
    <w:rsid w:val="00511178"/>
    <w:rsid w:val="005142C4"/>
    <w:rsid w:val="00514E76"/>
    <w:rsid w:val="00517141"/>
    <w:rsid w:val="0053361D"/>
    <w:rsid w:val="00534972"/>
    <w:rsid w:val="00543367"/>
    <w:rsid w:val="00546EC5"/>
    <w:rsid w:val="00547C0C"/>
    <w:rsid w:val="005648EB"/>
    <w:rsid w:val="00580D6C"/>
    <w:rsid w:val="005866F1"/>
    <w:rsid w:val="005B09EB"/>
    <w:rsid w:val="005B19C3"/>
    <w:rsid w:val="005C5F0E"/>
    <w:rsid w:val="005C6CE7"/>
    <w:rsid w:val="005E1B0A"/>
    <w:rsid w:val="005E7649"/>
    <w:rsid w:val="005F3445"/>
    <w:rsid w:val="005F3AB9"/>
    <w:rsid w:val="00621DF9"/>
    <w:rsid w:val="00623097"/>
    <w:rsid w:val="00624E78"/>
    <w:rsid w:val="00652BF3"/>
    <w:rsid w:val="00663138"/>
    <w:rsid w:val="00663C88"/>
    <w:rsid w:val="006671CF"/>
    <w:rsid w:val="006742FD"/>
    <w:rsid w:val="00674E0D"/>
    <w:rsid w:val="00683328"/>
    <w:rsid w:val="0069321F"/>
    <w:rsid w:val="00697FBE"/>
    <w:rsid w:val="006A3C31"/>
    <w:rsid w:val="006A7836"/>
    <w:rsid w:val="006B1DA2"/>
    <w:rsid w:val="006B3390"/>
    <w:rsid w:val="006B4212"/>
    <w:rsid w:val="006D0F7F"/>
    <w:rsid w:val="006D40E2"/>
    <w:rsid w:val="006F3861"/>
    <w:rsid w:val="00711DBB"/>
    <w:rsid w:val="007220CE"/>
    <w:rsid w:val="00727A22"/>
    <w:rsid w:val="00727DD8"/>
    <w:rsid w:val="007352BE"/>
    <w:rsid w:val="0074777A"/>
    <w:rsid w:val="007519CB"/>
    <w:rsid w:val="00753AB1"/>
    <w:rsid w:val="00753D40"/>
    <w:rsid w:val="007618EE"/>
    <w:rsid w:val="00765B1B"/>
    <w:rsid w:val="0076670E"/>
    <w:rsid w:val="0076718E"/>
    <w:rsid w:val="007701B5"/>
    <w:rsid w:val="00773BFC"/>
    <w:rsid w:val="00774C48"/>
    <w:rsid w:val="00792466"/>
    <w:rsid w:val="007964CB"/>
    <w:rsid w:val="00797DC6"/>
    <w:rsid w:val="007B20AF"/>
    <w:rsid w:val="007B4E27"/>
    <w:rsid w:val="007C54DA"/>
    <w:rsid w:val="007D48FC"/>
    <w:rsid w:val="007D68BA"/>
    <w:rsid w:val="007D7908"/>
    <w:rsid w:val="007E19E2"/>
    <w:rsid w:val="007F6543"/>
    <w:rsid w:val="007F6EAD"/>
    <w:rsid w:val="008235B3"/>
    <w:rsid w:val="00825954"/>
    <w:rsid w:val="00836767"/>
    <w:rsid w:val="00857844"/>
    <w:rsid w:val="008734F0"/>
    <w:rsid w:val="0087449C"/>
    <w:rsid w:val="008810DF"/>
    <w:rsid w:val="0088657F"/>
    <w:rsid w:val="00886EB1"/>
    <w:rsid w:val="0089010F"/>
    <w:rsid w:val="008A1305"/>
    <w:rsid w:val="008A4E0A"/>
    <w:rsid w:val="008C129E"/>
    <w:rsid w:val="008C205D"/>
    <w:rsid w:val="008D5507"/>
    <w:rsid w:val="008E434F"/>
    <w:rsid w:val="008F540D"/>
    <w:rsid w:val="00903852"/>
    <w:rsid w:val="00907E33"/>
    <w:rsid w:val="00914E7B"/>
    <w:rsid w:val="009222FF"/>
    <w:rsid w:val="00923A81"/>
    <w:rsid w:val="009247F6"/>
    <w:rsid w:val="00933026"/>
    <w:rsid w:val="009341AA"/>
    <w:rsid w:val="00942372"/>
    <w:rsid w:val="009572FF"/>
    <w:rsid w:val="00957A25"/>
    <w:rsid w:val="00966146"/>
    <w:rsid w:val="00976A45"/>
    <w:rsid w:val="0098009B"/>
    <w:rsid w:val="00986F8B"/>
    <w:rsid w:val="0099631A"/>
    <w:rsid w:val="009B3945"/>
    <w:rsid w:val="009B77A8"/>
    <w:rsid w:val="009B7C48"/>
    <w:rsid w:val="009D529F"/>
    <w:rsid w:val="009F5598"/>
    <w:rsid w:val="00A000D7"/>
    <w:rsid w:val="00A102CD"/>
    <w:rsid w:val="00A17E6B"/>
    <w:rsid w:val="00A22B24"/>
    <w:rsid w:val="00A25A68"/>
    <w:rsid w:val="00A31BD7"/>
    <w:rsid w:val="00A568FC"/>
    <w:rsid w:val="00A61681"/>
    <w:rsid w:val="00A616B4"/>
    <w:rsid w:val="00A61CD5"/>
    <w:rsid w:val="00A6224D"/>
    <w:rsid w:val="00A825A8"/>
    <w:rsid w:val="00A83328"/>
    <w:rsid w:val="00AB5D18"/>
    <w:rsid w:val="00AD3F6D"/>
    <w:rsid w:val="00AE7F7F"/>
    <w:rsid w:val="00AF2A0C"/>
    <w:rsid w:val="00AF7A3B"/>
    <w:rsid w:val="00B0274D"/>
    <w:rsid w:val="00B053BF"/>
    <w:rsid w:val="00B06272"/>
    <w:rsid w:val="00B07CFD"/>
    <w:rsid w:val="00B13232"/>
    <w:rsid w:val="00B15ECE"/>
    <w:rsid w:val="00B17227"/>
    <w:rsid w:val="00B17C2C"/>
    <w:rsid w:val="00B20051"/>
    <w:rsid w:val="00B21B27"/>
    <w:rsid w:val="00B37AA5"/>
    <w:rsid w:val="00B6624D"/>
    <w:rsid w:val="00B66E09"/>
    <w:rsid w:val="00B7238D"/>
    <w:rsid w:val="00B72F1C"/>
    <w:rsid w:val="00B87298"/>
    <w:rsid w:val="00B91D20"/>
    <w:rsid w:val="00BA41C5"/>
    <w:rsid w:val="00BC2163"/>
    <w:rsid w:val="00BC275A"/>
    <w:rsid w:val="00BC515A"/>
    <w:rsid w:val="00BC5ED2"/>
    <w:rsid w:val="00BD4B60"/>
    <w:rsid w:val="00BD4BA0"/>
    <w:rsid w:val="00BE5055"/>
    <w:rsid w:val="00C11CB7"/>
    <w:rsid w:val="00C12E79"/>
    <w:rsid w:val="00C23C9B"/>
    <w:rsid w:val="00C271C2"/>
    <w:rsid w:val="00C341F9"/>
    <w:rsid w:val="00C3469E"/>
    <w:rsid w:val="00C433F2"/>
    <w:rsid w:val="00C540D8"/>
    <w:rsid w:val="00C652CA"/>
    <w:rsid w:val="00C65AD5"/>
    <w:rsid w:val="00C67B20"/>
    <w:rsid w:val="00C726FD"/>
    <w:rsid w:val="00C806DB"/>
    <w:rsid w:val="00C95230"/>
    <w:rsid w:val="00CB1590"/>
    <w:rsid w:val="00CB241A"/>
    <w:rsid w:val="00CB5482"/>
    <w:rsid w:val="00CB5A7C"/>
    <w:rsid w:val="00CB6E26"/>
    <w:rsid w:val="00CD626A"/>
    <w:rsid w:val="00CF5C77"/>
    <w:rsid w:val="00CF769B"/>
    <w:rsid w:val="00D03FD0"/>
    <w:rsid w:val="00D13DE6"/>
    <w:rsid w:val="00D45491"/>
    <w:rsid w:val="00D55D44"/>
    <w:rsid w:val="00D6514C"/>
    <w:rsid w:val="00D67F2D"/>
    <w:rsid w:val="00D74D0F"/>
    <w:rsid w:val="00D90454"/>
    <w:rsid w:val="00DC0BED"/>
    <w:rsid w:val="00DE0DE8"/>
    <w:rsid w:val="00DE0ECF"/>
    <w:rsid w:val="00DE2AF0"/>
    <w:rsid w:val="00E239F5"/>
    <w:rsid w:val="00E44855"/>
    <w:rsid w:val="00E45658"/>
    <w:rsid w:val="00E45F78"/>
    <w:rsid w:val="00E4696D"/>
    <w:rsid w:val="00E5185D"/>
    <w:rsid w:val="00E5797D"/>
    <w:rsid w:val="00E646B0"/>
    <w:rsid w:val="00E64ED3"/>
    <w:rsid w:val="00E65748"/>
    <w:rsid w:val="00E670E5"/>
    <w:rsid w:val="00E7346D"/>
    <w:rsid w:val="00E766C3"/>
    <w:rsid w:val="00E84883"/>
    <w:rsid w:val="00E9796B"/>
    <w:rsid w:val="00EA1E9C"/>
    <w:rsid w:val="00EA344F"/>
    <w:rsid w:val="00EB135B"/>
    <w:rsid w:val="00EB6A2C"/>
    <w:rsid w:val="00EC3410"/>
    <w:rsid w:val="00EC6316"/>
    <w:rsid w:val="00ED4955"/>
    <w:rsid w:val="00EF69F0"/>
    <w:rsid w:val="00EF6B68"/>
    <w:rsid w:val="00EF7F60"/>
    <w:rsid w:val="00F0090D"/>
    <w:rsid w:val="00F07DD7"/>
    <w:rsid w:val="00F60A5D"/>
    <w:rsid w:val="00F610A7"/>
    <w:rsid w:val="00F64EC1"/>
    <w:rsid w:val="00F77159"/>
    <w:rsid w:val="00F81ABC"/>
    <w:rsid w:val="00F95457"/>
    <w:rsid w:val="00FA0DA9"/>
    <w:rsid w:val="00FA22E9"/>
    <w:rsid w:val="00FA769D"/>
    <w:rsid w:val="00FB6BE6"/>
    <w:rsid w:val="00FC4B90"/>
    <w:rsid w:val="00FD4E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9ADEE"/>
  <w15:docId w15:val="{512AA4FC-7351-4A33-A66E-EDF4C700E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Calibri"/>
        <w:kern w:val="2"/>
        <w:sz w:val="18"/>
        <w:szCs w:val="18"/>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eastAsia="SimSun"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D03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Kowalski@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iotr.Wnuk@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C55C3B-77B3-4E73-B4C1-F347979C1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3655</TotalTime>
  <Pages>1</Pages>
  <Words>7161</Words>
  <Characters>42966</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114</cp:revision>
  <cp:lastPrinted>2023-10-30T08:57:00Z</cp:lastPrinted>
  <dcterms:created xsi:type="dcterms:W3CDTF">2021-10-25T08:08:00Z</dcterms:created>
  <dcterms:modified xsi:type="dcterms:W3CDTF">2023-11-10T06:56:00Z</dcterms:modified>
</cp:coreProperties>
</file>