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97355" w:rsidRDefault="00B97355" w:rsidP="00B9735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:rsidR="00D45BC9" w:rsidRPr="00340B15" w:rsidRDefault="00D45BC9" w:rsidP="004A10E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4A10E9" w:rsidRDefault="00D45BC9" w:rsidP="004A10E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4A10E9" w:rsidRPr="004A10E9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</w:t>
      </w:r>
      <w:r w:rsidR="00943C33" w:rsidRPr="00943C33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>„Naprawa pokrycia dachu na obiekcie budowanej hali sportowej przy I LO we Włoszczowie w ramach naprawy gwarancyjnej”</w:t>
      </w:r>
      <w:r w:rsidR="00943C33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BD5A0F" w:rsidRPr="00BD5A0F">
        <w:rPr>
          <w:rFonts w:ascii="Cambria" w:hAnsi="Cambria" w:cs="Arial"/>
          <w:sz w:val="21"/>
          <w:szCs w:val="21"/>
        </w:rPr>
        <w:t xml:space="preserve"> </w:t>
      </w:r>
      <w:r w:rsidR="00BD5A0F">
        <w:rPr>
          <w:rFonts w:ascii="Cambria" w:hAnsi="Cambria" w:cs="Arial"/>
          <w:sz w:val="21"/>
          <w:szCs w:val="21"/>
        </w:rPr>
        <w:t>tj.</w:t>
      </w:r>
      <w:r w:rsidR="00BD5A0F">
        <w:rPr>
          <w:rFonts w:ascii="Cambria" w:hAnsi="Cambria" w:cs="Arial"/>
          <w:sz w:val="20"/>
          <w:szCs w:val="20"/>
        </w:rPr>
        <w:t xml:space="preserve"> zgodnie z zapisami rozdziału V ust. 7.5. SWZ.</w:t>
      </w:r>
      <w:bookmarkStart w:id="0" w:name="_GoBack"/>
      <w:bookmarkEnd w:id="0"/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3475B8">
        <w:rPr>
          <w:rFonts w:ascii="Cambria" w:hAnsi="Cambria" w:cs="Arial"/>
          <w:sz w:val="21"/>
          <w:szCs w:val="21"/>
        </w:rPr>
        <w:br/>
      </w:r>
      <w:r w:rsidRPr="004C59AE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4A10E9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Default="00D45BC9" w:rsidP="004A10E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4A10E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D1D" w:rsidRDefault="00203D1D" w:rsidP="0038231F">
      <w:pPr>
        <w:spacing w:after="0" w:line="240" w:lineRule="auto"/>
      </w:pPr>
      <w:r>
        <w:separator/>
      </w:r>
    </w:p>
  </w:endnote>
  <w:endnote w:type="continuationSeparator" w:id="0">
    <w:p w:rsidR="00203D1D" w:rsidRDefault="00203D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73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D1D" w:rsidRDefault="00203D1D" w:rsidP="0038231F">
      <w:pPr>
        <w:spacing w:after="0" w:line="240" w:lineRule="auto"/>
      </w:pPr>
      <w:r>
        <w:separator/>
      </w:r>
    </w:p>
  </w:footnote>
  <w:footnote w:type="continuationSeparator" w:id="0">
    <w:p w:rsidR="00203D1D" w:rsidRDefault="00203D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03C" w:rsidRPr="00AF0B20" w:rsidRDefault="0016203C" w:rsidP="00AF0B20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:rsidR="00187182" w:rsidRPr="008F6A5C" w:rsidRDefault="00187182" w:rsidP="00187182">
    <w:pPr>
      <w:tabs>
        <w:tab w:val="left" w:pos="5400"/>
      </w:tabs>
      <w:rPr>
        <w:rFonts w:ascii="Cambria" w:hAnsi="Cambria"/>
        <w:b/>
        <w:sz w:val="20"/>
        <w:szCs w:val="20"/>
      </w:rPr>
    </w:pPr>
  </w:p>
  <w:p w:rsidR="0050185B" w:rsidRPr="00187182" w:rsidRDefault="00187182" w:rsidP="00187182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1A0931" w:rsidRPr="00EA2641">
      <w:rPr>
        <w:rFonts w:ascii="Cambria" w:hAnsi="Cambria"/>
        <w:b/>
        <w:sz w:val="20"/>
        <w:szCs w:val="20"/>
      </w:rPr>
      <w:t>IR.272.2.2025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208A276"/>
    <w:lvl w:ilvl="0" w:tplc="F6BE90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0B0F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203C"/>
    <w:rsid w:val="001670F2"/>
    <w:rsid w:val="001677B2"/>
    <w:rsid w:val="001807BF"/>
    <w:rsid w:val="001831A5"/>
    <w:rsid w:val="00187182"/>
    <w:rsid w:val="00190900"/>
    <w:rsid w:val="00190D6E"/>
    <w:rsid w:val="00193E01"/>
    <w:rsid w:val="001957C5"/>
    <w:rsid w:val="001A0931"/>
    <w:rsid w:val="001A1051"/>
    <w:rsid w:val="001B5F22"/>
    <w:rsid w:val="001C6945"/>
    <w:rsid w:val="001D3A19"/>
    <w:rsid w:val="001D4C90"/>
    <w:rsid w:val="001F4C82"/>
    <w:rsid w:val="00203D1D"/>
    <w:rsid w:val="00210192"/>
    <w:rsid w:val="00212A41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352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475B8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0E9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4500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E4D9E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33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B20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97355"/>
    <w:rsid w:val="00BD06C3"/>
    <w:rsid w:val="00BD5A0F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629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B581F0B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14</cp:revision>
  <cp:lastPrinted>2016-07-26T08:32:00Z</cp:lastPrinted>
  <dcterms:created xsi:type="dcterms:W3CDTF">2023-02-16T13:26:00Z</dcterms:created>
  <dcterms:modified xsi:type="dcterms:W3CDTF">2025-02-27T09:37:00Z</dcterms:modified>
</cp:coreProperties>
</file>