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D87E5" w14:textId="77777777" w:rsidR="008F082F" w:rsidRDefault="008F082F" w:rsidP="00FC7090">
      <w:pPr>
        <w:spacing w:after="0" w:line="288" w:lineRule="auto"/>
        <w:jc w:val="both"/>
        <w:rPr>
          <w:sz w:val="24"/>
          <w:szCs w:val="24"/>
          <w:lang w:eastAsia="pl-PL"/>
        </w:rPr>
      </w:pPr>
      <w:bookmarkStart w:id="0" w:name="_Hlk72240912"/>
      <w:bookmarkStart w:id="1" w:name="_Hlk106016214"/>
    </w:p>
    <w:p w14:paraId="0D634B77" w14:textId="545ABDF4" w:rsidR="000D702E" w:rsidRPr="007F58BD" w:rsidRDefault="00FC7090" w:rsidP="007F58BD">
      <w:pPr>
        <w:rPr>
          <w:rFonts w:ascii="Times New Roman" w:eastAsia="Times New Roman" w:hAnsi="Times New Roman"/>
        </w:rPr>
      </w:pPr>
      <w:r w:rsidRPr="00475A52">
        <w:rPr>
          <w:sz w:val="24"/>
          <w:szCs w:val="24"/>
          <w:lang w:eastAsia="pl-PL"/>
        </w:rPr>
        <w:t xml:space="preserve">nr zamówienia </w:t>
      </w:r>
      <w:bookmarkEnd w:id="0"/>
      <w:bookmarkEnd w:id="1"/>
      <w:r w:rsidR="007F58BD">
        <w:rPr>
          <w:rFonts w:asciiTheme="minorHAnsi" w:hAnsiTheme="minorHAnsi" w:cstheme="minorHAnsi"/>
        </w:rPr>
        <w:t>ZW-I.272.1</w:t>
      </w:r>
      <w:r w:rsidR="006B2E52">
        <w:rPr>
          <w:rFonts w:asciiTheme="minorHAnsi" w:hAnsiTheme="minorHAnsi" w:cstheme="minorHAnsi"/>
        </w:rPr>
        <w:t>7</w:t>
      </w:r>
      <w:r w:rsidR="007F58BD">
        <w:rPr>
          <w:rFonts w:asciiTheme="minorHAnsi" w:hAnsiTheme="minorHAnsi" w:cstheme="minorHAnsi"/>
        </w:rPr>
        <w:t>.202</w:t>
      </w:r>
      <w:r w:rsidR="006B2E52">
        <w:rPr>
          <w:rFonts w:asciiTheme="minorHAnsi" w:hAnsiTheme="minorHAnsi" w:cstheme="minorHAnsi"/>
        </w:rPr>
        <w:t>4</w:t>
      </w:r>
      <w:r w:rsidR="007F58BD">
        <w:rPr>
          <w:rFonts w:asciiTheme="minorHAnsi" w:hAnsiTheme="minorHAnsi" w:cstheme="minorHAnsi"/>
        </w:rPr>
        <w:t xml:space="preserve"> </w:t>
      </w:r>
      <w:r w:rsidR="007F58BD">
        <w:rPr>
          <w:rFonts w:asciiTheme="minorHAnsi" w:hAnsiTheme="minorHAnsi" w:cstheme="minorHAnsi"/>
        </w:rPr>
        <w:tab/>
      </w:r>
      <w:r w:rsidR="007F58BD">
        <w:rPr>
          <w:rFonts w:asciiTheme="minorHAnsi" w:hAnsiTheme="minorHAnsi" w:cstheme="minorHAnsi"/>
        </w:rPr>
        <w:tab/>
      </w:r>
      <w:r w:rsidR="007F58BD">
        <w:rPr>
          <w:rFonts w:asciiTheme="minorHAnsi" w:hAnsiTheme="minorHAnsi" w:cstheme="minorHAnsi"/>
        </w:rPr>
        <w:tab/>
      </w:r>
      <w:r w:rsidR="007F58BD">
        <w:rPr>
          <w:rFonts w:asciiTheme="minorHAnsi" w:hAnsiTheme="minorHAnsi" w:cstheme="minorHAnsi"/>
        </w:rPr>
        <w:tab/>
      </w:r>
    </w:p>
    <w:p w14:paraId="3552BD98" w14:textId="77777777" w:rsidR="00D73676" w:rsidRPr="00490C86" w:rsidRDefault="00D73676" w:rsidP="00CB1D7F">
      <w:pPr>
        <w:pStyle w:val="Bezodstpw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42402DE3" w14:textId="77777777" w:rsidR="00CB1D7F" w:rsidRPr="00490C86" w:rsidRDefault="00CF41C8" w:rsidP="00CB1D7F">
      <w:pPr>
        <w:pStyle w:val="Bezodstpw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490C86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131D39" w:rsidRPr="00490C86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0D702E" w:rsidRPr="00490C86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14:paraId="332D23C0" w14:textId="77777777" w:rsidR="00CD24BF" w:rsidRPr="00490C86" w:rsidRDefault="00CD24BF" w:rsidP="00CD24B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5C13EC3" w14:textId="77777777" w:rsidR="00CD24BF" w:rsidRPr="00490C86" w:rsidRDefault="00CD24BF" w:rsidP="00CD24B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90C8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</w:t>
      </w:r>
      <w:r w:rsidRPr="00490C86">
        <w:rPr>
          <w:rFonts w:asciiTheme="minorHAnsi" w:hAnsiTheme="minorHAnsi" w:cstheme="minorHAnsi"/>
          <w:b/>
          <w:bCs/>
          <w:sz w:val="24"/>
          <w:szCs w:val="24"/>
          <w:u w:val="single"/>
        </w:rPr>
        <w:t>Wykonawców wspólnie ubiegających się o udzielenie zamówienia</w:t>
      </w:r>
      <w:r w:rsidRPr="00490C8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419199A7" w14:textId="77777777" w:rsidR="00CD24BF" w:rsidRPr="00490C86" w:rsidRDefault="00CD24BF" w:rsidP="00CD24B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90C86">
        <w:rPr>
          <w:rFonts w:asciiTheme="minorHAnsi" w:hAnsiTheme="minorHAnsi" w:cstheme="minorHAnsi"/>
          <w:b/>
          <w:sz w:val="24"/>
          <w:szCs w:val="24"/>
        </w:rPr>
        <w:t>składane wraz z ofertą na podstawie art. 117 ust. 4 ustawy</w:t>
      </w:r>
    </w:p>
    <w:p w14:paraId="09C07B35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90C86">
        <w:rPr>
          <w:rFonts w:asciiTheme="minorHAnsi" w:hAnsiTheme="minorHAnsi" w:cstheme="minorHAnsi"/>
          <w:b/>
          <w:bCs/>
          <w:sz w:val="24"/>
          <w:szCs w:val="24"/>
        </w:rPr>
        <w:t xml:space="preserve">Wykonawca: </w:t>
      </w:r>
      <w:r w:rsidRPr="00490C86">
        <w:rPr>
          <w:rFonts w:asciiTheme="minorHAnsi" w:hAnsiTheme="minorHAnsi" w:cstheme="minorHAnsi"/>
          <w:b/>
          <w:sz w:val="24"/>
          <w:szCs w:val="24"/>
        </w:rPr>
        <w:t>………………………………………</w:t>
      </w:r>
    </w:p>
    <w:p w14:paraId="38434412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Cs/>
          <w:i/>
          <w:iCs/>
          <w:sz w:val="24"/>
          <w:szCs w:val="24"/>
        </w:rPr>
        <w:t>(pełna nazwa/firma, adres)</w:t>
      </w:r>
    </w:p>
    <w:p w14:paraId="079739A3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/>
          <w:sz w:val="24"/>
          <w:szCs w:val="24"/>
          <w:u w:val="single"/>
        </w:rPr>
        <w:t>reprezentowany przez:</w:t>
      </w:r>
      <w:r w:rsidRPr="00490C86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Pr="00490C86">
        <w:rPr>
          <w:rFonts w:asciiTheme="minorHAnsi" w:hAnsiTheme="minorHAnsi" w:cstheme="minorHAnsi"/>
          <w:b/>
          <w:sz w:val="24"/>
          <w:szCs w:val="24"/>
        </w:rPr>
        <w:t>……………………</w:t>
      </w:r>
    </w:p>
    <w:p w14:paraId="4F8AE68C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Cs/>
          <w:i/>
          <w:iCs/>
          <w:sz w:val="24"/>
          <w:szCs w:val="24"/>
        </w:rPr>
        <w:t>(imię, nazwisko, stanowisko/podstawa do  reprezentacji)</w:t>
      </w:r>
    </w:p>
    <w:p w14:paraId="1EBB7BE0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90C86">
        <w:rPr>
          <w:rFonts w:asciiTheme="minorHAnsi" w:hAnsiTheme="minorHAnsi" w:cstheme="minorHAnsi"/>
          <w:b/>
          <w:bCs/>
          <w:sz w:val="24"/>
          <w:szCs w:val="24"/>
        </w:rPr>
        <w:t xml:space="preserve">Wykonawca: </w:t>
      </w:r>
      <w:r w:rsidRPr="00490C86">
        <w:rPr>
          <w:rFonts w:asciiTheme="minorHAnsi" w:hAnsiTheme="minorHAnsi" w:cstheme="minorHAnsi"/>
          <w:b/>
          <w:sz w:val="24"/>
          <w:szCs w:val="24"/>
        </w:rPr>
        <w:t>………………………………………</w:t>
      </w:r>
    </w:p>
    <w:p w14:paraId="198C1340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Cs/>
          <w:i/>
          <w:iCs/>
          <w:sz w:val="24"/>
          <w:szCs w:val="24"/>
        </w:rPr>
        <w:t>(pełna nazwa/firma, adres)</w:t>
      </w:r>
    </w:p>
    <w:p w14:paraId="2DCB2DAE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/>
          <w:sz w:val="24"/>
          <w:szCs w:val="24"/>
          <w:u w:val="single"/>
        </w:rPr>
        <w:t>reprezentowany przez:</w:t>
      </w:r>
      <w:r w:rsidRPr="00490C86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Pr="00490C86">
        <w:rPr>
          <w:rFonts w:asciiTheme="minorHAnsi" w:hAnsiTheme="minorHAnsi" w:cstheme="minorHAnsi"/>
          <w:b/>
          <w:sz w:val="24"/>
          <w:szCs w:val="24"/>
        </w:rPr>
        <w:t>……………………</w:t>
      </w:r>
    </w:p>
    <w:p w14:paraId="66A44539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Cs/>
          <w:i/>
          <w:iCs/>
          <w:sz w:val="24"/>
          <w:szCs w:val="24"/>
        </w:rPr>
        <w:t>(imię, nazwisko, stanowisko/podstawa do  reprezentacji)</w:t>
      </w:r>
    </w:p>
    <w:p w14:paraId="470093D1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7C339948" w14:textId="77777777" w:rsidR="00CD24BF" w:rsidRDefault="00CD24BF" w:rsidP="00CD24B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składając ofertę w postępowaniu o udzielenie zamówienia publicznego, którego przedmiotem jest:</w:t>
      </w:r>
    </w:p>
    <w:p w14:paraId="38362EDE" w14:textId="5080C4E7" w:rsidR="006B2E52" w:rsidRPr="006B2E52" w:rsidRDefault="006B2E52" w:rsidP="00F84DAF">
      <w:pPr>
        <w:jc w:val="both"/>
        <w:rPr>
          <w:sz w:val="24"/>
          <w:szCs w:val="24"/>
        </w:rPr>
      </w:pPr>
      <w:r w:rsidRPr="006B2E52">
        <w:rPr>
          <w:rFonts w:cs="Calibri"/>
          <w:sz w:val="24"/>
          <w:szCs w:val="24"/>
        </w:rPr>
        <w:t>Remont elewacji budynku zabytkowego w Toruniu przy ul. Kopernika 4 wraz odtworzeniem brakujących detali</w:t>
      </w:r>
      <w:r>
        <w:rPr>
          <w:rFonts w:cs="Calibri"/>
          <w:sz w:val="24"/>
          <w:szCs w:val="24"/>
        </w:rPr>
        <w:t>,</w:t>
      </w:r>
    </w:p>
    <w:p w14:paraId="3BD77954" w14:textId="77777777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 xml:space="preserve">stosownie do zakresu wykazywanych przez poszczególnych Wykonawców wspólnie ubiegających się o zamówienie warunków udziału określonych w SWZ, </w:t>
      </w:r>
      <w:bookmarkStart w:id="2" w:name="_Hlk56264433"/>
      <w:r w:rsidRPr="00490C86">
        <w:rPr>
          <w:rFonts w:asciiTheme="minorHAnsi" w:hAnsiTheme="minorHAnsi" w:cstheme="minorHAnsi"/>
          <w:sz w:val="24"/>
          <w:szCs w:val="24"/>
        </w:rPr>
        <w:t>dotyczących wykształcenia/kwalifikacji zawodowych/doświadczenia</w:t>
      </w:r>
      <w:r w:rsidRPr="00490C86">
        <w:rPr>
          <w:rFonts w:asciiTheme="minorHAnsi" w:hAnsiTheme="minorHAnsi" w:cstheme="minorHAnsi"/>
          <w:sz w:val="24"/>
          <w:szCs w:val="24"/>
          <w:vertAlign w:val="superscript"/>
        </w:rPr>
        <w:t>*</w:t>
      </w:r>
    </w:p>
    <w:bookmarkEnd w:id="2"/>
    <w:p w14:paraId="54565AF0" w14:textId="77777777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oświadczamy, że:</w:t>
      </w:r>
    </w:p>
    <w:p w14:paraId="0FEB97B6" w14:textId="483A7FD8" w:rsidR="00CD24BF" w:rsidRPr="00490C86" w:rsidRDefault="00CD24BF" w:rsidP="00CD24BF">
      <w:pPr>
        <w:numPr>
          <w:ilvl w:val="0"/>
          <w:numId w:val="6"/>
        </w:numPr>
        <w:spacing w:after="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………………………… (</w:t>
      </w:r>
      <w:r w:rsidRPr="00490C86">
        <w:rPr>
          <w:rFonts w:asciiTheme="minorHAnsi" w:hAnsiTheme="minorHAnsi" w:cstheme="minorHAnsi"/>
          <w:i/>
          <w:sz w:val="24"/>
          <w:szCs w:val="24"/>
        </w:rPr>
        <w:t>wskazać właściwego Wykonawcę spośród Wykonawców wspólnie ubiegających się o udzielenie zamówienia</w:t>
      </w:r>
      <w:r w:rsidRPr="00490C86">
        <w:rPr>
          <w:rFonts w:asciiTheme="minorHAnsi" w:hAnsiTheme="minorHAnsi" w:cstheme="minorHAnsi"/>
          <w:sz w:val="24"/>
          <w:szCs w:val="24"/>
        </w:rPr>
        <w:t>) wykazujący warunek udziału w postępowaniu dotyczący …………………(</w:t>
      </w:r>
      <w:r w:rsidRPr="00490C86">
        <w:rPr>
          <w:rFonts w:asciiTheme="minorHAnsi" w:hAnsiTheme="minorHAnsi" w:cstheme="minorHAnsi"/>
          <w:i/>
          <w:sz w:val="24"/>
          <w:szCs w:val="24"/>
        </w:rPr>
        <w:t>wskazać właściwy warunek z SWZ</w:t>
      </w:r>
      <w:r w:rsidRPr="00490C86">
        <w:rPr>
          <w:rFonts w:asciiTheme="minorHAnsi" w:hAnsiTheme="minorHAnsi" w:cstheme="minorHAnsi"/>
          <w:sz w:val="24"/>
          <w:szCs w:val="24"/>
        </w:rPr>
        <w:t xml:space="preserve">) wykona następujące </w:t>
      </w:r>
      <w:r w:rsidR="006B2E52">
        <w:rPr>
          <w:rFonts w:asciiTheme="minorHAnsi" w:hAnsiTheme="minorHAnsi" w:cstheme="minorHAnsi"/>
          <w:sz w:val="24"/>
          <w:szCs w:val="24"/>
        </w:rPr>
        <w:t>roboty</w:t>
      </w:r>
      <w:r w:rsidRPr="00490C86">
        <w:rPr>
          <w:rFonts w:asciiTheme="minorHAnsi" w:hAnsiTheme="minorHAnsi" w:cstheme="minorHAnsi"/>
          <w:sz w:val="24"/>
          <w:szCs w:val="24"/>
        </w:rPr>
        <w:t>: …………………………</w:t>
      </w:r>
    </w:p>
    <w:p w14:paraId="5C27D185" w14:textId="77777777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E9DC231" w14:textId="3BBFFB36" w:rsidR="00CD24BF" w:rsidRPr="00490C86" w:rsidRDefault="00CD24BF" w:rsidP="00CD24BF">
      <w:pPr>
        <w:numPr>
          <w:ilvl w:val="0"/>
          <w:numId w:val="6"/>
        </w:numPr>
        <w:spacing w:after="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………………………… (</w:t>
      </w:r>
      <w:r w:rsidRPr="00490C86">
        <w:rPr>
          <w:rFonts w:asciiTheme="minorHAnsi" w:hAnsiTheme="minorHAnsi" w:cstheme="minorHAnsi"/>
          <w:i/>
          <w:sz w:val="24"/>
          <w:szCs w:val="24"/>
        </w:rPr>
        <w:t>wskazać właściwego Wykonawcę spośród Wykonawców wspólnie ubiegających się o udzielenie zamówienia</w:t>
      </w:r>
      <w:r w:rsidRPr="00490C86">
        <w:rPr>
          <w:rFonts w:asciiTheme="minorHAnsi" w:hAnsiTheme="minorHAnsi" w:cstheme="minorHAnsi"/>
          <w:sz w:val="24"/>
          <w:szCs w:val="24"/>
        </w:rPr>
        <w:t>) wykazujący warunek udziału w postępowaniu dotyczący …………………(</w:t>
      </w:r>
      <w:r w:rsidRPr="00490C86">
        <w:rPr>
          <w:rFonts w:asciiTheme="minorHAnsi" w:hAnsiTheme="minorHAnsi" w:cstheme="minorHAnsi"/>
          <w:i/>
          <w:sz w:val="24"/>
          <w:szCs w:val="24"/>
        </w:rPr>
        <w:t>wskazać właściwy warunek z SWZ</w:t>
      </w:r>
      <w:r w:rsidRPr="00490C86">
        <w:rPr>
          <w:rFonts w:asciiTheme="minorHAnsi" w:hAnsiTheme="minorHAnsi" w:cstheme="minorHAnsi"/>
          <w:sz w:val="24"/>
          <w:szCs w:val="24"/>
        </w:rPr>
        <w:t xml:space="preserve">) wykona następujące </w:t>
      </w:r>
      <w:r w:rsidR="006B2E52">
        <w:rPr>
          <w:rFonts w:asciiTheme="minorHAnsi" w:hAnsiTheme="minorHAnsi" w:cstheme="minorHAnsi"/>
          <w:sz w:val="24"/>
          <w:szCs w:val="24"/>
        </w:rPr>
        <w:t>roboty</w:t>
      </w:r>
      <w:r w:rsidRPr="00490C86">
        <w:rPr>
          <w:rFonts w:asciiTheme="minorHAnsi" w:hAnsiTheme="minorHAnsi" w:cstheme="minorHAnsi"/>
          <w:sz w:val="24"/>
          <w:szCs w:val="24"/>
        </w:rPr>
        <w:t>: …………………………</w:t>
      </w:r>
    </w:p>
    <w:p w14:paraId="052FBAB4" w14:textId="77777777" w:rsidR="00CD24BF" w:rsidRPr="00490C86" w:rsidRDefault="00CD24BF" w:rsidP="00CD24B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31A4A42" w14:textId="77777777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490C86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Kwalifikowany podpis elektroniczny/podpis zaufany/podpis osobisty osoby/osób uprawnionej (</w:t>
      </w:r>
      <w:proofErr w:type="spellStart"/>
      <w:r w:rsidRPr="00490C86">
        <w:rPr>
          <w:rFonts w:asciiTheme="minorHAnsi" w:hAnsiTheme="minorHAnsi" w:cstheme="minorHAnsi"/>
          <w:sz w:val="24"/>
          <w:szCs w:val="24"/>
          <w:lang w:eastAsia="pl-PL"/>
        </w:rPr>
        <w:t>ych</w:t>
      </w:r>
      <w:proofErr w:type="spellEnd"/>
      <w:r w:rsidRPr="00490C86">
        <w:rPr>
          <w:rFonts w:asciiTheme="minorHAnsi" w:hAnsiTheme="minorHAnsi" w:cstheme="minorHAnsi"/>
          <w:sz w:val="24"/>
          <w:szCs w:val="24"/>
          <w:lang w:eastAsia="pl-PL"/>
        </w:rPr>
        <w:t>) do reprezentowania wykonawcy</w:t>
      </w:r>
    </w:p>
    <w:p w14:paraId="729F88A9" w14:textId="77777777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D4AAE8F" w14:textId="77777777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490C86">
        <w:rPr>
          <w:rFonts w:asciiTheme="minorHAnsi" w:hAnsiTheme="minorHAnsi" w:cstheme="minorHAnsi"/>
          <w:sz w:val="24"/>
          <w:szCs w:val="24"/>
          <w:lang w:eastAsia="pl-PL"/>
        </w:rPr>
        <w:t>* właściwe zaznaczyć</w:t>
      </w:r>
    </w:p>
    <w:p w14:paraId="651784D4" w14:textId="77777777" w:rsidR="000D702E" w:rsidRPr="00490C86" w:rsidRDefault="000D702E" w:rsidP="00CB1D7F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524FB3F9" w14:textId="77777777" w:rsidR="00CB1D7F" w:rsidRPr="00490C86" w:rsidRDefault="00CB1D7F" w:rsidP="00CB1D7F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………………………………</w:t>
      </w:r>
      <w:r w:rsidR="00387E9D" w:rsidRPr="00490C86">
        <w:rPr>
          <w:rFonts w:asciiTheme="minorHAnsi" w:hAnsiTheme="minorHAnsi" w:cstheme="minorHAnsi"/>
          <w:sz w:val="24"/>
          <w:szCs w:val="24"/>
        </w:rPr>
        <w:t>…………………………………………..</w:t>
      </w:r>
    </w:p>
    <w:p w14:paraId="56B83411" w14:textId="77777777" w:rsidR="00CB1D7F" w:rsidRPr="00490C86" w:rsidRDefault="00CB1D7F" w:rsidP="00CB1D7F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 xml:space="preserve"> (Nazwa i adres Wykonawcy</w:t>
      </w:r>
      <w:r w:rsidR="00A73E80" w:rsidRPr="00490C86">
        <w:rPr>
          <w:rFonts w:asciiTheme="minorHAnsi" w:hAnsiTheme="minorHAnsi" w:cstheme="minorHAnsi"/>
          <w:sz w:val="24"/>
          <w:szCs w:val="24"/>
        </w:rPr>
        <w:t xml:space="preserve"> wspólnie ubiegającego się o zamówienie</w:t>
      </w:r>
      <w:r w:rsidRPr="00490C86">
        <w:rPr>
          <w:rFonts w:asciiTheme="minorHAnsi" w:hAnsiTheme="minorHAnsi" w:cstheme="minorHAnsi"/>
          <w:sz w:val="24"/>
          <w:szCs w:val="24"/>
        </w:rPr>
        <w:t>)</w:t>
      </w:r>
    </w:p>
    <w:p w14:paraId="73B25D7E" w14:textId="77777777" w:rsidR="00387E9D" w:rsidRPr="00490C86" w:rsidRDefault="00387E9D" w:rsidP="00CB1D7F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1CB9AB81" w14:textId="77777777" w:rsidR="00387E9D" w:rsidRPr="00490C86" w:rsidRDefault="00387E9D" w:rsidP="00CB1D7F">
      <w:pPr>
        <w:pStyle w:val="Bezodstpw"/>
        <w:rPr>
          <w:rFonts w:asciiTheme="minorHAnsi" w:hAnsiTheme="minorHAnsi" w:cstheme="minorHAnsi"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i/>
          <w:iCs/>
          <w:sz w:val="24"/>
          <w:szCs w:val="24"/>
        </w:rPr>
        <w:t xml:space="preserve"> Wypełnić oddzielnie dla każdego wykonawcy wspólnie ubiegającego się o zamówienia</w:t>
      </w:r>
    </w:p>
    <w:p w14:paraId="19F529BD" w14:textId="77777777" w:rsidR="0032410B" w:rsidRPr="00490C86" w:rsidRDefault="0032410B" w:rsidP="00CB1D7F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6D4F0223" w14:textId="77777777" w:rsidR="0020013F" w:rsidRPr="00490C86" w:rsidRDefault="0020013F" w:rsidP="00387E9D">
      <w:pPr>
        <w:pStyle w:val="Tekstpodstawowy"/>
        <w:tabs>
          <w:tab w:val="left" w:pos="426"/>
        </w:tabs>
        <w:suppressAutoHyphens/>
        <w:spacing w:line="312" w:lineRule="auto"/>
        <w:jc w:val="center"/>
        <w:rPr>
          <w:rFonts w:asciiTheme="minorHAnsi" w:hAnsiTheme="minorHAnsi" w:cstheme="minorHAnsi"/>
        </w:rPr>
      </w:pPr>
      <w:r w:rsidRPr="00490C86">
        <w:rPr>
          <w:rFonts w:asciiTheme="minorHAnsi" w:hAnsiTheme="minorHAnsi" w:cstheme="minorHAnsi"/>
        </w:rPr>
        <w:t xml:space="preserve">                                                   </w:t>
      </w:r>
    </w:p>
    <w:p w14:paraId="0B11E7B0" w14:textId="77777777" w:rsidR="00B62F4B" w:rsidRPr="007D49BF" w:rsidRDefault="0020013F" w:rsidP="00A4074A">
      <w:pPr>
        <w:pStyle w:val="Bezodstpw"/>
        <w:jc w:val="right"/>
        <w:rPr>
          <w:rFonts w:ascii="Times New Roman" w:hAnsi="Times New Roman"/>
        </w:rPr>
      </w:pPr>
      <w:r w:rsidRPr="007D49BF">
        <w:rPr>
          <w:rFonts w:ascii="Times New Roman" w:hAnsi="Times New Roman"/>
        </w:rPr>
        <w:t xml:space="preserve"> </w:t>
      </w:r>
      <w:r w:rsidR="0035125E" w:rsidRPr="007D49BF">
        <w:rPr>
          <w:rFonts w:ascii="Times New Roman" w:hAnsi="Times New Roman"/>
        </w:rPr>
        <w:t xml:space="preserve">  </w:t>
      </w:r>
    </w:p>
    <w:sectPr w:rsidR="00B62F4B" w:rsidRPr="007D49BF" w:rsidSect="004660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C050E" w14:textId="77777777" w:rsidR="00D420E0" w:rsidRDefault="00D420E0" w:rsidP="0020013F">
      <w:pPr>
        <w:spacing w:after="0" w:line="240" w:lineRule="auto"/>
      </w:pPr>
      <w:r>
        <w:separator/>
      </w:r>
    </w:p>
  </w:endnote>
  <w:endnote w:type="continuationSeparator" w:id="0">
    <w:p w14:paraId="0BE0617B" w14:textId="77777777" w:rsidR="00D420E0" w:rsidRDefault="00D420E0" w:rsidP="0020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81732194"/>
      <w:docPartObj>
        <w:docPartGallery w:val="Page Numbers (Bottom of Page)"/>
        <w:docPartUnique/>
      </w:docPartObj>
    </w:sdtPr>
    <w:sdtEndPr/>
    <w:sdtContent>
      <w:p w14:paraId="6770F724" w14:textId="735A4272" w:rsidR="00071DDA" w:rsidRDefault="00071D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DC69EF" w14:textId="77777777" w:rsidR="0020013F" w:rsidRDefault="002001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FA6E2" w14:textId="77777777" w:rsidR="00D420E0" w:rsidRDefault="00D420E0" w:rsidP="0020013F">
      <w:pPr>
        <w:spacing w:after="0" w:line="240" w:lineRule="auto"/>
      </w:pPr>
      <w:r>
        <w:separator/>
      </w:r>
    </w:p>
  </w:footnote>
  <w:footnote w:type="continuationSeparator" w:id="0">
    <w:p w14:paraId="2DCDEAD0" w14:textId="77777777" w:rsidR="00D420E0" w:rsidRDefault="00D420E0" w:rsidP="0020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1091B" w14:textId="222CF50B" w:rsidR="000D702E" w:rsidRDefault="000D702E" w:rsidP="000D702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60E465CA"/>
    <w:lvl w:ilvl="0" w:tplc="81E25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DEA0AB4"/>
    <w:multiLevelType w:val="hybridMultilevel"/>
    <w:tmpl w:val="0556259E"/>
    <w:lvl w:ilvl="0" w:tplc="9F841B1C">
      <w:start w:val="1"/>
      <w:numFmt w:val="lowerLetter"/>
      <w:lvlText w:val="%1)"/>
      <w:lvlJc w:val="left"/>
      <w:pPr>
        <w:ind w:left="360" w:hanging="360"/>
      </w:pPr>
      <w:rPr>
        <w:b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57565109">
    <w:abstractNumId w:val="0"/>
  </w:num>
  <w:num w:numId="2" w16cid:durableId="2074232342">
    <w:abstractNumId w:val="1"/>
  </w:num>
  <w:num w:numId="3" w16cid:durableId="244653706">
    <w:abstractNumId w:val="5"/>
  </w:num>
  <w:num w:numId="4" w16cid:durableId="2130929349">
    <w:abstractNumId w:val="2"/>
  </w:num>
  <w:num w:numId="5" w16cid:durableId="1534343551">
    <w:abstractNumId w:val="4"/>
  </w:num>
  <w:num w:numId="6" w16cid:durableId="191265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D7F"/>
    <w:rsid w:val="000134B5"/>
    <w:rsid w:val="000712B6"/>
    <w:rsid w:val="00071DDA"/>
    <w:rsid w:val="000869C1"/>
    <w:rsid w:val="00090401"/>
    <w:rsid w:val="000D19BC"/>
    <w:rsid w:val="000D702E"/>
    <w:rsid w:val="000E5E3A"/>
    <w:rsid w:val="000E7351"/>
    <w:rsid w:val="00100EF1"/>
    <w:rsid w:val="00117A79"/>
    <w:rsid w:val="00131D39"/>
    <w:rsid w:val="00134C39"/>
    <w:rsid w:val="00186CE6"/>
    <w:rsid w:val="001A468E"/>
    <w:rsid w:val="001B6303"/>
    <w:rsid w:val="001C04D2"/>
    <w:rsid w:val="001C44D6"/>
    <w:rsid w:val="001D23C5"/>
    <w:rsid w:val="001D43E9"/>
    <w:rsid w:val="001F2E31"/>
    <w:rsid w:val="001F4A9D"/>
    <w:rsid w:val="0020013F"/>
    <w:rsid w:val="0020393E"/>
    <w:rsid w:val="00214B4D"/>
    <w:rsid w:val="0022287D"/>
    <w:rsid w:val="00242A8D"/>
    <w:rsid w:val="0027371C"/>
    <w:rsid w:val="0028447C"/>
    <w:rsid w:val="00285F21"/>
    <w:rsid w:val="002D1194"/>
    <w:rsid w:val="002D3CEB"/>
    <w:rsid w:val="003143FE"/>
    <w:rsid w:val="0032410B"/>
    <w:rsid w:val="00333326"/>
    <w:rsid w:val="003455EA"/>
    <w:rsid w:val="0035125E"/>
    <w:rsid w:val="00387E9D"/>
    <w:rsid w:val="00392839"/>
    <w:rsid w:val="003B2A6C"/>
    <w:rsid w:val="003D0444"/>
    <w:rsid w:val="003D78D2"/>
    <w:rsid w:val="003E498B"/>
    <w:rsid w:val="0041493E"/>
    <w:rsid w:val="004157B3"/>
    <w:rsid w:val="00416123"/>
    <w:rsid w:val="00417A8C"/>
    <w:rsid w:val="00434721"/>
    <w:rsid w:val="00434F9C"/>
    <w:rsid w:val="00451FF1"/>
    <w:rsid w:val="00452410"/>
    <w:rsid w:val="00462C1A"/>
    <w:rsid w:val="00466008"/>
    <w:rsid w:val="004708D9"/>
    <w:rsid w:val="00490C86"/>
    <w:rsid w:val="0049765D"/>
    <w:rsid w:val="004A65EB"/>
    <w:rsid w:val="004C496C"/>
    <w:rsid w:val="004D7807"/>
    <w:rsid w:val="004E37A7"/>
    <w:rsid w:val="004F5B89"/>
    <w:rsid w:val="0050065C"/>
    <w:rsid w:val="00517145"/>
    <w:rsid w:val="005523BC"/>
    <w:rsid w:val="005A48B8"/>
    <w:rsid w:val="005A628A"/>
    <w:rsid w:val="005C3324"/>
    <w:rsid w:val="005C381B"/>
    <w:rsid w:val="005E155F"/>
    <w:rsid w:val="005E191B"/>
    <w:rsid w:val="005E2C8F"/>
    <w:rsid w:val="005F027C"/>
    <w:rsid w:val="00606FA4"/>
    <w:rsid w:val="006101CF"/>
    <w:rsid w:val="0065164C"/>
    <w:rsid w:val="006B2E52"/>
    <w:rsid w:val="006B4324"/>
    <w:rsid w:val="006B4333"/>
    <w:rsid w:val="006C230F"/>
    <w:rsid w:val="006F3C15"/>
    <w:rsid w:val="006F64D3"/>
    <w:rsid w:val="00770D64"/>
    <w:rsid w:val="007C6E99"/>
    <w:rsid w:val="007D49BF"/>
    <w:rsid w:val="007F58BD"/>
    <w:rsid w:val="0081258E"/>
    <w:rsid w:val="00822FD6"/>
    <w:rsid w:val="00823B3E"/>
    <w:rsid w:val="00861DCF"/>
    <w:rsid w:val="008742AE"/>
    <w:rsid w:val="008B0146"/>
    <w:rsid w:val="008D7195"/>
    <w:rsid w:val="008F082F"/>
    <w:rsid w:val="008F287E"/>
    <w:rsid w:val="009004D0"/>
    <w:rsid w:val="00914D92"/>
    <w:rsid w:val="009214E5"/>
    <w:rsid w:val="009365EF"/>
    <w:rsid w:val="00944A16"/>
    <w:rsid w:val="009459A5"/>
    <w:rsid w:val="009553F3"/>
    <w:rsid w:val="00985324"/>
    <w:rsid w:val="009A13FB"/>
    <w:rsid w:val="009C32DC"/>
    <w:rsid w:val="009C3FBD"/>
    <w:rsid w:val="009E2CD7"/>
    <w:rsid w:val="009E6FB8"/>
    <w:rsid w:val="009E7B7D"/>
    <w:rsid w:val="00A37B1B"/>
    <w:rsid w:val="00A37DF3"/>
    <w:rsid w:val="00A4074A"/>
    <w:rsid w:val="00A70B4D"/>
    <w:rsid w:val="00A73E80"/>
    <w:rsid w:val="00A7778A"/>
    <w:rsid w:val="00A91225"/>
    <w:rsid w:val="00AE1E54"/>
    <w:rsid w:val="00B372FC"/>
    <w:rsid w:val="00B62F4B"/>
    <w:rsid w:val="00B6740D"/>
    <w:rsid w:val="00B95A9B"/>
    <w:rsid w:val="00BA210C"/>
    <w:rsid w:val="00BD1C4E"/>
    <w:rsid w:val="00BF1CFC"/>
    <w:rsid w:val="00BF7BFF"/>
    <w:rsid w:val="00C04AC7"/>
    <w:rsid w:val="00C56831"/>
    <w:rsid w:val="00C57309"/>
    <w:rsid w:val="00C611C2"/>
    <w:rsid w:val="00C756FA"/>
    <w:rsid w:val="00CA07AB"/>
    <w:rsid w:val="00CA1A8F"/>
    <w:rsid w:val="00CA2384"/>
    <w:rsid w:val="00CB1D7F"/>
    <w:rsid w:val="00CD24BF"/>
    <w:rsid w:val="00CF0DAF"/>
    <w:rsid w:val="00CF41C8"/>
    <w:rsid w:val="00D0083A"/>
    <w:rsid w:val="00D124BC"/>
    <w:rsid w:val="00D420E0"/>
    <w:rsid w:val="00D47CC1"/>
    <w:rsid w:val="00D73676"/>
    <w:rsid w:val="00D92C18"/>
    <w:rsid w:val="00DA1D1B"/>
    <w:rsid w:val="00DB2E6C"/>
    <w:rsid w:val="00DC3BD5"/>
    <w:rsid w:val="00DE1A03"/>
    <w:rsid w:val="00E03943"/>
    <w:rsid w:val="00E14C6C"/>
    <w:rsid w:val="00E27AAD"/>
    <w:rsid w:val="00E44882"/>
    <w:rsid w:val="00E44AA1"/>
    <w:rsid w:val="00E5304B"/>
    <w:rsid w:val="00E948A1"/>
    <w:rsid w:val="00E955AE"/>
    <w:rsid w:val="00E96A93"/>
    <w:rsid w:val="00ED1CDA"/>
    <w:rsid w:val="00F069BC"/>
    <w:rsid w:val="00F11D8D"/>
    <w:rsid w:val="00F37E52"/>
    <w:rsid w:val="00F56AE4"/>
    <w:rsid w:val="00F760F3"/>
    <w:rsid w:val="00F84DAF"/>
    <w:rsid w:val="00FB230E"/>
    <w:rsid w:val="00FC7090"/>
    <w:rsid w:val="00FF4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38383"/>
  <w15:docId w15:val="{2C075D0C-2AFA-4869-8428-93D4CDFF5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D7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D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D7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D7F"/>
    <w:rPr>
      <w:rFonts w:ascii="Cambria" w:eastAsia="Times New Roman" w:hAnsi="Cambria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CB1D7F"/>
    <w:pPr>
      <w:ind w:left="720"/>
      <w:contextualSpacing/>
    </w:pPr>
  </w:style>
  <w:style w:type="character" w:styleId="Hipercze">
    <w:name w:val="Hyperlink"/>
    <w:rsid w:val="00CB1D7F"/>
    <w:rPr>
      <w:color w:val="0000FF"/>
      <w:u w:val="single"/>
    </w:rPr>
  </w:style>
  <w:style w:type="character" w:customStyle="1" w:styleId="dane1">
    <w:name w:val="dane1"/>
    <w:rsid w:val="00CB1D7F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D7F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D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CB1D7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20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0013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13F"/>
    <w:rPr>
      <w:rFonts w:ascii="Calibri" w:eastAsia="Calibri" w:hAnsi="Calibri" w:cs="Times New Roman"/>
    </w:rPr>
  </w:style>
  <w:style w:type="paragraph" w:customStyle="1" w:styleId="Default">
    <w:name w:val="Default"/>
    <w:rsid w:val="00A37B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E1E5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1E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D1CD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7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Struzinski Michal</cp:lastModifiedBy>
  <cp:revision>41</cp:revision>
  <cp:lastPrinted>2016-12-01T09:59:00Z</cp:lastPrinted>
  <dcterms:created xsi:type="dcterms:W3CDTF">2020-10-12T14:46:00Z</dcterms:created>
  <dcterms:modified xsi:type="dcterms:W3CDTF">2024-04-21T18:36:00Z</dcterms:modified>
</cp:coreProperties>
</file>