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AF" w:rsidRPr="005D67B1" w:rsidRDefault="001A5BAF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0" w:name="_GoBack"/>
      <w:bookmarkEnd w:id="0"/>
    </w:p>
    <w:p w:rsidR="007B50F0" w:rsidRPr="007C0B9C" w:rsidRDefault="007B50F0" w:rsidP="007B50F0">
      <w:pPr>
        <w:pStyle w:val="Bezodstpw"/>
        <w:spacing w:line="276" w:lineRule="auto"/>
        <w:jc w:val="right"/>
        <w:rPr>
          <w:rFonts w:ascii="Arial" w:hAnsi="Arial" w:cs="Arial"/>
        </w:rPr>
      </w:pPr>
      <w:r w:rsidRPr="007C0B9C">
        <w:rPr>
          <w:rFonts w:ascii="Arial" w:hAnsi="Arial" w:cs="Arial"/>
        </w:rPr>
        <w:t xml:space="preserve">Załącznik nr </w:t>
      </w:r>
      <w:r w:rsidR="00552B15" w:rsidRPr="007C0B9C">
        <w:rPr>
          <w:rFonts w:ascii="Arial" w:hAnsi="Arial" w:cs="Arial"/>
        </w:rPr>
        <w:t>1</w:t>
      </w:r>
      <w:r w:rsidR="00185869" w:rsidRPr="007C0B9C">
        <w:rPr>
          <w:rFonts w:ascii="Arial" w:hAnsi="Arial" w:cs="Arial"/>
        </w:rPr>
        <w:t>0</w:t>
      </w:r>
      <w:r w:rsidRPr="007C0B9C">
        <w:rPr>
          <w:rFonts w:ascii="Arial" w:hAnsi="Arial" w:cs="Arial"/>
        </w:rPr>
        <w:t xml:space="preserve"> do SWZ</w:t>
      </w:r>
    </w:p>
    <w:p w:rsidR="007B50F0" w:rsidRPr="007C0B9C" w:rsidRDefault="007B50F0" w:rsidP="007B50F0">
      <w:pPr>
        <w:pStyle w:val="Bezodstpw"/>
        <w:spacing w:line="276" w:lineRule="auto"/>
        <w:rPr>
          <w:rFonts w:ascii="Arial" w:hAnsi="Arial" w:cs="Arial"/>
        </w:rPr>
      </w:pPr>
      <w:r w:rsidRPr="007C0B9C">
        <w:rPr>
          <w:rFonts w:ascii="Arial" w:hAnsi="Arial" w:cs="Arial"/>
        </w:rPr>
        <w:t>UMiG-ZP.271.2.</w:t>
      </w:r>
      <w:r w:rsidR="007F0D08">
        <w:rPr>
          <w:rFonts w:ascii="Arial" w:hAnsi="Arial" w:cs="Arial"/>
        </w:rPr>
        <w:t>15</w:t>
      </w:r>
      <w:r w:rsidRPr="007C0B9C">
        <w:rPr>
          <w:rFonts w:ascii="Arial" w:hAnsi="Arial" w:cs="Arial"/>
        </w:rPr>
        <w:t>.202</w:t>
      </w:r>
      <w:r w:rsidR="007F0D08">
        <w:rPr>
          <w:rFonts w:ascii="Arial" w:hAnsi="Arial" w:cs="Arial"/>
        </w:rPr>
        <w:t>4</w:t>
      </w:r>
    </w:p>
    <w:p w:rsidR="00997120" w:rsidRPr="007C0B9C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97120" w:rsidRPr="007C0B9C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7C0B9C" w:rsidRDefault="007B50F0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bookmarkStart w:id="1" w:name="_Hlk69285084"/>
      <w:r w:rsidRPr="007C0B9C">
        <w:rPr>
          <w:rFonts w:ascii="Arial" w:hAnsi="Arial" w:cs="Arial"/>
          <w:b/>
          <w:bCs/>
          <w:iCs/>
          <w:lang w:val="pl-PL"/>
        </w:rPr>
        <w:t>WYKAZ OSÓB</w:t>
      </w:r>
    </w:p>
    <w:bookmarkEnd w:id="1"/>
    <w:p w:rsidR="00CD029C" w:rsidRPr="007C0B9C" w:rsidRDefault="0083311C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r w:rsidRPr="007C0B9C">
        <w:rPr>
          <w:rFonts w:ascii="Arial" w:hAnsi="Arial" w:cs="Arial"/>
          <w:b/>
          <w:bCs/>
          <w:iCs/>
          <w:lang w:val="pl-PL"/>
        </w:rPr>
        <w:t>skierowanych przez Wykonawcę do realizacji</w:t>
      </w:r>
      <w:r w:rsidR="00CD029C" w:rsidRPr="007C0B9C">
        <w:rPr>
          <w:rFonts w:ascii="Arial" w:hAnsi="Arial" w:cs="Arial"/>
          <w:b/>
          <w:bCs/>
          <w:iCs/>
          <w:lang w:val="pl-PL"/>
        </w:rPr>
        <w:t xml:space="preserve"> zamówienia</w:t>
      </w:r>
      <w:r w:rsidRPr="007C0B9C">
        <w:rPr>
          <w:rFonts w:ascii="Arial" w:hAnsi="Arial" w:cs="Arial"/>
          <w:b/>
          <w:bCs/>
          <w:iCs/>
          <w:lang w:val="pl-PL"/>
        </w:rPr>
        <w:t xml:space="preserve">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7B50F0" w:rsidRPr="007C0B9C" w:rsidRDefault="007B50F0" w:rsidP="007B50F0">
      <w:pPr>
        <w:pStyle w:val="Bezodstpw"/>
        <w:spacing w:line="276" w:lineRule="auto"/>
        <w:rPr>
          <w:rFonts w:ascii="Arial" w:hAnsi="Arial" w:cs="Arial"/>
          <w:i/>
          <w:kern w:val="36"/>
          <w:lang w:val="pl-PL"/>
        </w:rPr>
      </w:pPr>
    </w:p>
    <w:p w:rsidR="00552B15" w:rsidRPr="005D67B1" w:rsidRDefault="00552B15" w:rsidP="00552B15">
      <w:pPr>
        <w:pStyle w:val="Bezodstpw"/>
        <w:spacing w:line="276" w:lineRule="auto"/>
        <w:rPr>
          <w:rFonts w:ascii="Arial" w:hAnsi="Arial" w:cs="Arial"/>
          <w:i/>
        </w:rPr>
      </w:pPr>
      <w:r w:rsidRPr="007C0B9C">
        <w:rPr>
          <w:rFonts w:ascii="Arial" w:hAnsi="Arial" w:cs="Arial"/>
          <w:i/>
          <w:lang w:val="pl-PL"/>
        </w:rPr>
        <w:t xml:space="preserve">Dotyczy postępowania: </w:t>
      </w:r>
      <w:r w:rsidR="007F0D08">
        <w:rPr>
          <w:rFonts w:ascii="Arial" w:hAnsi="Arial" w:cs="Arial"/>
          <w:b/>
          <w:bCs/>
          <w:i/>
        </w:rPr>
        <w:t>Przebudowa drogi gminnej Skępe - Huta</w:t>
      </w: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i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2" w:name="_Hlk69285119"/>
      <w:r w:rsidRPr="005D67B1">
        <w:rPr>
          <w:rFonts w:ascii="Arial" w:hAnsi="Arial" w:cs="Arial"/>
          <w:lang w:val="pl-PL"/>
        </w:rPr>
        <w:t>W celu zweryfikowania zdolności Wykonawcy do należytego wykonania udzielanego zamówienia na podstawie warunku udziału w postępowaniu w zakresie osób wskazanym w rozdziale</w:t>
      </w:r>
      <w:r w:rsidR="00552B15" w:rsidRPr="005D67B1">
        <w:t xml:space="preserve"> </w:t>
      </w:r>
      <w:r w:rsidR="00552B15" w:rsidRPr="005D67B1">
        <w:rPr>
          <w:rFonts w:ascii="Arial" w:hAnsi="Arial" w:cs="Arial"/>
          <w:lang w:val="pl-PL"/>
        </w:rPr>
        <w:t xml:space="preserve">VIII ust. 2 pkt 4 lit. </w:t>
      </w:r>
      <w:r w:rsidR="00185869">
        <w:rPr>
          <w:rFonts w:ascii="Arial" w:hAnsi="Arial" w:cs="Arial"/>
          <w:lang w:val="pl-PL"/>
        </w:rPr>
        <w:t>b</w:t>
      </w:r>
      <w:r w:rsidR="00552B15" w:rsidRPr="005D67B1">
        <w:rPr>
          <w:rFonts w:ascii="Arial" w:hAnsi="Arial" w:cs="Arial"/>
          <w:lang w:val="pl-PL"/>
        </w:rPr>
        <w:t xml:space="preserve"> SWZ, </w:t>
      </w:r>
      <w:r w:rsidRPr="005D67B1">
        <w:rPr>
          <w:rFonts w:ascii="Arial" w:hAnsi="Arial" w:cs="Arial"/>
          <w:lang w:val="pl-PL"/>
        </w:rPr>
        <w:t>które skieruję(-my) do wykonywania zamówienia, opisanego w niniejszym przetargu, przedstawiam(-y) poniższy wykaz osób</w:t>
      </w:r>
      <w:bookmarkEnd w:id="2"/>
      <w:r w:rsidRPr="005D67B1">
        <w:rPr>
          <w:rFonts w:ascii="Arial" w:hAnsi="Arial" w:cs="Arial"/>
          <w:lang w:val="pl-PL"/>
        </w:rPr>
        <w:t>:</w:t>
      </w:r>
    </w:p>
    <w:p w:rsidR="007407D1" w:rsidRPr="005D67B1" w:rsidRDefault="007407D1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3B2CC3" w:rsidRPr="005D67B1" w:rsidTr="0083311C">
        <w:tc>
          <w:tcPr>
            <w:tcW w:w="710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2409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Imię i</w:t>
            </w:r>
          </w:p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nazwisko</w:t>
            </w:r>
          </w:p>
        </w:tc>
        <w:tc>
          <w:tcPr>
            <w:tcW w:w="2268" w:type="dxa"/>
          </w:tcPr>
          <w:p w:rsidR="003B2CC3" w:rsidRPr="005D67B1" w:rsidRDefault="00EC7939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Stanowisko w</w:t>
            </w:r>
            <w:r w:rsidR="003B2CC3" w:rsidRPr="005D67B1">
              <w:rPr>
                <w:rFonts w:ascii="Arial" w:hAnsi="Arial" w:cs="Arial"/>
                <w:lang w:val="pl-PL"/>
              </w:rPr>
              <w:t xml:space="preserve"> realizacji zamówienia</w:t>
            </w:r>
            <w:r w:rsidR="007B50F0" w:rsidRPr="005D67B1">
              <w:rPr>
                <w:rFonts w:ascii="Arial" w:hAnsi="Arial" w:cs="Arial"/>
                <w:lang w:val="pl-PL"/>
              </w:rPr>
              <w:t xml:space="preserve"> i zakres wykonywanych czynności</w:t>
            </w:r>
          </w:p>
        </w:tc>
        <w:tc>
          <w:tcPr>
            <w:tcW w:w="1985" w:type="dxa"/>
          </w:tcPr>
          <w:p w:rsidR="003B2CC3" w:rsidRPr="005D67B1" w:rsidRDefault="007B50F0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Kwalifikacje zawodowe</w:t>
            </w:r>
            <w:r w:rsidR="003B2CC3" w:rsidRPr="005D67B1">
              <w:rPr>
                <w:rFonts w:ascii="Arial" w:hAnsi="Arial" w:cs="Arial"/>
                <w:lang w:val="pl-PL"/>
              </w:rPr>
              <w:t>/uprawnienia/</w:t>
            </w:r>
            <w:r w:rsidR="004455B9" w:rsidRPr="005D67B1">
              <w:rPr>
                <w:rFonts w:ascii="Arial" w:hAnsi="Arial" w:cs="Arial"/>
                <w:lang w:val="pl-PL"/>
              </w:rPr>
              <w:t>doświadczenie</w:t>
            </w:r>
          </w:p>
        </w:tc>
        <w:tc>
          <w:tcPr>
            <w:tcW w:w="2125" w:type="dxa"/>
          </w:tcPr>
          <w:p w:rsidR="003B2CC3" w:rsidRPr="005D67B1" w:rsidRDefault="0083311C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Informacja o podstawie do dysponowania osobą*</w:t>
            </w:r>
          </w:p>
        </w:tc>
      </w:tr>
      <w:tr w:rsidR="003B2CC3" w:rsidRPr="005D67B1" w:rsidTr="0083311C">
        <w:tc>
          <w:tcPr>
            <w:tcW w:w="710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2409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5D67B1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5D67B1" w:rsidTr="0083311C">
        <w:tc>
          <w:tcPr>
            <w:tcW w:w="710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2409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5D67B1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5D67B1" w:rsidTr="0083311C">
        <w:tc>
          <w:tcPr>
            <w:tcW w:w="710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2409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5D67B1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3B2CC3" w:rsidRPr="005D67B1" w:rsidTr="0083311C">
        <w:tc>
          <w:tcPr>
            <w:tcW w:w="710" w:type="dxa"/>
          </w:tcPr>
          <w:p w:rsidR="003B2CC3" w:rsidRPr="005D67B1" w:rsidRDefault="003B2CC3" w:rsidP="007B50F0">
            <w:pPr>
              <w:pStyle w:val="Bezodstpw"/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D67B1">
              <w:rPr>
                <w:rFonts w:ascii="Arial" w:hAnsi="Arial" w:cs="Arial"/>
                <w:lang w:val="pl-PL"/>
              </w:rPr>
              <w:t>4</w:t>
            </w:r>
          </w:p>
        </w:tc>
        <w:tc>
          <w:tcPr>
            <w:tcW w:w="2409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  <w:p w:rsidR="0083311C" w:rsidRPr="005D67B1" w:rsidRDefault="0083311C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268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198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125" w:type="dxa"/>
          </w:tcPr>
          <w:p w:rsidR="003B2CC3" w:rsidRPr="005D67B1" w:rsidRDefault="003B2CC3" w:rsidP="007B50F0">
            <w:pPr>
              <w:pStyle w:val="Bezodstpw"/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</w:tbl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5D67B1" w:rsidRDefault="00CD029C" w:rsidP="007B50F0">
      <w:pPr>
        <w:pStyle w:val="Bezodstpw"/>
        <w:spacing w:line="276" w:lineRule="auto"/>
        <w:rPr>
          <w:rFonts w:ascii="Arial" w:hAnsi="Arial" w:cs="Arial"/>
          <w:i/>
          <w:lang w:val="pl-PL" w:eastAsia="pl-PL"/>
        </w:rPr>
      </w:pPr>
      <w:bookmarkStart w:id="3" w:name="_Hlk69285161"/>
      <w:r w:rsidRPr="005D67B1">
        <w:rPr>
          <w:rFonts w:ascii="Arial" w:hAnsi="Arial" w:cs="Arial"/>
          <w:lang w:val="pl-PL"/>
        </w:rPr>
        <w:t>*)</w:t>
      </w:r>
      <w:r w:rsidRPr="005D67B1">
        <w:rPr>
          <w:rFonts w:ascii="Arial" w:hAnsi="Arial" w:cs="Arial"/>
          <w:i/>
          <w:lang w:val="pl-PL"/>
        </w:rPr>
        <w:t xml:space="preserve"> podać rodzaj umowy, inną formę zapewniającą udział w realizacji zamówienia</w:t>
      </w:r>
      <w:r w:rsidRPr="005D67B1">
        <w:rPr>
          <w:rFonts w:ascii="Arial" w:hAnsi="Arial" w:cs="Arial"/>
          <w:i/>
          <w:lang w:val="pl-PL" w:eastAsia="pl-PL"/>
        </w:rPr>
        <w:t xml:space="preserve"> lub oświadczenie o możliwości oddania do dyspozycji zasobów niezbędnych do realizacji zamówienia zgodnie z </w:t>
      </w:r>
      <w:r w:rsidR="004455B9" w:rsidRPr="005D67B1">
        <w:rPr>
          <w:rFonts w:ascii="Arial" w:hAnsi="Arial" w:cs="Arial"/>
          <w:i/>
          <w:lang w:val="pl-PL" w:eastAsia="pl-PL"/>
        </w:rPr>
        <w:t>a</w:t>
      </w:r>
      <w:r w:rsidRPr="005D67B1">
        <w:rPr>
          <w:rFonts w:ascii="Arial" w:hAnsi="Arial" w:cs="Arial"/>
          <w:i/>
          <w:lang w:val="pl-PL" w:eastAsia="pl-PL"/>
        </w:rPr>
        <w:t xml:space="preserve">rt. </w:t>
      </w:r>
      <w:r w:rsidR="0022580B" w:rsidRPr="005D67B1">
        <w:rPr>
          <w:rFonts w:ascii="Arial" w:hAnsi="Arial" w:cs="Arial"/>
          <w:i/>
          <w:lang w:val="pl-PL" w:eastAsia="pl-PL"/>
        </w:rPr>
        <w:t>118</w:t>
      </w:r>
      <w:r w:rsidRPr="005D67B1">
        <w:rPr>
          <w:rFonts w:ascii="Arial" w:hAnsi="Arial" w:cs="Arial"/>
          <w:i/>
          <w:lang w:val="pl-PL" w:eastAsia="pl-PL"/>
        </w:rPr>
        <w:t xml:space="preserve"> ustawy z dnia </w:t>
      </w:r>
      <w:r w:rsidR="0022580B" w:rsidRPr="005D67B1">
        <w:rPr>
          <w:rFonts w:ascii="Arial" w:hAnsi="Arial" w:cs="Arial"/>
          <w:i/>
          <w:lang w:val="pl-PL" w:eastAsia="pl-PL"/>
        </w:rPr>
        <w:t>11 września 2019 r</w:t>
      </w:r>
      <w:r w:rsidRPr="005D67B1">
        <w:rPr>
          <w:rFonts w:ascii="Arial" w:hAnsi="Arial" w:cs="Arial"/>
          <w:i/>
          <w:lang w:val="pl-PL" w:eastAsia="pl-PL"/>
        </w:rPr>
        <w:t>. Prawo zamówień publicznych</w:t>
      </w:r>
    </w:p>
    <w:bookmarkEnd w:id="3"/>
    <w:p w:rsidR="00997120" w:rsidRPr="005D67B1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  <w:r w:rsidRPr="005D67B1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</w:p>
    <w:p w:rsidR="006C6BA9" w:rsidRPr="005D67B1" w:rsidRDefault="006C6BA9" w:rsidP="006C6BA9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D67B1">
        <w:rPr>
          <w:rFonts w:ascii="Arial" w:hAnsi="Arial" w:cs="Arial"/>
          <w:sz w:val="21"/>
          <w:szCs w:val="21"/>
        </w:rPr>
        <w:t>…………………………………….</w:t>
      </w:r>
    </w:p>
    <w:p w:rsidR="006C6BA9" w:rsidRPr="005D67B1" w:rsidRDefault="006C6BA9" w:rsidP="006C6BA9">
      <w:pPr>
        <w:jc w:val="both"/>
        <w:rPr>
          <w:rFonts w:ascii="Arial" w:hAnsi="Arial" w:cs="Arial"/>
          <w:i/>
          <w:sz w:val="16"/>
          <w:szCs w:val="16"/>
        </w:rPr>
      </w:pP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i/>
          <w:sz w:val="21"/>
          <w:szCs w:val="21"/>
        </w:rPr>
        <w:tab/>
      </w:r>
      <w:r w:rsidRPr="005D67B1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6C6BA9" w:rsidRPr="005D67B1" w:rsidRDefault="006C6BA9" w:rsidP="006C6BA9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5D67B1">
        <w:rPr>
          <w:rFonts w:ascii="Arial" w:hAnsi="Arial" w:cs="Arial"/>
          <w:i/>
          <w:sz w:val="16"/>
          <w:szCs w:val="16"/>
        </w:rPr>
        <w:t>zaufany lub podpis osobisty</w:t>
      </w:r>
    </w:p>
    <w:p w:rsidR="00997120" w:rsidRPr="005D67B1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53421" w:rsidRPr="005D67B1" w:rsidRDefault="00653421" w:rsidP="007B50F0">
      <w:pPr>
        <w:pStyle w:val="Bezodstpw"/>
        <w:spacing w:line="276" w:lineRule="auto"/>
        <w:rPr>
          <w:rFonts w:ascii="Arial" w:hAnsi="Arial" w:cs="Arial"/>
        </w:rPr>
      </w:pPr>
    </w:p>
    <w:sectPr w:rsidR="00653421" w:rsidRPr="005D67B1" w:rsidSect="001A5BA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1194D"/>
    <w:rsid w:val="000707B0"/>
    <w:rsid w:val="00113B83"/>
    <w:rsid w:val="00134672"/>
    <w:rsid w:val="00162028"/>
    <w:rsid w:val="00185869"/>
    <w:rsid w:val="001A5BAF"/>
    <w:rsid w:val="001D4827"/>
    <w:rsid w:val="0022580B"/>
    <w:rsid w:val="002337AD"/>
    <w:rsid w:val="002536E6"/>
    <w:rsid w:val="00256CC1"/>
    <w:rsid w:val="00274B38"/>
    <w:rsid w:val="002F5EAE"/>
    <w:rsid w:val="00312B1A"/>
    <w:rsid w:val="003254C2"/>
    <w:rsid w:val="00352F9C"/>
    <w:rsid w:val="00366509"/>
    <w:rsid w:val="003B2CC3"/>
    <w:rsid w:val="003C6160"/>
    <w:rsid w:val="003F2040"/>
    <w:rsid w:val="004455B9"/>
    <w:rsid w:val="004B0C15"/>
    <w:rsid w:val="004C254B"/>
    <w:rsid w:val="0050573C"/>
    <w:rsid w:val="005425E1"/>
    <w:rsid w:val="00552B15"/>
    <w:rsid w:val="005968FF"/>
    <w:rsid w:val="005A4CD0"/>
    <w:rsid w:val="005D67B1"/>
    <w:rsid w:val="00653421"/>
    <w:rsid w:val="0065398F"/>
    <w:rsid w:val="0068193B"/>
    <w:rsid w:val="006917BA"/>
    <w:rsid w:val="0069574E"/>
    <w:rsid w:val="006B0E0E"/>
    <w:rsid w:val="006B1A09"/>
    <w:rsid w:val="006C6BA9"/>
    <w:rsid w:val="0071316D"/>
    <w:rsid w:val="007407D1"/>
    <w:rsid w:val="007779FB"/>
    <w:rsid w:val="007B50F0"/>
    <w:rsid w:val="007C0B9C"/>
    <w:rsid w:val="007C3DC6"/>
    <w:rsid w:val="007F0D08"/>
    <w:rsid w:val="007F62F9"/>
    <w:rsid w:val="00813868"/>
    <w:rsid w:val="0083311C"/>
    <w:rsid w:val="00843F2D"/>
    <w:rsid w:val="00855045"/>
    <w:rsid w:val="008A1721"/>
    <w:rsid w:val="008A350F"/>
    <w:rsid w:val="00902346"/>
    <w:rsid w:val="009044F1"/>
    <w:rsid w:val="00951D01"/>
    <w:rsid w:val="00997120"/>
    <w:rsid w:val="009C21A5"/>
    <w:rsid w:val="009C6904"/>
    <w:rsid w:val="009D18F8"/>
    <w:rsid w:val="00A217DC"/>
    <w:rsid w:val="00A232D6"/>
    <w:rsid w:val="00A345E9"/>
    <w:rsid w:val="00A51004"/>
    <w:rsid w:val="00B03AF0"/>
    <w:rsid w:val="00B052C7"/>
    <w:rsid w:val="00B34F1A"/>
    <w:rsid w:val="00B424F8"/>
    <w:rsid w:val="00B77BA0"/>
    <w:rsid w:val="00B9500F"/>
    <w:rsid w:val="00B96D19"/>
    <w:rsid w:val="00BA7691"/>
    <w:rsid w:val="00C0066C"/>
    <w:rsid w:val="00C07CA2"/>
    <w:rsid w:val="00C92E5B"/>
    <w:rsid w:val="00CC1C97"/>
    <w:rsid w:val="00CD029C"/>
    <w:rsid w:val="00D015C6"/>
    <w:rsid w:val="00D76B13"/>
    <w:rsid w:val="00D926C0"/>
    <w:rsid w:val="00DD2EEA"/>
    <w:rsid w:val="00E41395"/>
    <w:rsid w:val="00E52A2C"/>
    <w:rsid w:val="00E842C3"/>
    <w:rsid w:val="00EC7939"/>
    <w:rsid w:val="00F2401F"/>
    <w:rsid w:val="00F65502"/>
    <w:rsid w:val="00FB2960"/>
    <w:rsid w:val="00F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1431</Characters>
  <Application>Microsoft Office Word</Application>
  <DocSecurity>0</DocSecurity>
  <Lines>11</Lines>
  <Paragraphs>3</Paragraphs>
  <ScaleCrop>false</ScaleCrop>
  <Company>Urząd Miejski w Lipnie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2</cp:revision>
  <cp:lastPrinted>2017-01-23T11:41:00Z</cp:lastPrinted>
  <dcterms:created xsi:type="dcterms:W3CDTF">2024-09-18T10:50:00Z</dcterms:created>
  <dcterms:modified xsi:type="dcterms:W3CDTF">2024-09-18T10:50:00Z</dcterms:modified>
</cp:coreProperties>
</file>