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285" w14:textId="36BC6856" w:rsidR="00926F59" w:rsidRPr="003E4B8D" w:rsidRDefault="00E86F92" w:rsidP="00EB53BF">
      <w:pPr>
        <w:pStyle w:val="Nagwek2"/>
        <w:jc w:val="right"/>
        <w:rPr>
          <w:rFonts w:ascii="Times New Roman" w:hAnsi="Times New Roman" w:cs="Times New Roman"/>
          <w:b/>
          <w:color w:val="auto"/>
        </w:rPr>
      </w:pPr>
      <w:r w:rsidRPr="003E4B8D">
        <w:rPr>
          <w:rFonts w:ascii="Times New Roman" w:hAnsi="Times New Roman" w:cs="Times New Roman"/>
          <w:b/>
          <w:color w:val="auto"/>
          <w:sz w:val="22"/>
        </w:rPr>
        <w:t xml:space="preserve">Załącznik nr </w:t>
      </w:r>
      <w:r w:rsidR="00D066C3">
        <w:rPr>
          <w:rFonts w:ascii="Times New Roman" w:hAnsi="Times New Roman" w:cs="Times New Roman"/>
          <w:b/>
          <w:color w:val="auto"/>
          <w:sz w:val="22"/>
        </w:rPr>
        <w:t>4</w:t>
      </w:r>
      <w:bookmarkStart w:id="0" w:name="_GoBack"/>
      <w:bookmarkEnd w:id="0"/>
      <w:r w:rsidR="00C304AB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3E4B8D">
        <w:rPr>
          <w:rFonts w:ascii="Times New Roman" w:hAnsi="Times New Roman" w:cs="Times New Roman"/>
          <w:b/>
          <w:color w:val="auto"/>
          <w:sz w:val="22"/>
        </w:rPr>
        <w:t xml:space="preserve">do SWZ </w:t>
      </w:r>
    </w:p>
    <w:p w14:paraId="00000286" w14:textId="77777777" w:rsidR="00926F59" w:rsidRDefault="00926F59">
      <w:pPr>
        <w:jc w:val="right"/>
        <w:rPr>
          <w:b/>
          <w:sz w:val="22"/>
          <w:szCs w:val="22"/>
        </w:rPr>
      </w:pPr>
    </w:p>
    <w:p w14:paraId="00000287" w14:textId="77777777" w:rsidR="00926F59" w:rsidRDefault="00E86F92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......................................., dn. ..........................</w:t>
      </w:r>
    </w:p>
    <w:p w14:paraId="00000288" w14:textId="77777777" w:rsidR="00926F59" w:rsidRDefault="00926F59">
      <w:pPr>
        <w:jc w:val="right"/>
        <w:rPr>
          <w:b/>
          <w:sz w:val="22"/>
          <w:szCs w:val="22"/>
        </w:rPr>
      </w:pPr>
    </w:p>
    <w:p w14:paraId="00000289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Pełna nazwa firmy: ……………………</w:t>
      </w:r>
    </w:p>
    <w:p w14:paraId="0000028A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Adres firmy: …………………………...</w:t>
      </w:r>
    </w:p>
    <w:p w14:paraId="0000028B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(kod, miasto, ulica, numer domu)</w:t>
      </w:r>
    </w:p>
    <w:p w14:paraId="0000028C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Województwo i powiat: ..........................</w:t>
      </w:r>
    </w:p>
    <w:p w14:paraId="0000028D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Nr tel. ......................................................</w:t>
      </w:r>
    </w:p>
    <w:p w14:paraId="0000028E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Adres e – mail .........................................</w:t>
      </w:r>
    </w:p>
    <w:p w14:paraId="0000028F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Strona www. ............................................</w:t>
      </w:r>
    </w:p>
    <w:p w14:paraId="00000290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NIP: ..........................................................</w:t>
      </w:r>
    </w:p>
    <w:p w14:paraId="00000291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REGON: ...................................................</w:t>
      </w:r>
    </w:p>
    <w:p w14:paraId="00000292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Nazwa banku i nr oddziału .............................................................</w:t>
      </w:r>
    </w:p>
    <w:p w14:paraId="00000293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Nr rachunku bankowego (26 cyfrowy w standardzie NRB): </w:t>
      </w:r>
    </w:p>
    <w:p w14:paraId="00000294" w14:textId="77777777" w:rsidR="00926F59" w:rsidRDefault="00E86F92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............................................................................................................</w:t>
      </w:r>
    </w:p>
    <w:p w14:paraId="430A53DC" w14:textId="77777777" w:rsidR="001F21C4" w:rsidRDefault="001F21C4" w:rsidP="001F21C4">
      <w:pPr>
        <w:tabs>
          <w:tab w:val="left" w:pos="4253"/>
        </w:tabs>
        <w:suppressAutoHyphens/>
        <w:autoSpaceDE w:val="0"/>
        <w:jc w:val="right"/>
        <w:rPr>
          <w:b/>
          <w:lang w:eastAsia="ar-SA"/>
        </w:rPr>
      </w:pPr>
    </w:p>
    <w:p w14:paraId="44BA6796" w14:textId="46C307AD" w:rsidR="001F21C4" w:rsidRPr="00A22F8F" w:rsidRDefault="001F21C4" w:rsidP="001F21C4">
      <w:pPr>
        <w:tabs>
          <w:tab w:val="left" w:pos="4253"/>
        </w:tabs>
        <w:suppressAutoHyphens/>
        <w:autoSpaceDE w:val="0"/>
        <w:jc w:val="right"/>
        <w:rPr>
          <w:b/>
          <w:lang w:eastAsia="ar-SA"/>
        </w:rPr>
      </w:pPr>
      <w:r w:rsidRPr="00A22F8F">
        <w:rPr>
          <w:b/>
          <w:lang w:eastAsia="ar-SA"/>
        </w:rPr>
        <w:t xml:space="preserve">Centrum Kształcenia i Wychowania </w:t>
      </w:r>
    </w:p>
    <w:p w14:paraId="3E24C3E7" w14:textId="77777777" w:rsidR="001F21C4" w:rsidRPr="00A22F8F" w:rsidRDefault="001F21C4" w:rsidP="001F21C4">
      <w:pPr>
        <w:tabs>
          <w:tab w:val="left" w:pos="4253"/>
        </w:tabs>
        <w:suppressAutoHyphens/>
        <w:autoSpaceDE w:val="0"/>
        <w:ind w:left="284"/>
        <w:jc w:val="right"/>
        <w:rPr>
          <w:b/>
          <w:lang w:eastAsia="ar-SA"/>
        </w:rPr>
      </w:pPr>
      <w:r w:rsidRPr="00A22F8F">
        <w:rPr>
          <w:b/>
          <w:lang w:eastAsia="ar-SA"/>
        </w:rPr>
        <w:tab/>
        <w:t>Ochotniczych Hufców Pracy w Oleśnicy</w:t>
      </w:r>
    </w:p>
    <w:p w14:paraId="00000297" w14:textId="7222C2F1" w:rsidR="00926F59" w:rsidRDefault="001F21C4" w:rsidP="001F21C4">
      <w:pPr>
        <w:spacing w:after="120" w:line="264" w:lineRule="auto"/>
        <w:jc w:val="right"/>
        <w:rPr>
          <w:rFonts w:eastAsia="Arial"/>
          <w:b/>
          <w:color w:val="000000"/>
          <w:lang w:eastAsia="ar-SA"/>
        </w:rPr>
      </w:pPr>
      <w:r w:rsidRPr="00A22F8F">
        <w:rPr>
          <w:b/>
          <w:lang w:eastAsia="ar-SA"/>
        </w:rPr>
        <w:tab/>
      </w:r>
      <w:r w:rsidRPr="00A22F8F">
        <w:rPr>
          <w:rFonts w:eastAsia="Arial"/>
          <w:b/>
          <w:color w:val="000000"/>
          <w:lang w:eastAsia="ar-SA"/>
        </w:rPr>
        <w:t>ul. Zamkowa 4, 56-400 Oleśnica</w:t>
      </w:r>
    </w:p>
    <w:p w14:paraId="3A9D7CA1" w14:textId="77777777" w:rsidR="001F21C4" w:rsidRDefault="001F21C4" w:rsidP="001F21C4">
      <w:pPr>
        <w:spacing w:after="120" w:line="264" w:lineRule="auto"/>
        <w:jc w:val="right"/>
        <w:rPr>
          <w:b/>
          <w:sz w:val="22"/>
          <w:szCs w:val="22"/>
        </w:rPr>
      </w:pPr>
    </w:p>
    <w:p w14:paraId="00000298" w14:textId="77777777" w:rsidR="00926F59" w:rsidRDefault="00E86F92">
      <w:pPr>
        <w:shd w:val="clear" w:color="auto" w:fill="D9E2F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WYKONAWCY O SPEŁNIANIU WARUNKÓW UDZIAŁU W POSTĘPOWANIU I BRAKU PODSTAW WYKLUCZENIA </w:t>
      </w:r>
    </w:p>
    <w:p w14:paraId="00000299" w14:textId="77777777" w:rsidR="00926F59" w:rsidRDefault="00926F59">
      <w:pPr>
        <w:spacing w:after="120" w:line="264" w:lineRule="auto"/>
        <w:rPr>
          <w:b/>
          <w:sz w:val="22"/>
          <w:szCs w:val="22"/>
        </w:rPr>
      </w:pPr>
    </w:p>
    <w:p w14:paraId="0000029A" w14:textId="77777777" w:rsidR="00926F59" w:rsidRDefault="00E86F92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Aktualne na dzień składania ofert oświadczenie o niepodleganiu wykluczeniu oraz spełnianiu warunków udziału w postepowaniu, składane na podstawie </w:t>
      </w:r>
      <w:r>
        <w:rPr>
          <w:b/>
          <w:sz w:val="22"/>
          <w:szCs w:val="22"/>
        </w:rPr>
        <w:t>art. 125 ust. 1 ustawy</w:t>
      </w:r>
      <w:r>
        <w:rPr>
          <w:sz w:val="22"/>
          <w:szCs w:val="22"/>
        </w:rPr>
        <w:t xml:space="preserve"> z dnia 11 września 2019 r. Prawo zamówień publicznych. </w:t>
      </w:r>
    </w:p>
    <w:p w14:paraId="1532B9F2" w14:textId="55C72E67" w:rsidR="001B2674" w:rsidRPr="001B2674" w:rsidRDefault="00E86F92" w:rsidP="00DB57B0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Przystępując do postępowania na: </w:t>
      </w:r>
      <w:r w:rsidR="009A1360">
        <w:rPr>
          <w:b/>
          <w:sz w:val="22"/>
          <w:szCs w:val="22"/>
        </w:rPr>
        <w:t>„</w:t>
      </w:r>
      <w:r w:rsidR="00D37C43">
        <w:rPr>
          <w:b/>
          <w:sz w:val="22"/>
          <w:szCs w:val="22"/>
        </w:rPr>
        <w:t>O</w:t>
      </w:r>
      <w:r w:rsidR="00CF3292" w:rsidRPr="00CF3292">
        <w:rPr>
          <w:b/>
          <w:sz w:val="22"/>
          <w:szCs w:val="22"/>
        </w:rPr>
        <w:t>bsługa recepcji z usługami ochrony osób i mieni w Centrum Kształcenia i Wychowania OHP w Oleśnicy</w:t>
      </w:r>
      <w:r w:rsidR="001B2674">
        <w:rPr>
          <w:b/>
          <w:sz w:val="22"/>
          <w:szCs w:val="22"/>
        </w:rPr>
        <w:t>”</w:t>
      </w:r>
    </w:p>
    <w:p w14:paraId="0000029C" w14:textId="77777777" w:rsidR="00926F59" w:rsidRDefault="00E86F92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>Ja (my) niżej podpisany(ni)……………………………………………………………………..</w:t>
      </w:r>
    </w:p>
    <w:p w14:paraId="0000029D" w14:textId="77777777" w:rsidR="00926F59" w:rsidRDefault="00E86F92">
      <w:pPr>
        <w:spacing w:before="120"/>
        <w:ind w:right="6"/>
        <w:rPr>
          <w:sz w:val="22"/>
          <w:szCs w:val="22"/>
        </w:rPr>
      </w:pPr>
      <w:r>
        <w:rPr>
          <w:sz w:val="22"/>
          <w:szCs w:val="22"/>
        </w:rPr>
        <w:t>Działając w imieniu i na rzecz:……………………………………………….………………….</w:t>
      </w:r>
    </w:p>
    <w:p w14:paraId="0000029E" w14:textId="77777777" w:rsidR="00926F59" w:rsidRDefault="00E86F92">
      <w:pPr>
        <w:jc w:val="center"/>
        <w:rPr>
          <w:i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0000029F" w14:textId="77777777" w:rsidR="00926F59" w:rsidRDefault="00926F59">
      <w:pPr>
        <w:jc w:val="center"/>
        <w:rPr>
          <w:i/>
          <w:sz w:val="22"/>
          <w:szCs w:val="22"/>
        </w:rPr>
      </w:pPr>
    </w:p>
    <w:p w14:paraId="000002A0" w14:textId="77777777" w:rsidR="00926F59" w:rsidRDefault="00E86F92">
      <w:pPr>
        <w:shd w:val="clear" w:color="auto" w:fill="D9E2F3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OŚWIADCZENIE O SPEŁNIENIU WARUNKÓW UDZIAŁU W POSTĘPOWANIU</w:t>
      </w:r>
    </w:p>
    <w:p w14:paraId="000002A1" w14:textId="23A5E1F4" w:rsidR="00926F59" w:rsidRDefault="00E86F92">
      <w:pPr>
        <w:rPr>
          <w:sz w:val="22"/>
          <w:szCs w:val="22"/>
        </w:rPr>
      </w:pPr>
      <w:r>
        <w:rPr>
          <w:sz w:val="22"/>
          <w:szCs w:val="22"/>
        </w:rPr>
        <w:t xml:space="preserve">Oświadczam, że na dzień składania ofert </w:t>
      </w:r>
      <w:r>
        <w:rPr>
          <w:b/>
          <w:sz w:val="22"/>
          <w:szCs w:val="22"/>
        </w:rPr>
        <w:t>spełniam</w:t>
      </w:r>
      <w:r>
        <w:rPr>
          <w:sz w:val="22"/>
          <w:szCs w:val="22"/>
        </w:rPr>
        <w:t xml:space="preserve"> warunki udziału w postępowaniu określone </w:t>
      </w:r>
      <w:r w:rsidR="00CE5583">
        <w:rPr>
          <w:sz w:val="22"/>
          <w:szCs w:val="22"/>
        </w:rPr>
        <w:br/>
      </w:r>
      <w:r>
        <w:rPr>
          <w:sz w:val="22"/>
          <w:szCs w:val="22"/>
        </w:rPr>
        <w:t>przez Zamawiającego w specyfikacji warunków zamówienia i ogłoszeniu o zamówieniu.</w:t>
      </w:r>
    </w:p>
    <w:p w14:paraId="000002A2" w14:textId="1F56A030" w:rsidR="00926F59" w:rsidRDefault="00926F59">
      <w:pPr>
        <w:jc w:val="center"/>
        <w:rPr>
          <w:i/>
          <w:sz w:val="22"/>
          <w:szCs w:val="22"/>
        </w:rPr>
      </w:pPr>
    </w:p>
    <w:p w14:paraId="594C153F" w14:textId="77777777" w:rsidR="00D02A44" w:rsidRDefault="00D02A44">
      <w:pPr>
        <w:jc w:val="center"/>
        <w:rPr>
          <w:i/>
          <w:sz w:val="22"/>
          <w:szCs w:val="22"/>
        </w:rPr>
      </w:pPr>
    </w:p>
    <w:p w14:paraId="000002A3" w14:textId="77777777" w:rsidR="00926F59" w:rsidRDefault="00E86F92">
      <w:pPr>
        <w:shd w:val="clear" w:color="auto" w:fill="D9E2F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O BRAKU PODSTAW DO WYKLUCZENIA Z POSTĘPOWANIA</w:t>
      </w:r>
    </w:p>
    <w:p w14:paraId="000002A4" w14:textId="105B119E" w:rsidR="00926F59" w:rsidRDefault="00E86F92">
      <w:pPr>
        <w:spacing w:after="120"/>
        <w:rPr>
          <w:sz w:val="22"/>
          <w:szCs w:val="22"/>
        </w:rPr>
      </w:pPr>
      <w:r>
        <w:rPr>
          <w:sz w:val="22"/>
          <w:szCs w:val="22"/>
        </w:rPr>
        <w:t>Oświadczam, że na dzień składania ofert:</w:t>
      </w:r>
    </w:p>
    <w:p w14:paraId="10BF8B7B" w14:textId="77777777" w:rsidR="00D02A44" w:rsidRDefault="00D02A44">
      <w:pPr>
        <w:spacing w:after="120"/>
        <w:rPr>
          <w:sz w:val="22"/>
          <w:szCs w:val="22"/>
        </w:rPr>
      </w:pPr>
    </w:p>
    <w:p w14:paraId="000002A6" w14:textId="6A1684D0" w:rsidR="00926F59" w:rsidRDefault="00E86F92" w:rsidP="00D02A44">
      <w:pPr>
        <w:numPr>
          <w:ilvl w:val="0"/>
          <w:numId w:val="17"/>
        </w:numPr>
        <w:spacing w:after="120" w:line="276" w:lineRule="auto"/>
        <w:ind w:left="426"/>
        <w:rPr>
          <w:sz w:val="22"/>
          <w:szCs w:val="22"/>
        </w:rPr>
      </w:pPr>
      <w:r>
        <w:rPr>
          <w:b/>
          <w:sz w:val="22"/>
          <w:szCs w:val="22"/>
        </w:rPr>
        <w:t>podlegam / nie podlegam</w:t>
      </w:r>
      <w:r>
        <w:rPr>
          <w:sz w:val="22"/>
          <w:szCs w:val="22"/>
        </w:rPr>
        <w:t xml:space="preserve">* wykluczeniu z postępowania na podstawie art. 108 ust. 1 ustawy Prawo zamówień publicznych, </w:t>
      </w:r>
      <w:r w:rsidRPr="00D02A44">
        <w:rPr>
          <w:sz w:val="22"/>
          <w:szCs w:val="22"/>
        </w:rPr>
        <w:t xml:space="preserve"> </w:t>
      </w:r>
    </w:p>
    <w:p w14:paraId="6BE2601A" w14:textId="5E5E1D25" w:rsidR="005A7F43" w:rsidRPr="00D02A44" w:rsidRDefault="005A7F43" w:rsidP="005A7F43">
      <w:pPr>
        <w:numPr>
          <w:ilvl w:val="0"/>
          <w:numId w:val="17"/>
        </w:numPr>
        <w:spacing w:after="120" w:line="276" w:lineRule="auto"/>
        <w:ind w:left="426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podlegam / nie podlegam</w:t>
      </w:r>
      <w:r>
        <w:rPr>
          <w:sz w:val="22"/>
          <w:szCs w:val="22"/>
        </w:rPr>
        <w:t xml:space="preserve">* wykluczeniu z postępowania </w:t>
      </w:r>
      <w:bookmarkStart w:id="1" w:name="_Hlk138157041"/>
      <w:r>
        <w:rPr>
          <w:sz w:val="22"/>
          <w:szCs w:val="22"/>
        </w:rPr>
        <w:t>na podstawie art. 109 ust. 1 pkt 4 ustawy Prawo zamówień publicznych</w:t>
      </w:r>
      <w:bookmarkEnd w:id="1"/>
      <w:r>
        <w:rPr>
          <w:sz w:val="22"/>
          <w:szCs w:val="22"/>
        </w:rPr>
        <w:t xml:space="preserve">, </w:t>
      </w:r>
      <w:r w:rsidRPr="00D02A44">
        <w:rPr>
          <w:sz w:val="22"/>
          <w:szCs w:val="22"/>
        </w:rPr>
        <w:t xml:space="preserve"> </w:t>
      </w:r>
    </w:p>
    <w:p w14:paraId="000002A7" w14:textId="3212B86E" w:rsidR="00926F59" w:rsidRDefault="00E86F92">
      <w:pPr>
        <w:numPr>
          <w:ilvl w:val="0"/>
          <w:numId w:val="17"/>
        </w:numPr>
        <w:spacing w:after="120" w:line="276" w:lineRule="auto"/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podlegam / nie podlegam* </w:t>
      </w:r>
      <w:r>
        <w:rPr>
          <w:sz w:val="22"/>
          <w:szCs w:val="22"/>
        </w:rPr>
        <w:t>wykluczeniu z postępowania o udzielenie zamówienia na podstawie art. 7 ust. 1 ustawy o szczególnych rozwiązaniach w zakresie przeciwdziałania wspieraniu agresji na Ukrainę oraz służących ochronie bezpieczeństwa narodowego (</w:t>
      </w:r>
      <w:r w:rsidR="00D37C43">
        <w:t>Dz. U. z 2024 r. poz. 507</w:t>
      </w:r>
      <w:r w:rsidR="00D362EE">
        <w:rPr>
          <w:sz w:val="22"/>
          <w:szCs w:val="22"/>
        </w:rPr>
        <w:t>)</w:t>
      </w:r>
      <w:r w:rsidR="001F21C4">
        <w:rPr>
          <w:sz w:val="22"/>
          <w:szCs w:val="22"/>
        </w:rPr>
        <w:t>.</w:t>
      </w:r>
    </w:p>
    <w:p w14:paraId="000002A8" w14:textId="77777777" w:rsidR="00926F59" w:rsidRDefault="00926F59">
      <w:pPr>
        <w:rPr>
          <w:sz w:val="22"/>
          <w:szCs w:val="22"/>
        </w:rPr>
      </w:pPr>
    </w:p>
    <w:p w14:paraId="000002A9" w14:textId="77777777" w:rsidR="00926F59" w:rsidRDefault="00E86F92">
      <w:pPr>
        <w:shd w:val="clear" w:color="auto" w:fill="D9E2F3"/>
        <w:spacing w:line="26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OŚWIADCZENIE, ŻE PODJĘTE PRZEZ WYKONAWCĘ CZYNNOŚCI SĄ WYSTARCZAJĄCE DO WYKAZANIA JEGO RZETELNOŚCI W SYTUACJI, GDY WYKONAWCA PODLEGA WYKLUCZANIA Z POSTEPOWANIA NA PODSTAWIE ART. 108 UST. 1 PKT. 1, 2, LUB 5 USTAWY - PRAWO ZAMÓWIEŃ PUBLICZNYCH**</w:t>
      </w:r>
    </w:p>
    <w:p w14:paraId="000002AE" w14:textId="50ADFCA0" w:rsidR="00926F59" w:rsidRDefault="00E86F92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art. …….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podać mającą zastosowanie podstawę wykluczenia spośród wymienionych w art. 108 l</w:t>
      </w:r>
      <w:r w:rsidR="0082656B">
        <w:rPr>
          <w:i/>
          <w:sz w:val="22"/>
          <w:szCs w:val="22"/>
        </w:rPr>
        <w:t>u</w:t>
      </w:r>
      <w:r>
        <w:rPr>
          <w:i/>
          <w:sz w:val="22"/>
          <w:szCs w:val="22"/>
        </w:rPr>
        <w:t>b art. 109 ust. 1 pkt 4 ustawy - Prawo zamówień publicznych</w:t>
      </w:r>
      <w:r>
        <w:rPr>
          <w:sz w:val="22"/>
          <w:szCs w:val="22"/>
        </w:rPr>
        <w:t xml:space="preserve">). </w:t>
      </w:r>
    </w:p>
    <w:p w14:paraId="000002AF" w14:textId="77777777" w:rsidR="00926F59" w:rsidRDefault="00E86F92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Jednocześnie oświadczam, że w związku z ww. okolicznością, na podstawie art. 110 ust. 2 ustawy Prawo zamówień publicznych podjąłem następujące środki naprawcze: </w:t>
      </w:r>
    </w:p>
    <w:p w14:paraId="000002B0" w14:textId="77777777" w:rsidR="00926F59" w:rsidRDefault="00E86F92">
      <w:pPr>
        <w:keepNext/>
        <w:numPr>
          <w:ilvl w:val="0"/>
          <w:numId w:val="15"/>
        </w:numPr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…………………………………………………………………………………………………,</w:t>
      </w:r>
    </w:p>
    <w:p w14:paraId="000002B1" w14:textId="77777777" w:rsidR="00926F59" w:rsidRDefault="00E86F92">
      <w:pPr>
        <w:keepNext/>
        <w:numPr>
          <w:ilvl w:val="0"/>
          <w:numId w:val="15"/>
        </w:numPr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…………………………………………………………………………………………………,</w:t>
      </w:r>
    </w:p>
    <w:p w14:paraId="000002B2" w14:textId="77777777" w:rsidR="00926F59" w:rsidRDefault="00E86F92">
      <w:pPr>
        <w:keepNext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(należy podać dowody, że podjęte środki są wystarczające do wykazania rzetelności Wykonawcy)</w:t>
      </w:r>
    </w:p>
    <w:p w14:paraId="000002B3" w14:textId="77777777" w:rsidR="00926F59" w:rsidRDefault="00926F59">
      <w:pPr>
        <w:spacing w:before="120" w:after="120" w:line="264" w:lineRule="auto"/>
        <w:rPr>
          <w:sz w:val="22"/>
          <w:szCs w:val="22"/>
        </w:rPr>
      </w:pPr>
    </w:p>
    <w:p w14:paraId="000002B4" w14:textId="77777777" w:rsidR="00926F59" w:rsidRDefault="00926F59">
      <w:pPr>
        <w:keepNext/>
        <w:rPr>
          <w:i/>
          <w:sz w:val="22"/>
          <w:szCs w:val="22"/>
        </w:rPr>
      </w:pPr>
    </w:p>
    <w:p w14:paraId="000002B5" w14:textId="77777777" w:rsidR="00926F59" w:rsidRDefault="00E86F92">
      <w:pPr>
        <w:shd w:val="clear" w:color="auto" w:fill="D9E2F3"/>
        <w:spacing w:line="26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</w:t>
      </w:r>
    </w:p>
    <w:p w14:paraId="000002B6" w14:textId="77777777" w:rsidR="00926F59" w:rsidRDefault="00E86F92">
      <w:pPr>
        <w:spacing w:before="120" w:after="120" w:line="264" w:lineRule="auto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14:paraId="000002BA" w14:textId="77777777" w:rsidR="00926F59" w:rsidRDefault="00926F59">
      <w:pPr>
        <w:spacing w:line="264" w:lineRule="auto"/>
        <w:rPr>
          <w:i/>
          <w:sz w:val="22"/>
          <w:szCs w:val="22"/>
        </w:rPr>
      </w:pPr>
    </w:p>
    <w:p w14:paraId="0D077D5F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77524295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5A9208D6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0B53DC61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73358F42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08B77338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26BD20A5" w14:textId="77777777" w:rsidR="00C1398F" w:rsidRDefault="00C1398F">
      <w:pPr>
        <w:spacing w:line="264" w:lineRule="auto"/>
        <w:rPr>
          <w:i/>
          <w:sz w:val="22"/>
          <w:szCs w:val="22"/>
        </w:rPr>
      </w:pPr>
    </w:p>
    <w:p w14:paraId="000002BB" w14:textId="00CBD528" w:rsidR="00926F59" w:rsidRDefault="00E86F92">
      <w:pPr>
        <w:spacing w:line="264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*niepotrzebne skreślić</w:t>
      </w:r>
    </w:p>
    <w:p w14:paraId="000002BC" w14:textId="42FD7E4D" w:rsidR="00926F59" w:rsidRDefault="00E86F92">
      <w:pPr>
        <w:spacing w:line="264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** dotyczy sytuacji, gdy wykonawca podlega wykluczeniu z postępowania art. 108 ust. 1 ustawy </w:t>
      </w:r>
      <w:proofErr w:type="spellStart"/>
      <w:r>
        <w:rPr>
          <w:i/>
          <w:sz w:val="22"/>
          <w:szCs w:val="22"/>
        </w:rPr>
        <w:t>Pzp</w:t>
      </w:r>
      <w:proofErr w:type="spellEnd"/>
    </w:p>
    <w:p w14:paraId="1EC59616" w14:textId="1D1B9F0A" w:rsidR="003E4B8D" w:rsidRDefault="003E4B8D">
      <w:pPr>
        <w:pBdr>
          <w:bottom w:val="single" w:sz="6" w:space="1" w:color="auto"/>
        </w:pBdr>
        <w:spacing w:line="264" w:lineRule="auto"/>
        <w:rPr>
          <w:i/>
          <w:sz w:val="22"/>
          <w:szCs w:val="22"/>
        </w:rPr>
      </w:pPr>
    </w:p>
    <w:p w14:paraId="47B0FC54" w14:textId="77777777" w:rsidR="003E4B8D" w:rsidRDefault="003E4B8D">
      <w:pPr>
        <w:pBdr>
          <w:bottom w:val="single" w:sz="6" w:space="1" w:color="auto"/>
        </w:pBdr>
        <w:spacing w:line="264" w:lineRule="auto"/>
        <w:rPr>
          <w:i/>
          <w:sz w:val="22"/>
          <w:szCs w:val="22"/>
        </w:rPr>
      </w:pPr>
    </w:p>
    <w:p w14:paraId="5A72CEE4" w14:textId="77777777" w:rsidR="003E4B8D" w:rsidRDefault="003E4B8D" w:rsidP="003E4B8D">
      <w:pPr>
        <w:ind w:left="360"/>
        <w:rPr>
          <w:rFonts w:eastAsia="SimSun"/>
          <w:i/>
          <w:color w:val="000000"/>
          <w:sz w:val="16"/>
          <w:szCs w:val="16"/>
          <w:lang w:eastAsia="en-US"/>
        </w:rPr>
      </w:pPr>
      <w:r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0177F6B2" w14:textId="77777777" w:rsidR="003E4B8D" w:rsidRDefault="003E4B8D" w:rsidP="003E4B8D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000002BF" w14:textId="4474292F" w:rsidR="00926F59" w:rsidRDefault="00926F59" w:rsidP="00F94D13">
      <w:pPr>
        <w:spacing w:line="276" w:lineRule="auto"/>
        <w:rPr>
          <w:b/>
          <w:color w:val="FF0000"/>
          <w:sz w:val="22"/>
          <w:szCs w:val="22"/>
        </w:rPr>
      </w:pPr>
    </w:p>
    <w:sectPr w:rsidR="00926F59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9FE33" w16cex:dateUtc="2023-02-17T12:22:00Z"/>
  <w16cex:commentExtensible w16cex:durableId="2799FEC4" w16cex:dateUtc="2023-02-17T12:25:00Z"/>
  <w16cex:commentExtensible w16cex:durableId="279A00F9" w16cex:dateUtc="2023-02-17T12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2A36C" w14:textId="77777777" w:rsidR="00232AD0" w:rsidRDefault="00232AD0">
      <w:r>
        <w:separator/>
      </w:r>
    </w:p>
  </w:endnote>
  <w:endnote w:type="continuationSeparator" w:id="0">
    <w:p w14:paraId="2A6105AA" w14:textId="77777777" w:rsidR="00232AD0" w:rsidRDefault="0023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altName w:val="Calibri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69636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266608" w14:textId="690A33DE" w:rsidR="00D362EE" w:rsidRDefault="00D362E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849F43" w14:textId="77777777" w:rsidR="00D362EE" w:rsidRDefault="00D362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64D9A" w14:textId="77777777" w:rsidR="00232AD0" w:rsidRDefault="00232AD0">
      <w:r>
        <w:separator/>
      </w:r>
    </w:p>
  </w:footnote>
  <w:footnote w:type="continuationSeparator" w:id="0">
    <w:p w14:paraId="071868DB" w14:textId="77777777" w:rsidR="00232AD0" w:rsidRDefault="00232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C304AB" w:rsidRPr="00AE7E3A" w14:paraId="50F799C9" w14:textId="77777777" w:rsidTr="00810096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6985EF91" w14:textId="77777777" w:rsidR="00C304AB" w:rsidRDefault="00C304AB" w:rsidP="00C304AB">
          <w:pPr>
            <w:pStyle w:val="Nagwek"/>
          </w:pPr>
          <w:bookmarkStart w:id="2" w:name="_Hlk127883993"/>
          <w:r w:rsidRPr="001C1F32">
            <w:rPr>
              <w:noProof/>
            </w:rPr>
            <w:drawing>
              <wp:inline distT="0" distB="0" distL="0" distR="0" wp14:anchorId="45D38265" wp14:editId="5E3E3661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52448E07" w14:textId="77777777" w:rsidR="00C304AB" w:rsidRDefault="00C304AB" w:rsidP="00C304A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</w:p>
        <w:p w14:paraId="2B098227" w14:textId="77777777" w:rsidR="00C304AB" w:rsidRDefault="00C304AB" w:rsidP="00C304A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CENTRUM KSZTAŁCENIA I WYCHOWANIA </w:t>
          </w:r>
        </w:p>
        <w:p w14:paraId="26D2E351" w14:textId="77777777" w:rsidR="00C304AB" w:rsidRPr="00EF16C8" w:rsidRDefault="00C304AB" w:rsidP="00C304A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W OLEŚNICY</w:t>
          </w:r>
        </w:p>
        <w:p w14:paraId="03676967" w14:textId="77777777" w:rsidR="00C304AB" w:rsidRPr="0079677E" w:rsidRDefault="00C304AB" w:rsidP="00C304A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56-400 Oleśnica</w:t>
          </w:r>
          <w:r w:rsidRPr="0079677E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Zamkowa 4</w:t>
          </w:r>
        </w:p>
        <w:p w14:paraId="31435921" w14:textId="77777777" w:rsidR="00C304AB" w:rsidRPr="00EF16C8" w:rsidRDefault="00C304AB" w:rsidP="00C304A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tel. 71 707 04 92</w:t>
          </w:r>
        </w:p>
        <w:p w14:paraId="7FBF101D" w14:textId="77777777" w:rsidR="00C304AB" w:rsidRPr="00CB2C74" w:rsidRDefault="00C304AB" w:rsidP="00C304A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u w:val="single"/>
              <w:lang w:val="en-BZ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 xml:space="preserve">e-mail: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>ckiw-olesnica@ohp.pl</w:t>
          </w:r>
        </w:p>
        <w:p w14:paraId="5FDA3387" w14:textId="77777777" w:rsidR="00C304AB" w:rsidRPr="00AE7E3A" w:rsidRDefault="00C304AB" w:rsidP="00C304A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lang w:val="en-GB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lang w:val="en-BZ"/>
            </w:rPr>
            <w:t>www.ohp.pl</w:t>
          </w:r>
        </w:p>
      </w:tc>
    </w:tr>
  </w:tbl>
  <w:p w14:paraId="1DA8C727" w14:textId="77777777" w:rsidR="00C1398F" w:rsidRDefault="00C1398F" w:rsidP="00C1398F">
    <w:pPr>
      <w:rPr>
        <w:rFonts w:ascii="Arial" w:eastAsia="Arial" w:hAnsi="Arial" w:cs="Arial"/>
        <w:b/>
        <w:i/>
        <w:sz w:val="16"/>
        <w:szCs w:val="16"/>
      </w:rPr>
    </w:pPr>
  </w:p>
  <w:bookmarkEnd w:id="2"/>
  <w:p w14:paraId="3DBF44B7" w14:textId="440837CA" w:rsidR="00C304AB" w:rsidRPr="003E5F30" w:rsidRDefault="00C304AB" w:rsidP="00C304AB">
    <w:pPr>
      <w:pStyle w:val="Nagwek"/>
      <w:ind w:left="-1134"/>
      <w:rPr>
        <w:rFonts w:eastAsia="Arial" w:cs="Arial"/>
        <w:i/>
        <w:sz w:val="16"/>
        <w:szCs w:val="16"/>
      </w:rPr>
    </w:pPr>
    <w:r w:rsidRPr="003E5F30">
      <w:rPr>
        <w:rFonts w:eastAsia="Arial" w:cs="Arial"/>
        <w:i/>
        <w:sz w:val="16"/>
        <w:szCs w:val="16"/>
      </w:rPr>
      <w:t>Oznaczenie postępowania: CKiW.DZP.271.</w:t>
    </w:r>
    <w:r w:rsidR="008F3CC9">
      <w:rPr>
        <w:rFonts w:eastAsia="Arial" w:cs="Arial"/>
        <w:i/>
        <w:sz w:val="16"/>
        <w:szCs w:val="16"/>
      </w:rPr>
      <w:t>2</w:t>
    </w:r>
    <w:r w:rsidRPr="003E5F30">
      <w:rPr>
        <w:rFonts w:eastAsia="Arial" w:cs="Arial"/>
        <w:i/>
        <w:sz w:val="16"/>
        <w:szCs w:val="16"/>
      </w:rPr>
      <w:t>.202</w:t>
    </w:r>
    <w:r w:rsidR="008F3CC9">
      <w:rPr>
        <w:rFonts w:eastAsia="Arial" w:cs="Arial"/>
        <w:i/>
        <w:sz w:val="16"/>
        <w:szCs w:val="16"/>
      </w:rPr>
      <w:t>4</w:t>
    </w:r>
    <w:r w:rsidRPr="003E5F30">
      <w:rPr>
        <w:rFonts w:eastAsia="Arial" w:cs="Arial"/>
        <w:i/>
        <w:sz w:val="16"/>
        <w:szCs w:val="16"/>
      </w:rPr>
      <w:t xml:space="preserve"> – </w:t>
    </w:r>
    <w:r w:rsidR="00D37C43">
      <w:rPr>
        <w:rFonts w:eastAsia="Arial" w:cs="Arial"/>
        <w:i/>
        <w:sz w:val="16"/>
        <w:szCs w:val="16"/>
      </w:rPr>
      <w:t>O</w:t>
    </w:r>
    <w:r w:rsidRPr="003E5F30">
      <w:rPr>
        <w:rFonts w:eastAsia="Arial" w:cs="Arial"/>
        <w:i/>
        <w:sz w:val="16"/>
        <w:szCs w:val="16"/>
      </w:rPr>
      <w:t>bsługa recepcji z usługami ochrony osób i mieni</w:t>
    </w:r>
    <w:r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w Centrum Kształcenia i Wychowania OHP w</w:t>
    </w:r>
    <w:r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Oleśnicy</w:t>
    </w:r>
  </w:p>
  <w:p w14:paraId="00000395" w14:textId="2AB35B38" w:rsidR="00C53FFB" w:rsidRPr="009A1360" w:rsidRDefault="00C53FFB" w:rsidP="00C304AB">
    <w:pPr>
      <w:rPr>
        <w:rFonts w:ascii="Arial" w:eastAsia="Arial" w:hAnsi="Arial" w:cs="Arial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0228"/>
    <w:multiLevelType w:val="multilevel"/>
    <w:tmpl w:val="DCB47E9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B171B"/>
    <w:multiLevelType w:val="multilevel"/>
    <w:tmpl w:val="54A00FF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0A4066"/>
    <w:multiLevelType w:val="multilevel"/>
    <w:tmpl w:val="9A58957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97207"/>
    <w:multiLevelType w:val="multilevel"/>
    <w:tmpl w:val="AD2C0B5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)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E87990"/>
    <w:multiLevelType w:val="multilevel"/>
    <w:tmpl w:val="C9FC7DEC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3EE4D45"/>
    <w:multiLevelType w:val="multilevel"/>
    <w:tmpl w:val="3B4AED4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3E2A"/>
    <w:multiLevelType w:val="hybridMultilevel"/>
    <w:tmpl w:val="3C18E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923E6"/>
    <w:multiLevelType w:val="multilevel"/>
    <w:tmpl w:val="EE90D35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8" w15:restartNumberingAfterBreak="0">
    <w:nsid w:val="1D2556B4"/>
    <w:multiLevelType w:val="multilevel"/>
    <w:tmpl w:val="CD88777A"/>
    <w:lvl w:ilvl="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7E"/>
    <w:multiLevelType w:val="multilevel"/>
    <w:tmpl w:val="49EC48A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F4972"/>
    <w:multiLevelType w:val="multilevel"/>
    <w:tmpl w:val="A88C7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C7AC0"/>
    <w:multiLevelType w:val="multilevel"/>
    <w:tmpl w:val="D1B24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E3C74"/>
    <w:multiLevelType w:val="multilevel"/>
    <w:tmpl w:val="E1340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6279D"/>
    <w:multiLevelType w:val="multilevel"/>
    <w:tmpl w:val="BEB84EE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6EB455E"/>
    <w:multiLevelType w:val="multilevel"/>
    <w:tmpl w:val="E7AEBDAE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Załącznik nr %4 –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Roman"/>
      <w:lvlText w:val="%7."/>
      <w:lvlJc w:val="righ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76F18"/>
    <w:multiLevelType w:val="multilevel"/>
    <w:tmpl w:val="78DC184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744D6"/>
    <w:multiLevelType w:val="hybridMultilevel"/>
    <w:tmpl w:val="8D069744"/>
    <w:lvl w:ilvl="0" w:tplc="0415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7" w15:restartNumberingAfterBreak="0">
    <w:nsid w:val="3302099B"/>
    <w:multiLevelType w:val="multilevel"/>
    <w:tmpl w:val="41AE2E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467BD"/>
    <w:multiLevelType w:val="multilevel"/>
    <w:tmpl w:val="F46EC41A"/>
    <w:lvl w:ilvl="0">
      <w:start w:val="1"/>
      <w:numFmt w:val="lowerLetter"/>
      <w:lvlText w:val="%1)"/>
      <w:lvlJc w:val="left"/>
      <w:pPr>
        <w:ind w:left="1211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4683160"/>
    <w:multiLevelType w:val="multilevel"/>
    <w:tmpl w:val="CD442D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891775"/>
    <w:multiLevelType w:val="multilevel"/>
    <w:tmpl w:val="4FF60EBA"/>
    <w:lvl w:ilvl="0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6AD5427"/>
    <w:multiLevelType w:val="multilevel"/>
    <w:tmpl w:val="624EE0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31993"/>
    <w:multiLevelType w:val="multilevel"/>
    <w:tmpl w:val="C7405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3C7352BD"/>
    <w:multiLevelType w:val="multilevel"/>
    <w:tmpl w:val="CB228798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14E14"/>
    <w:multiLevelType w:val="multilevel"/>
    <w:tmpl w:val="2576AB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1A068CD"/>
    <w:multiLevelType w:val="multilevel"/>
    <w:tmpl w:val="B9C06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1C60495"/>
    <w:multiLevelType w:val="multilevel"/>
    <w:tmpl w:val="000E51B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6A5DB3"/>
    <w:multiLevelType w:val="multilevel"/>
    <w:tmpl w:val="D56639C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28" w15:restartNumberingAfterBreak="0">
    <w:nsid w:val="45E63B7A"/>
    <w:multiLevelType w:val="multilevel"/>
    <w:tmpl w:val="E60883E8"/>
    <w:lvl w:ilvl="0">
      <w:start w:val="1"/>
      <w:numFmt w:val="decimal"/>
      <w:lvlText w:val="%1.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70D0AFD"/>
    <w:multiLevelType w:val="multilevel"/>
    <w:tmpl w:val="6D782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34F73"/>
    <w:multiLevelType w:val="multilevel"/>
    <w:tmpl w:val="56B844DC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28" w:hanging="720"/>
      </w:pPr>
    </w:lvl>
    <w:lvl w:ilvl="3">
      <w:start w:val="1"/>
      <w:numFmt w:val="decimal"/>
      <w:lvlText w:val="%1.%2.%3.%4."/>
      <w:lvlJc w:val="left"/>
      <w:pPr>
        <w:ind w:left="4002" w:hanging="720"/>
      </w:pPr>
    </w:lvl>
    <w:lvl w:ilvl="4">
      <w:start w:val="1"/>
      <w:numFmt w:val="decimal"/>
      <w:lvlText w:val="%1.%2.%3.%4.%5."/>
      <w:lvlJc w:val="left"/>
      <w:pPr>
        <w:ind w:left="5436" w:hanging="1080"/>
      </w:pPr>
    </w:lvl>
    <w:lvl w:ilvl="5">
      <w:start w:val="1"/>
      <w:numFmt w:val="decimal"/>
      <w:lvlText w:val="%1.%2.%3.%4.%5.%6."/>
      <w:lvlJc w:val="left"/>
      <w:pPr>
        <w:ind w:left="6510" w:hanging="1080"/>
      </w:pPr>
    </w:lvl>
    <w:lvl w:ilvl="6">
      <w:start w:val="1"/>
      <w:numFmt w:val="decimal"/>
      <w:lvlText w:val="%1.%2.%3.%4.%5.%6.%7."/>
      <w:lvlJc w:val="left"/>
      <w:pPr>
        <w:ind w:left="7944" w:hanging="1440"/>
      </w:pPr>
    </w:lvl>
    <w:lvl w:ilvl="7">
      <w:start w:val="1"/>
      <w:numFmt w:val="decimal"/>
      <w:lvlText w:val="%1.%2.%3.%4.%5.%6.%7.%8."/>
      <w:lvlJc w:val="left"/>
      <w:pPr>
        <w:ind w:left="9018" w:hanging="1440"/>
      </w:pPr>
    </w:lvl>
    <w:lvl w:ilvl="8">
      <w:start w:val="1"/>
      <w:numFmt w:val="decimal"/>
      <w:lvlText w:val="%1.%2.%3.%4.%5.%6.%7.%8.%9."/>
      <w:lvlJc w:val="left"/>
      <w:pPr>
        <w:ind w:left="10452" w:hanging="1800"/>
      </w:pPr>
    </w:lvl>
  </w:abstractNum>
  <w:abstractNum w:abstractNumId="31" w15:restartNumberingAfterBreak="0">
    <w:nsid w:val="4860442C"/>
    <w:multiLevelType w:val="hybridMultilevel"/>
    <w:tmpl w:val="B4721EF8"/>
    <w:lvl w:ilvl="0" w:tplc="58120036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7457A"/>
    <w:multiLevelType w:val="multilevel"/>
    <w:tmpl w:val="50D097E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51776"/>
    <w:multiLevelType w:val="multilevel"/>
    <w:tmpl w:val="92FA11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F0AF4"/>
    <w:multiLevelType w:val="multilevel"/>
    <w:tmpl w:val="B762CD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A2D05"/>
    <w:multiLevelType w:val="multilevel"/>
    <w:tmpl w:val="BCCED2D2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B82607"/>
    <w:multiLevelType w:val="multilevel"/>
    <w:tmpl w:val="250CB69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3A83D88"/>
    <w:multiLevelType w:val="multilevel"/>
    <w:tmpl w:val="B9581368"/>
    <w:lvl w:ilvl="0">
      <w:start w:val="1"/>
      <w:numFmt w:val="lowerLetter"/>
      <w:lvlText w:val="%1)"/>
      <w:lvlJc w:val="left"/>
      <w:pPr>
        <w:ind w:left="199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0" w15:restartNumberingAfterBreak="0">
    <w:nsid w:val="74C034E0"/>
    <w:multiLevelType w:val="multilevel"/>
    <w:tmpl w:val="487C41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67848"/>
    <w:multiLevelType w:val="multilevel"/>
    <w:tmpl w:val="589A76CA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B124411"/>
    <w:multiLevelType w:val="multilevel"/>
    <w:tmpl w:val="13027E7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7E183F94"/>
    <w:multiLevelType w:val="multilevel"/>
    <w:tmpl w:val="93D4B83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32"/>
  </w:num>
  <w:num w:numId="4">
    <w:abstractNumId w:val="21"/>
  </w:num>
  <w:num w:numId="5">
    <w:abstractNumId w:val="1"/>
  </w:num>
  <w:num w:numId="6">
    <w:abstractNumId w:val="5"/>
  </w:num>
  <w:num w:numId="7">
    <w:abstractNumId w:val="42"/>
  </w:num>
  <w:num w:numId="8">
    <w:abstractNumId w:val="13"/>
  </w:num>
  <w:num w:numId="9">
    <w:abstractNumId w:val="23"/>
  </w:num>
  <w:num w:numId="10">
    <w:abstractNumId w:val="14"/>
  </w:num>
  <w:num w:numId="11">
    <w:abstractNumId w:val="20"/>
  </w:num>
  <w:num w:numId="12">
    <w:abstractNumId w:val="24"/>
  </w:num>
  <w:num w:numId="13">
    <w:abstractNumId w:val="37"/>
  </w:num>
  <w:num w:numId="14">
    <w:abstractNumId w:val="11"/>
  </w:num>
  <w:num w:numId="15">
    <w:abstractNumId w:val="29"/>
  </w:num>
  <w:num w:numId="16">
    <w:abstractNumId w:val="12"/>
  </w:num>
  <w:num w:numId="17">
    <w:abstractNumId w:val="8"/>
  </w:num>
  <w:num w:numId="18">
    <w:abstractNumId w:val="7"/>
  </w:num>
  <w:num w:numId="19">
    <w:abstractNumId w:val="4"/>
  </w:num>
  <w:num w:numId="20">
    <w:abstractNumId w:val="19"/>
  </w:num>
  <w:num w:numId="21">
    <w:abstractNumId w:val="33"/>
  </w:num>
  <w:num w:numId="22">
    <w:abstractNumId w:val="18"/>
  </w:num>
  <w:num w:numId="23">
    <w:abstractNumId w:val="34"/>
  </w:num>
  <w:num w:numId="24">
    <w:abstractNumId w:val="38"/>
  </w:num>
  <w:num w:numId="25">
    <w:abstractNumId w:val="15"/>
  </w:num>
  <w:num w:numId="26">
    <w:abstractNumId w:val="17"/>
  </w:num>
  <w:num w:numId="27">
    <w:abstractNumId w:val="39"/>
  </w:num>
  <w:num w:numId="28">
    <w:abstractNumId w:val="40"/>
  </w:num>
  <w:num w:numId="29">
    <w:abstractNumId w:val="30"/>
  </w:num>
  <w:num w:numId="30">
    <w:abstractNumId w:val="3"/>
  </w:num>
  <w:num w:numId="31">
    <w:abstractNumId w:val="22"/>
  </w:num>
  <w:num w:numId="32">
    <w:abstractNumId w:val="0"/>
  </w:num>
  <w:num w:numId="33">
    <w:abstractNumId w:val="9"/>
  </w:num>
  <w:num w:numId="34">
    <w:abstractNumId w:val="26"/>
  </w:num>
  <w:num w:numId="35">
    <w:abstractNumId w:val="27"/>
  </w:num>
  <w:num w:numId="36">
    <w:abstractNumId w:val="43"/>
  </w:num>
  <w:num w:numId="37">
    <w:abstractNumId w:val="25"/>
  </w:num>
  <w:num w:numId="38">
    <w:abstractNumId w:val="10"/>
  </w:num>
  <w:num w:numId="39">
    <w:abstractNumId w:val="2"/>
  </w:num>
  <w:num w:numId="40">
    <w:abstractNumId w:val="31"/>
  </w:num>
  <w:num w:numId="41">
    <w:abstractNumId w:val="16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F59"/>
    <w:rsid w:val="00001B28"/>
    <w:rsid w:val="000606AC"/>
    <w:rsid w:val="000A0C30"/>
    <w:rsid w:val="000A5A26"/>
    <w:rsid w:val="000D3A30"/>
    <w:rsid w:val="000E6BBA"/>
    <w:rsid w:val="00114C0D"/>
    <w:rsid w:val="00120F6F"/>
    <w:rsid w:val="00170FF9"/>
    <w:rsid w:val="0017498E"/>
    <w:rsid w:val="00180C80"/>
    <w:rsid w:val="001B03E3"/>
    <w:rsid w:val="001B0858"/>
    <w:rsid w:val="001B2674"/>
    <w:rsid w:val="001B6C50"/>
    <w:rsid w:val="001D1380"/>
    <w:rsid w:val="001E49D2"/>
    <w:rsid w:val="001F21C4"/>
    <w:rsid w:val="001F5F83"/>
    <w:rsid w:val="00204BD0"/>
    <w:rsid w:val="00213D98"/>
    <w:rsid w:val="00232AD0"/>
    <w:rsid w:val="00234AA4"/>
    <w:rsid w:val="0023698C"/>
    <w:rsid w:val="00277C52"/>
    <w:rsid w:val="002942FE"/>
    <w:rsid w:val="002C0CD0"/>
    <w:rsid w:val="002C60C7"/>
    <w:rsid w:val="002E39B5"/>
    <w:rsid w:val="003036D2"/>
    <w:rsid w:val="003425E0"/>
    <w:rsid w:val="003525B9"/>
    <w:rsid w:val="00363B7F"/>
    <w:rsid w:val="00366973"/>
    <w:rsid w:val="003847A4"/>
    <w:rsid w:val="003A3F1D"/>
    <w:rsid w:val="003C712C"/>
    <w:rsid w:val="003E4B8D"/>
    <w:rsid w:val="003E4D49"/>
    <w:rsid w:val="003E4D7C"/>
    <w:rsid w:val="003F32E8"/>
    <w:rsid w:val="00495F21"/>
    <w:rsid w:val="004A6F5A"/>
    <w:rsid w:val="004B0484"/>
    <w:rsid w:val="004B0927"/>
    <w:rsid w:val="004D64B1"/>
    <w:rsid w:val="004F7DEE"/>
    <w:rsid w:val="005142F5"/>
    <w:rsid w:val="005A7F43"/>
    <w:rsid w:val="005E55B0"/>
    <w:rsid w:val="00604935"/>
    <w:rsid w:val="00615347"/>
    <w:rsid w:val="00621E25"/>
    <w:rsid w:val="00634EFD"/>
    <w:rsid w:val="00694EC6"/>
    <w:rsid w:val="006B7A86"/>
    <w:rsid w:val="006F33A1"/>
    <w:rsid w:val="007238D6"/>
    <w:rsid w:val="00730456"/>
    <w:rsid w:val="007D4530"/>
    <w:rsid w:val="007E2DAF"/>
    <w:rsid w:val="00821591"/>
    <w:rsid w:val="0082656B"/>
    <w:rsid w:val="00833FD8"/>
    <w:rsid w:val="00836AC7"/>
    <w:rsid w:val="00882B70"/>
    <w:rsid w:val="008A6C08"/>
    <w:rsid w:val="008B45B5"/>
    <w:rsid w:val="008C1AF8"/>
    <w:rsid w:val="008D0200"/>
    <w:rsid w:val="008F3CC9"/>
    <w:rsid w:val="00907B3C"/>
    <w:rsid w:val="0091281F"/>
    <w:rsid w:val="00926F59"/>
    <w:rsid w:val="009431DE"/>
    <w:rsid w:val="0098424A"/>
    <w:rsid w:val="009A1360"/>
    <w:rsid w:val="009D124A"/>
    <w:rsid w:val="009E5E5B"/>
    <w:rsid w:val="00A044A2"/>
    <w:rsid w:val="00A21F84"/>
    <w:rsid w:val="00A637AF"/>
    <w:rsid w:val="00A744AB"/>
    <w:rsid w:val="00A77ED8"/>
    <w:rsid w:val="00AA476D"/>
    <w:rsid w:val="00AF4512"/>
    <w:rsid w:val="00B00E87"/>
    <w:rsid w:val="00B1425C"/>
    <w:rsid w:val="00B36ABB"/>
    <w:rsid w:val="00B525E5"/>
    <w:rsid w:val="00BD149A"/>
    <w:rsid w:val="00BE21A7"/>
    <w:rsid w:val="00C1398F"/>
    <w:rsid w:val="00C304AB"/>
    <w:rsid w:val="00C40453"/>
    <w:rsid w:val="00C53FFB"/>
    <w:rsid w:val="00C651FB"/>
    <w:rsid w:val="00C92DDC"/>
    <w:rsid w:val="00CB0F86"/>
    <w:rsid w:val="00CE5583"/>
    <w:rsid w:val="00CF3292"/>
    <w:rsid w:val="00CF4435"/>
    <w:rsid w:val="00D02A44"/>
    <w:rsid w:val="00D066C3"/>
    <w:rsid w:val="00D20E86"/>
    <w:rsid w:val="00D362EE"/>
    <w:rsid w:val="00D37C43"/>
    <w:rsid w:val="00D5242C"/>
    <w:rsid w:val="00D55BF4"/>
    <w:rsid w:val="00D945AB"/>
    <w:rsid w:val="00D9516A"/>
    <w:rsid w:val="00DB57B0"/>
    <w:rsid w:val="00DE623B"/>
    <w:rsid w:val="00E10923"/>
    <w:rsid w:val="00E13894"/>
    <w:rsid w:val="00E211FF"/>
    <w:rsid w:val="00E603DF"/>
    <w:rsid w:val="00E86F92"/>
    <w:rsid w:val="00EB53BF"/>
    <w:rsid w:val="00F22C5C"/>
    <w:rsid w:val="00F2450C"/>
    <w:rsid w:val="00F442BE"/>
    <w:rsid w:val="00F64CFC"/>
    <w:rsid w:val="00F7770C"/>
    <w:rsid w:val="00F94D13"/>
    <w:rsid w:val="00FA73D1"/>
    <w:rsid w:val="00FC2AB5"/>
    <w:rsid w:val="00FE4505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3F4BF"/>
  <w15:docId w15:val="{7C10687B-85F3-43FA-9F59-79C34872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0CD0"/>
  </w:style>
  <w:style w:type="paragraph" w:styleId="Nagwek1">
    <w:name w:val="heading 1"/>
    <w:basedOn w:val="Normalny"/>
    <w:next w:val="Normalny"/>
    <w:link w:val="Nagwek1Znak"/>
    <w:uiPriority w:val="9"/>
    <w:qFormat/>
    <w:rsid w:val="00BC18FE"/>
    <w:pPr>
      <w:keepNext/>
      <w:keepLines/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8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0C00A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</w:pPr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</w:pPr>
    <w:rPr>
      <w:color w:val="000000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33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1/PqOKIQRssst7CPkO4MDaDQw==">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Ćwik</dc:creator>
  <cp:lastModifiedBy>pc</cp:lastModifiedBy>
  <cp:revision>26</cp:revision>
  <cp:lastPrinted>2024-12-04T12:34:00Z</cp:lastPrinted>
  <dcterms:created xsi:type="dcterms:W3CDTF">2023-02-21T14:55:00Z</dcterms:created>
  <dcterms:modified xsi:type="dcterms:W3CDTF">2024-12-04T12:34:00Z</dcterms:modified>
</cp:coreProperties>
</file>