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27AED9B1" w:rsidR="0034367F" w:rsidRPr="00075BEA" w:rsidRDefault="0034367F" w:rsidP="0034367F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075BEA">
        <w:rPr>
          <w:rFonts w:ascii="Arial" w:hAnsi="Arial" w:cs="Arial"/>
          <w:sz w:val="20"/>
          <w:szCs w:val="20"/>
        </w:rPr>
        <w:t xml:space="preserve">Załącznik nr </w:t>
      </w:r>
      <w:r w:rsidR="005B568B">
        <w:rPr>
          <w:rFonts w:ascii="Arial" w:hAnsi="Arial" w:cs="Arial"/>
          <w:sz w:val="20"/>
          <w:szCs w:val="20"/>
        </w:rPr>
        <w:t>5</w:t>
      </w:r>
      <w:r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02D3C2B8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>UMiG-ZP.271.2.</w:t>
      </w:r>
      <w:r w:rsidR="009C27C1">
        <w:rPr>
          <w:rFonts w:ascii="Arial" w:hAnsi="Arial" w:cs="Arial"/>
          <w:sz w:val="20"/>
          <w:szCs w:val="20"/>
        </w:rPr>
        <w:t>16</w:t>
      </w:r>
      <w:r w:rsidRPr="00D12995">
        <w:rPr>
          <w:rFonts w:ascii="Arial" w:hAnsi="Arial" w:cs="Arial"/>
          <w:sz w:val="20"/>
          <w:szCs w:val="20"/>
        </w:rPr>
        <w:t>.202</w:t>
      </w:r>
      <w:r w:rsidR="009C27C1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3E9038E5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AFA1A10" w14:textId="645F867D" w:rsidR="00E01400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5B568B" w:rsidRPr="005B568B">
        <w:rPr>
          <w:rFonts w:ascii="Arial" w:hAnsi="Arial" w:cs="Arial"/>
          <w:b/>
          <w:bCs/>
          <w:i/>
          <w:iCs/>
          <w:sz w:val="20"/>
          <w:szCs w:val="20"/>
        </w:rPr>
        <w:t>Odbiór i zagospodarowanie odpadów komunalnych z terenu Miasta i Gminy Skępe</w:t>
      </w:r>
      <w:r w:rsidR="005B568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4E43DD41" w14:textId="16106F95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9C27C1">
        <w:rPr>
          <w:rFonts w:ascii="Arial" w:hAnsi="Arial" w:cs="Arial"/>
          <w:sz w:val="20"/>
          <w:szCs w:val="20"/>
        </w:rPr>
        <w:t>t</w:t>
      </w:r>
      <w:r w:rsidR="00186B9E">
        <w:rPr>
          <w:rFonts w:ascii="Arial" w:hAnsi="Arial" w:cs="Arial"/>
          <w:sz w:val="20"/>
          <w:szCs w:val="20"/>
        </w:rPr>
        <w:t xml:space="preserve">j. </w:t>
      </w:r>
      <w:r w:rsidR="005C696D" w:rsidRPr="00635A21">
        <w:rPr>
          <w:rFonts w:ascii="Arial" w:hAnsi="Arial" w:cs="Arial"/>
          <w:sz w:val="20"/>
          <w:szCs w:val="20"/>
        </w:rPr>
        <w:t xml:space="preserve">Dz.U. z </w:t>
      </w:r>
      <w:r w:rsidR="009C27C1">
        <w:rPr>
          <w:rFonts w:ascii="Arial" w:hAnsi="Arial" w:cs="Arial"/>
          <w:sz w:val="20"/>
          <w:szCs w:val="20"/>
        </w:rPr>
        <w:t>2024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9C27C1">
        <w:rPr>
          <w:rFonts w:ascii="Arial" w:hAnsi="Arial" w:cs="Arial"/>
          <w:sz w:val="20"/>
          <w:szCs w:val="20"/>
        </w:rPr>
        <w:t>1320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34367F" w:rsidRPr="00635A21">
        <w:rPr>
          <w:rFonts w:ascii="Arial" w:hAnsi="Arial" w:cs="Arial"/>
          <w:sz w:val="20"/>
          <w:szCs w:val="20"/>
        </w:rPr>
        <w:t xml:space="preserve"> lub sytuacji finansowej lub ekonomicznej</w:t>
      </w:r>
      <w:r w:rsidRPr="00635A21">
        <w:rPr>
          <w:rFonts w:ascii="Arial" w:hAnsi="Arial" w:cs="Arial"/>
          <w:sz w:val="20"/>
          <w:szCs w:val="20"/>
        </w:rPr>
        <w:t>,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na usługę pn.: </w:t>
      </w:r>
      <w:r w:rsidR="00130C45" w:rsidRPr="005B568B">
        <w:rPr>
          <w:rFonts w:ascii="Arial" w:hAnsi="Arial" w:cs="Arial"/>
          <w:b/>
          <w:bCs/>
          <w:i/>
          <w:iCs/>
          <w:sz w:val="20"/>
          <w:szCs w:val="20"/>
        </w:rPr>
        <w:t>Odbiór i zagospodarowanie odpadów komunalnych z terenu Miasta i Gminy Skępe</w:t>
      </w:r>
      <w:r w:rsidR="00FF7A9F" w:rsidRPr="00FF7A9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29879273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 xml:space="preserve">2 ustawy </w:t>
      </w:r>
      <w:r w:rsidR="00E2623A">
        <w:rPr>
          <w:rFonts w:ascii="Arial" w:hAnsi="Arial" w:cs="Arial"/>
          <w:sz w:val="20"/>
          <w:szCs w:val="20"/>
        </w:rPr>
        <w:t>Pzp</w:t>
      </w:r>
      <w:r w:rsidRPr="00635A21">
        <w:rPr>
          <w:rFonts w:ascii="Arial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5A28B752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120 ustawy </w:t>
      </w:r>
      <w:r w:rsidR="00E2623A">
        <w:rPr>
          <w:rFonts w:ascii="Arial" w:hAnsi="Arial" w:cs="Arial"/>
          <w:sz w:val="20"/>
          <w:szCs w:val="20"/>
        </w:rPr>
        <w:t>Pz</w:t>
      </w:r>
      <w:r w:rsidRPr="00635A21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  <w:bookmarkStart w:id="2" w:name="_GoBack"/>
      <w:bookmarkEnd w:id="2"/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2DCAFAB" w14:textId="7D0F918B" w:rsidR="003022DF" w:rsidRDefault="003022DF" w:rsidP="0016440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</w:p>
    <w:p w14:paraId="22C16651" w14:textId="6BA11286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70B66" w:rsidRPr="00635A21" w:rsidSect="00BF71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D22B6" w14:textId="77777777" w:rsidR="00C00754" w:rsidRDefault="00C00754">
      <w:pPr>
        <w:spacing w:after="0" w:line="240" w:lineRule="auto"/>
      </w:pPr>
      <w:r>
        <w:separator/>
      </w:r>
    </w:p>
  </w:endnote>
  <w:endnote w:type="continuationSeparator" w:id="0">
    <w:p w14:paraId="60542ED1" w14:textId="77777777" w:rsidR="00C00754" w:rsidRDefault="00C00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BC427" w14:textId="77777777" w:rsidR="00C00754" w:rsidRDefault="00C00754">
      <w:pPr>
        <w:spacing w:after="0" w:line="240" w:lineRule="auto"/>
      </w:pPr>
      <w:r>
        <w:separator/>
      </w:r>
    </w:p>
  </w:footnote>
  <w:footnote w:type="continuationSeparator" w:id="0">
    <w:p w14:paraId="54ECC53A" w14:textId="77777777" w:rsidR="00C00754" w:rsidRDefault="00C00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37C63"/>
    <w:rsid w:val="00075BEA"/>
    <w:rsid w:val="000C2BFB"/>
    <w:rsid w:val="000D3723"/>
    <w:rsid w:val="00130C45"/>
    <w:rsid w:val="00164402"/>
    <w:rsid w:val="00186B9E"/>
    <w:rsid w:val="00192077"/>
    <w:rsid w:val="00196B22"/>
    <w:rsid w:val="002C440C"/>
    <w:rsid w:val="003022DF"/>
    <w:rsid w:val="003040BB"/>
    <w:rsid w:val="0034367F"/>
    <w:rsid w:val="003442FB"/>
    <w:rsid w:val="00350FFF"/>
    <w:rsid w:val="00365B3D"/>
    <w:rsid w:val="003A3B45"/>
    <w:rsid w:val="003A69B4"/>
    <w:rsid w:val="003B5C59"/>
    <w:rsid w:val="003F5211"/>
    <w:rsid w:val="00417ED9"/>
    <w:rsid w:val="00426967"/>
    <w:rsid w:val="005054DA"/>
    <w:rsid w:val="005413B7"/>
    <w:rsid w:val="005556BF"/>
    <w:rsid w:val="00584A70"/>
    <w:rsid w:val="005B568B"/>
    <w:rsid w:val="005C696D"/>
    <w:rsid w:val="005F73CA"/>
    <w:rsid w:val="0061662E"/>
    <w:rsid w:val="00635A21"/>
    <w:rsid w:val="00641773"/>
    <w:rsid w:val="00665275"/>
    <w:rsid w:val="00673741"/>
    <w:rsid w:val="00693D1A"/>
    <w:rsid w:val="006D6A27"/>
    <w:rsid w:val="00724BDB"/>
    <w:rsid w:val="007856F1"/>
    <w:rsid w:val="007915F2"/>
    <w:rsid w:val="007A2A93"/>
    <w:rsid w:val="007A2B1D"/>
    <w:rsid w:val="00801894"/>
    <w:rsid w:val="008274E8"/>
    <w:rsid w:val="008837CC"/>
    <w:rsid w:val="008875D8"/>
    <w:rsid w:val="008D49AE"/>
    <w:rsid w:val="00903DE9"/>
    <w:rsid w:val="009136A8"/>
    <w:rsid w:val="00916086"/>
    <w:rsid w:val="00961363"/>
    <w:rsid w:val="009C27C1"/>
    <w:rsid w:val="00AB1D3A"/>
    <w:rsid w:val="00AE1B32"/>
    <w:rsid w:val="00B14EF8"/>
    <w:rsid w:val="00B70B66"/>
    <w:rsid w:val="00B94095"/>
    <w:rsid w:val="00BF7128"/>
    <w:rsid w:val="00C00754"/>
    <w:rsid w:val="00CD4964"/>
    <w:rsid w:val="00D12995"/>
    <w:rsid w:val="00D50144"/>
    <w:rsid w:val="00D52ED0"/>
    <w:rsid w:val="00E01400"/>
    <w:rsid w:val="00E16222"/>
    <w:rsid w:val="00E17EB8"/>
    <w:rsid w:val="00E2623A"/>
    <w:rsid w:val="00E6206E"/>
    <w:rsid w:val="00EB1627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33</cp:revision>
  <cp:lastPrinted>2021-02-23T12:03:00Z</cp:lastPrinted>
  <dcterms:created xsi:type="dcterms:W3CDTF">2021-01-29T10:54:00Z</dcterms:created>
  <dcterms:modified xsi:type="dcterms:W3CDTF">2024-10-17T12:45:00Z</dcterms:modified>
</cp:coreProperties>
</file>