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3C44B" w14:textId="28A8152C" w:rsidR="009F0434" w:rsidRPr="009F0434" w:rsidRDefault="0029128F" w:rsidP="009F0434">
      <w:pPr>
        <w:pBdr>
          <w:bottom w:val="single" w:sz="12" w:space="1" w:color="943734"/>
        </w:pBdr>
        <w:spacing w:before="400" w:after="200" w:line="249" w:lineRule="auto"/>
        <w:jc w:val="center"/>
        <w:rPr>
          <w:rFonts w:ascii="Arial" w:eastAsia="Cambria" w:hAnsi="Arial" w:cs="Arial"/>
          <w:smallCaps/>
          <w:color w:val="622423"/>
          <w:sz w:val="22"/>
          <w:szCs w:val="22"/>
        </w:rPr>
      </w:pPr>
      <w:r>
        <w:rPr>
          <w:rFonts w:ascii="Arial" w:eastAsia="Cambria" w:hAnsi="Arial" w:cs="Arial"/>
          <w:smallCaps/>
          <w:color w:val="622423"/>
          <w:sz w:val="22"/>
          <w:szCs w:val="22"/>
        </w:rPr>
        <w:t>ZNAK SPRAWY:  rgr.271.1.6.2024.mm</w:t>
      </w:r>
      <w:bookmarkStart w:id="0" w:name="_GoBack"/>
      <w:bookmarkEnd w:id="0"/>
    </w:p>
    <w:p w14:paraId="2593C44C" w14:textId="77777777" w:rsidR="00DA509A" w:rsidRPr="00B97389" w:rsidRDefault="00D37E9A" w:rsidP="007D6621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B97389">
        <w:rPr>
          <w:rFonts w:ascii="Arial" w:hAnsi="Arial" w:cs="Arial"/>
          <w:b/>
          <w:sz w:val="22"/>
          <w:szCs w:val="22"/>
        </w:rPr>
        <w:t>Z</w:t>
      </w:r>
      <w:r w:rsidR="00983423" w:rsidRPr="00B97389">
        <w:rPr>
          <w:rFonts w:ascii="Arial" w:hAnsi="Arial" w:cs="Arial"/>
          <w:b/>
          <w:sz w:val="22"/>
          <w:szCs w:val="22"/>
        </w:rPr>
        <w:t>ałącznik</w:t>
      </w:r>
      <w:r w:rsidR="009D515A" w:rsidRPr="00B97389">
        <w:rPr>
          <w:rFonts w:ascii="Arial" w:hAnsi="Arial" w:cs="Arial"/>
          <w:b/>
          <w:sz w:val="22"/>
          <w:szCs w:val="22"/>
        </w:rPr>
        <w:t xml:space="preserve"> nr </w:t>
      </w:r>
      <w:r w:rsidR="00EE1CDF" w:rsidRPr="00B97389">
        <w:rPr>
          <w:rFonts w:ascii="Arial" w:hAnsi="Arial" w:cs="Arial"/>
          <w:b/>
          <w:sz w:val="22"/>
          <w:szCs w:val="22"/>
        </w:rPr>
        <w:t>1</w:t>
      </w:r>
      <w:r w:rsidR="00D62E51" w:rsidRPr="00B97389">
        <w:rPr>
          <w:rFonts w:ascii="Arial" w:hAnsi="Arial" w:cs="Arial"/>
          <w:b/>
          <w:sz w:val="22"/>
          <w:szCs w:val="22"/>
        </w:rPr>
        <w:t xml:space="preserve"> do SWZ</w:t>
      </w:r>
    </w:p>
    <w:p w14:paraId="2593C44D" w14:textId="77777777" w:rsidR="00907E13" w:rsidRPr="00B97389" w:rsidRDefault="00907E13" w:rsidP="00907E1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593C44E" w14:textId="77777777" w:rsidR="00DA509A" w:rsidRPr="00B97389" w:rsidRDefault="00F30C2A" w:rsidP="00EF0FD7">
      <w:pPr>
        <w:spacing w:line="276" w:lineRule="auto"/>
        <w:ind w:left="4248"/>
        <w:jc w:val="right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………………  dn</w:t>
      </w:r>
      <w:r w:rsidR="009760DB" w:rsidRPr="00B97389">
        <w:rPr>
          <w:rFonts w:ascii="Arial" w:hAnsi="Arial" w:cs="Arial"/>
          <w:sz w:val="22"/>
          <w:szCs w:val="22"/>
        </w:rPr>
        <w:t>.</w:t>
      </w:r>
      <w:r w:rsidR="00DA509A" w:rsidRPr="00B97389">
        <w:rPr>
          <w:rFonts w:ascii="Arial" w:hAnsi="Arial" w:cs="Arial"/>
          <w:sz w:val="22"/>
          <w:szCs w:val="22"/>
        </w:rPr>
        <w:t>………………</w:t>
      </w:r>
      <w:r w:rsidR="00D80BA5" w:rsidRPr="00B97389">
        <w:rPr>
          <w:rFonts w:ascii="Arial" w:hAnsi="Arial" w:cs="Arial"/>
          <w:sz w:val="22"/>
          <w:szCs w:val="22"/>
        </w:rPr>
        <w:t>20</w:t>
      </w:r>
      <w:r w:rsidR="007D20F7" w:rsidRPr="00B97389">
        <w:rPr>
          <w:rFonts w:ascii="Arial" w:hAnsi="Arial" w:cs="Arial"/>
          <w:sz w:val="22"/>
          <w:szCs w:val="22"/>
        </w:rPr>
        <w:t>2</w:t>
      </w:r>
      <w:r w:rsidR="00907E13" w:rsidRPr="00B97389">
        <w:rPr>
          <w:rFonts w:ascii="Arial" w:hAnsi="Arial" w:cs="Arial"/>
          <w:sz w:val="22"/>
          <w:szCs w:val="22"/>
        </w:rPr>
        <w:t xml:space="preserve">4 </w:t>
      </w:r>
      <w:r w:rsidR="00D80BA5" w:rsidRPr="00B97389">
        <w:rPr>
          <w:rFonts w:ascii="Arial" w:hAnsi="Arial" w:cs="Arial"/>
          <w:sz w:val="22"/>
          <w:szCs w:val="22"/>
        </w:rPr>
        <w:t>r.</w:t>
      </w:r>
    </w:p>
    <w:p w14:paraId="2593C44F" w14:textId="77777777" w:rsidR="00907E13" w:rsidRPr="00B97389" w:rsidRDefault="00907E13" w:rsidP="00EF0FD7">
      <w:pPr>
        <w:spacing w:line="276" w:lineRule="auto"/>
        <w:rPr>
          <w:rFonts w:ascii="Arial" w:hAnsi="Arial" w:cs="Arial"/>
          <w:sz w:val="22"/>
          <w:szCs w:val="22"/>
        </w:rPr>
      </w:pPr>
    </w:p>
    <w:p w14:paraId="2593C450" w14:textId="77777777" w:rsidR="00DA509A" w:rsidRPr="00B97389" w:rsidRDefault="004050DD" w:rsidP="00EF0FD7">
      <w:pPr>
        <w:spacing w:line="276" w:lineRule="auto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……..</w:t>
      </w:r>
      <w:r w:rsidR="00DA509A" w:rsidRPr="00B97389">
        <w:rPr>
          <w:rFonts w:ascii="Arial" w:hAnsi="Arial" w:cs="Arial"/>
          <w:sz w:val="22"/>
          <w:szCs w:val="22"/>
        </w:rPr>
        <w:t>................................................</w:t>
      </w:r>
    </w:p>
    <w:p w14:paraId="2593C451" w14:textId="77777777" w:rsidR="00DA509A" w:rsidRPr="00B97389" w:rsidRDefault="00235B00" w:rsidP="00EF0FD7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(Nazwa i adres W</w:t>
      </w:r>
      <w:r w:rsidR="006C262E" w:rsidRPr="00B97389">
        <w:rPr>
          <w:rFonts w:ascii="Arial" w:hAnsi="Arial" w:cs="Arial"/>
          <w:sz w:val="22"/>
          <w:szCs w:val="22"/>
        </w:rPr>
        <w:t xml:space="preserve">ykonawcy)  </w:t>
      </w:r>
    </w:p>
    <w:p w14:paraId="2593C452" w14:textId="77777777" w:rsidR="00DA509A" w:rsidRPr="00B97389" w:rsidRDefault="00983423" w:rsidP="00EF0FD7">
      <w:pPr>
        <w:pStyle w:val="Nagwek1"/>
        <w:spacing w:before="0" w:line="276" w:lineRule="auto"/>
        <w:jc w:val="center"/>
        <w:rPr>
          <w:rFonts w:ascii="Arial" w:hAnsi="Arial" w:cs="Arial"/>
          <w:iCs/>
          <w:color w:val="auto"/>
          <w:sz w:val="22"/>
          <w:szCs w:val="22"/>
        </w:rPr>
      </w:pPr>
      <w:r w:rsidRPr="00B97389">
        <w:rPr>
          <w:rFonts w:ascii="Arial" w:hAnsi="Arial" w:cs="Arial"/>
          <w:iCs/>
          <w:color w:val="auto"/>
          <w:sz w:val="22"/>
          <w:szCs w:val="22"/>
        </w:rPr>
        <w:t>O</w:t>
      </w:r>
      <w:r w:rsidR="00DA509A" w:rsidRPr="00B97389">
        <w:rPr>
          <w:rFonts w:ascii="Arial" w:hAnsi="Arial" w:cs="Arial"/>
          <w:iCs/>
          <w:color w:val="auto"/>
          <w:sz w:val="22"/>
          <w:szCs w:val="22"/>
        </w:rPr>
        <w:t xml:space="preserve"> F E R T A</w:t>
      </w:r>
      <w:r w:rsidR="009F0434" w:rsidRPr="00B97389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9F0434" w:rsidRPr="00B97389">
        <w:rPr>
          <w:rFonts w:ascii="Arial" w:hAnsi="Arial" w:cs="Arial"/>
          <w:iCs/>
          <w:color w:val="auto"/>
          <w:sz w:val="22"/>
          <w:szCs w:val="22"/>
        </w:rPr>
        <w:tab/>
      </w:r>
      <w:r w:rsidR="00DA509A" w:rsidRPr="00B97389">
        <w:rPr>
          <w:rFonts w:ascii="Arial" w:hAnsi="Arial" w:cs="Arial"/>
          <w:iCs/>
          <w:color w:val="auto"/>
          <w:sz w:val="22"/>
          <w:szCs w:val="22"/>
        </w:rPr>
        <w:t>C E N O W A</w:t>
      </w:r>
    </w:p>
    <w:p w14:paraId="2593C453" w14:textId="77777777" w:rsidR="00804FED" w:rsidRPr="00B97389" w:rsidRDefault="00307E4B" w:rsidP="00307E4B">
      <w:pPr>
        <w:pStyle w:val="Tytu"/>
        <w:spacing w:before="120" w:line="360" w:lineRule="auto"/>
        <w:ind w:firstLine="360"/>
        <w:rPr>
          <w:rFonts w:ascii="Arial" w:hAnsi="Arial" w:cs="Arial"/>
          <w:b w:val="0"/>
          <w:bCs w:val="0"/>
          <w:sz w:val="22"/>
          <w:szCs w:val="22"/>
        </w:rPr>
      </w:pPr>
      <w:r w:rsidRPr="00B97389">
        <w:rPr>
          <w:rFonts w:ascii="Arial" w:hAnsi="Arial" w:cs="Arial"/>
          <w:b w:val="0"/>
          <w:bCs w:val="0"/>
          <w:sz w:val="22"/>
          <w:szCs w:val="22"/>
        </w:rPr>
        <w:t>na realizację zamówienia publicznego:</w:t>
      </w:r>
    </w:p>
    <w:p w14:paraId="2593C454" w14:textId="77777777" w:rsidR="00DE45EB" w:rsidRPr="00B97389" w:rsidRDefault="00DE45EB" w:rsidP="00F621DC">
      <w:pPr>
        <w:shd w:val="clear" w:color="auto" w:fill="D9E2F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F38AC4" w14:textId="77777777" w:rsidR="000B591A" w:rsidRDefault="006F1B2F" w:rsidP="00A211FA">
      <w:pPr>
        <w:shd w:val="clear" w:color="auto" w:fill="D9E2F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97389">
        <w:rPr>
          <w:rFonts w:ascii="Arial" w:hAnsi="Arial" w:cs="Arial"/>
          <w:b/>
          <w:bCs/>
          <w:sz w:val="22"/>
          <w:szCs w:val="22"/>
        </w:rPr>
        <w:t>”</w:t>
      </w:r>
      <w:r w:rsidR="00273693" w:rsidRPr="00273693">
        <w:rPr>
          <w:rFonts w:ascii="Arial" w:hAnsi="Arial" w:cs="Arial"/>
          <w:b/>
          <w:bCs/>
          <w:sz w:val="22"/>
          <w:szCs w:val="22"/>
        </w:rPr>
        <w:t xml:space="preserve"> </w:t>
      </w:r>
      <w:r w:rsidR="00273693" w:rsidRPr="00B97389">
        <w:rPr>
          <w:rFonts w:ascii="Arial" w:hAnsi="Arial" w:cs="Arial"/>
          <w:b/>
          <w:bCs/>
          <w:sz w:val="22"/>
          <w:szCs w:val="22"/>
        </w:rPr>
        <w:t xml:space="preserve">Modernizacja </w:t>
      </w:r>
      <w:r w:rsidR="000B591A">
        <w:rPr>
          <w:rFonts w:ascii="Arial" w:hAnsi="Arial" w:cs="Arial"/>
          <w:b/>
          <w:bCs/>
          <w:sz w:val="22"/>
          <w:szCs w:val="22"/>
        </w:rPr>
        <w:t xml:space="preserve">opraw oświetleniowych na energooszczędne na terenie </w:t>
      </w:r>
    </w:p>
    <w:p w14:paraId="2593C455" w14:textId="13CA8F99" w:rsidR="00811081" w:rsidRPr="00B97389" w:rsidRDefault="000B591A" w:rsidP="00A211FA">
      <w:pPr>
        <w:shd w:val="clear" w:color="auto" w:fill="D9E2F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Gminy Wojciechowice” </w:t>
      </w:r>
    </w:p>
    <w:p w14:paraId="2593C456" w14:textId="77777777" w:rsidR="00DE45EB" w:rsidRPr="00B97389" w:rsidRDefault="00DE45EB" w:rsidP="00F621DC">
      <w:pPr>
        <w:shd w:val="clear" w:color="auto" w:fill="D9E2F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593C457" w14:textId="77777777" w:rsidR="002858C6" w:rsidRPr="00B97389" w:rsidRDefault="00016153" w:rsidP="000C25EB">
      <w:pPr>
        <w:pStyle w:val="Bezodstpw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zgodnie z wymaganiami określonymi w specyfi</w:t>
      </w:r>
      <w:r w:rsidR="009F0434" w:rsidRPr="00B97389">
        <w:rPr>
          <w:rFonts w:ascii="Arial" w:hAnsi="Arial" w:cs="Arial"/>
          <w:sz w:val="22"/>
          <w:szCs w:val="22"/>
        </w:rPr>
        <w:t>k</w:t>
      </w:r>
      <w:r w:rsidRPr="00B97389">
        <w:rPr>
          <w:rFonts w:ascii="Arial" w:hAnsi="Arial" w:cs="Arial"/>
          <w:sz w:val="22"/>
          <w:szCs w:val="22"/>
        </w:rPr>
        <w:t xml:space="preserve">acji warunków zamówienia dla tego </w:t>
      </w:r>
      <w:r w:rsidR="005F0659" w:rsidRPr="00B97389">
        <w:rPr>
          <w:rFonts w:ascii="Arial" w:hAnsi="Arial" w:cs="Arial"/>
          <w:sz w:val="22"/>
          <w:szCs w:val="22"/>
        </w:rPr>
        <w:t>postępowania składamy</w:t>
      </w:r>
      <w:r w:rsidRPr="00B97389">
        <w:rPr>
          <w:rFonts w:ascii="Arial" w:hAnsi="Arial" w:cs="Arial"/>
          <w:sz w:val="22"/>
          <w:szCs w:val="22"/>
        </w:rPr>
        <w:t xml:space="preserve"> niniejszą ofertę:</w:t>
      </w:r>
    </w:p>
    <w:p w14:paraId="2593C458" w14:textId="77777777" w:rsidR="002858C6" w:rsidRPr="00B97389" w:rsidRDefault="002858C6" w:rsidP="002858C6">
      <w:pPr>
        <w:pStyle w:val="Bezodstpw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B97389" w14:paraId="2593C460" w14:textId="77777777" w:rsidTr="00BA0FBA">
        <w:trPr>
          <w:trHeight w:val="2137"/>
        </w:trPr>
        <w:tc>
          <w:tcPr>
            <w:tcW w:w="8759" w:type="dxa"/>
          </w:tcPr>
          <w:p w14:paraId="2593C459" w14:textId="77777777" w:rsidR="00F57986" w:rsidRPr="00B97389" w:rsidRDefault="00F57986" w:rsidP="00F57986">
            <w:pPr>
              <w:tabs>
                <w:tab w:val="left" w:pos="426"/>
              </w:tabs>
              <w:spacing w:before="120" w:line="360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14:paraId="2593C45A" w14:textId="77777777" w:rsidR="00F57986" w:rsidRPr="00B97389" w:rsidRDefault="00F57986" w:rsidP="00F57986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t xml:space="preserve">Za wykonanie przedmiotu zamówienia oferujemy cenę w kwocie łącznej brutto: </w:t>
            </w:r>
          </w:p>
          <w:p w14:paraId="2593C45B" w14:textId="77777777" w:rsidR="00C9187A" w:rsidRPr="00B97389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7389">
              <w:rPr>
                <w:rFonts w:ascii="Arial" w:hAnsi="Arial" w:cs="Arial"/>
                <w:b/>
                <w:sz w:val="22"/>
                <w:szCs w:val="22"/>
              </w:rPr>
              <w:t xml:space="preserve">…...................................................... złotych </w:t>
            </w:r>
          </w:p>
          <w:p w14:paraId="2593C45C" w14:textId="77777777" w:rsidR="00DD4468" w:rsidRPr="00B97389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t>w tym podatek VAT</w:t>
            </w:r>
            <w:r w:rsidR="009F0434" w:rsidRPr="00B97389">
              <w:rPr>
                <w:rFonts w:ascii="Arial" w:hAnsi="Arial" w:cs="Arial"/>
                <w:sz w:val="22"/>
                <w:szCs w:val="22"/>
              </w:rPr>
              <w:t>, w wysokości ……..%.</w:t>
            </w:r>
          </w:p>
          <w:p w14:paraId="2593C45D" w14:textId="77777777" w:rsidR="006F1B2F" w:rsidRPr="00B97389" w:rsidRDefault="006F1B2F" w:rsidP="00DD446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93C45E" w14:textId="77777777" w:rsidR="009F0434" w:rsidRPr="00B97389" w:rsidRDefault="00DD4468" w:rsidP="00DB2C6B">
            <w:pPr>
              <w:spacing w:after="120" w:line="360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</w:pPr>
            <w:r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 xml:space="preserve">Okres gwarancji jakości - </w:t>
            </w:r>
            <w:r w:rsidRPr="00B97389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………….. miesięcy</w:t>
            </w:r>
            <w:r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 xml:space="preserve">. </w:t>
            </w:r>
          </w:p>
          <w:p w14:paraId="2593C45F" w14:textId="77777777" w:rsidR="00227E3C" w:rsidRPr="00B97389" w:rsidRDefault="00DD4468" w:rsidP="00DB2C6B">
            <w:pPr>
              <w:spacing w:after="120" w:line="360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</w:pPr>
            <w:r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 xml:space="preserve">(W przypadku nieokreślenia okresu gwarancji przyjmuje się okres </w:t>
            </w:r>
            <w:r w:rsidR="00A211FA"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>60</w:t>
            </w:r>
            <w:r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 xml:space="preserve"> miesięcy)</w:t>
            </w:r>
            <w:r w:rsidRPr="00B9738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593C461" w14:textId="77777777" w:rsidR="00DE45EB" w:rsidRPr="00B97389" w:rsidRDefault="00DE45EB" w:rsidP="005F0659">
      <w:pPr>
        <w:tabs>
          <w:tab w:val="left" w:pos="42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2593C462" w14:textId="77777777" w:rsidR="002858C6" w:rsidRPr="00B97389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Arial" w:eastAsia="Arial Unicode MS" w:hAnsi="Arial" w:cs="Arial"/>
          <w:b/>
          <w:sz w:val="22"/>
          <w:szCs w:val="22"/>
        </w:rPr>
      </w:pPr>
      <w:r w:rsidRPr="00B97389">
        <w:rPr>
          <w:rFonts w:ascii="Arial" w:eastAsia="Arial Unicode MS" w:hAnsi="Arial" w:cs="Arial"/>
          <w:b/>
          <w:sz w:val="22"/>
          <w:szCs w:val="22"/>
        </w:rPr>
        <w:t>UWAGA!</w:t>
      </w:r>
    </w:p>
    <w:p w14:paraId="2593C463" w14:textId="77777777" w:rsidR="002858C6" w:rsidRPr="00B97389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97389">
        <w:rPr>
          <w:rFonts w:ascii="Arial" w:eastAsia="Arial Unicode MS" w:hAnsi="Arial" w:cs="Arial"/>
          <w:b/>
          <w:sz w:val="22"/>
          <w:szCs w:val="22"/>
        </w:rPr>
        <w:t xml:space="preserve">W </w:t>
      </w:r>
      <w:r w:rsidR="00307E4B" w:rsidRPr="00B97389">
        <w:rPr>
          <w:rFonts w:ascii="Arial" w:eastAsia="Arial Unicode MS" w:hAnsi="Arial" w:cs="Arial"/>
          <w:b/>
          <w:sz w:val="22"/>
          <w:szCs w:val="22"/>
        </w:rPr>
        <w:t xml:space="preserve">rozdziale XV ust. </w:t>
      </w:r>
      <w:r w:rsidR="00A211FA" w:rsidRPr="00B97389">
        <w:rPr>
          <w:rFonts w:ascii="Arial" w:eastAsia="Arial Unicode MS" w:hAnsi="Arial" w:cs="Arial"/>
          <w:b/>
          <w:sz w:val="22"/>
          <w:szCs w:val="22"/>
        </w:rPr>
        <w:t>6</w:t>
      </w:r>
      <w:r w:rsidR="00B66D6A" w:rsidRPr="00B97389">
        <w:rPr>
          <w:rFonts w:ascii="Arial" w:eastAsia="Arial Unicode MS" w:hAnsi="Arial" w:cs="Arial"/>
          <w:b/>
          <w:sz w:val="22"/>
          <w:szCs w:val="22"/>
        </w:rPr>
        <w:t xml:space="preserve"> </w:t>
      </w:r>
      <w:r w:rsidRPr="00B97389">
        <w:rPr>
          <w:rFonts w:ascii="Arial" w:eastAsia="Arial Unicode MS" w:hAnsi="Arial" w:cs="Arial"/>
          <w:b/>
          <w:sz w:val="22"/>
          <w:szCs w:val="22"/>
        </w:rPr>
        <w:t xml:space="preserve">SWZ Zamawiający wymaga złożenia wraz z ofertą informacji o </w:t>
      </w:r>
      <w:r w:rsidRPr="00B97389">
        <w:rPr>
          <w:rFonts w:ascii="Arial" w:hAnsi="Arial" w:cs="Arial"/>
          <w:b/>
          <w:sz w:val="22"/>
          <w:szCs w:val="22"/>
        </w:rPr>
        <w:t xml:space="preserve">powstaniu </w:t>
      </w:r>
      <w:r w:rsidR="00F275FC" w:rsidRPr="00B97389">
        <w:rPr>
          <w:rFonts w:ascii="Arial" w:hAnsi="Arial" w:cs="Arial"/>
          <w:b/>
          <w:sz w:val="22"/>
          <w:szCs w:val="22"/>
        </w:rPr>
        <w:t xml:space="preserve">u </w:t>
      </w:r>
      <w:r w:rsidRPr="00B97389">
        <w:rPr>
          <w:rFonts w:ascii="Arial" w:hAnsi="Arial" w:cs="Arial"/>
          <w:b/>
          <w:sz w:val="22"/>
          <w:szCs w:val="22"/>
        </w:rPr>
        <w:t xml:space="preserve">zamawiającego </w:t>
      </w:r>
      <w:r w:rsidR="007D6621" w:rsidRPr="00B97389">
        <w:rPr>
          <w:rFonts w:ascii="Arial" w:hAnsi="Arial" w:cs="Arial"/>
          <w:b/>
          <w:color w:val="000000"/>
          <w:sz w:val="22"/>
          <w:szCs w:val="22"/>
        </w:rPr>
        <w:t>obowiązku podatkowego zgodnie z </w:t>
      </w:r>
      <w:r w:rsidRPr="00B97389">
        <w:rPr>
          <w:rFonts w:ascii="Arial" w:hAnsi="Arial" w:cs="Arial"/>
          <w:b/>
          <w:color w:val="000000"/>
          <w:sz w:val="22"/>
          <w:szCs w:val="22"/>
        </w:rPr>
        <w:t>przepisami o</w:t>
      </w:r>
      <w:r w:rsidR="009F0434" w:rsidRPr="00B97389">
        <w:rPr>
          <w:rFonts w:ascii="Arial" w:hAnsi="Arial" w:cs="Arial"/>
          <w:b/>
          <w:color w:val="000000"/>
          <w:sz w:val="22"/>
          <w:szCs w:val="22"/>
        </w:rPr>
        <w:t> </w:t>
      </w:r>
      <w:r w:rsidRPr="00B97389">
        <w:rPr>
          <w:rFonts w:ascii="Arial" w:hAnsi="Arial" w:cs="Arial"/>
          <w:b/>
          <w:color w:val="000000"/>
          <w:sz w:val="22"/>
          <w:szCs w:val="22"/>
        </w:rPr>
        <w:t>podatku od towarów i usług (VAT)</w:t>
      </w:r>
      <w:r w:rsidR="009F0434" w:rsidRPr="00B97389">
        <w:rPr>
          <w:rFonts w:ascii="Arial" w:hAnsi="Arial" w:cs="Arial"/>
          <w:b/>
          <w:color w:val="000000"/>
          <w:sz w:val="22"/>
          <w:szCs w:val="22"/>
        </w:rPr>
        <w:t>,</w:t>
      </w:r>
      <w:r w:rsidRPr="00B97389">
        <w:rPr>
          <w:rFonts w:ascii="Arial" w:hAnsi="Arial" w:cs="Arial"/>
          <w:b/>
          <w:color w:val="000000"/>
          <w:sz w:val="22"/>
          <w:szCs w:val="22"/>
        </w:rPr>
        <w:t xml:space="preserve"> wskazując nazwę (rodzaj) towaru lub usługi, których dostawa lub świadczenie będzie prowadzić do jego powstania, oraz wskazując ich wartość bez kwoty podatku.</w:t>
      </w:r>
    </w:p>
    <w:p w14:paraId="2593C464" w14:textId="77777777" w:rsidR="002858C6" w:rsidRPr="00B97389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eastAsia="Arial Unicode MS" w:hAnsi="Arial" w:cs="Arial"/>
          <w:b/>
          <w:sz w:val="22"/>
          <w:szCs w:val="22"/>
        </w:rPr>
      </w:pPr>
      <w:r w:rsidRPr="00B97389">
        <w:rPr>
          <w:rFonts w:ascii="Arial" w:eastAsia="Arial Unicode MS" w:hAnsi="Arial" w:cs="Arial"/>
          <w:b/>
          <w:sz w:val="22"/>
          <w:szCs w:val="22"/>
        </w:rPr>
        <w:t xml:space="preserve">Niezłożenie przez Wykonawcę informacji będzie oznaczało, że taki obowiązek nie powstaje. </w:t>
      </w:r>
    </w:p>
    <w:p w14:paraId="2593C465" w14:textId="77777777" w:rsidR="00016153" w:rsidRPr="00B97389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B97389">
        <w:rPr>
          <w:rFonts w:ascii="Arial" w:hAnsi="Arial" w:cs="Arial"/>
          <w:b/>
          <w:sz w:val="22"/>
          <w:szCs w:val="22"/>
          <w:u w:val="single"/>
        </w:rPr>
        <w:t>Dane dotyczące Wykonawcy:</w:t>
      </w:r>
    </w:p>
    <w:p w14:paraId="2593C466" w14:textId="77777777" w:rsidR="00016153" w:rsidRPr="00B97389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 xml:space="preserve">Imię Nazwisko osoby (osób) upoważnionych do podpisania umowy: </w:t>
      </w:r>
      <w:r w:rsidR="00AD02CD" w:rsidRPr="00B97389">
        <w:rPr>
          <w:rFonts w:ascii="Arial" w:hAnsi="Arial" w:cs="Arial"/>
          <w:sz w:val="22"/>
          <w:szCs w:val="22"/>
        </w:rPr>
        <w:t xml:space="preserve"> </w:t>
      </w:r>
    </w:p>
    <w:p w14:paraId="2593C467" w14:textId="77777777" w:rsidR="00016153" w:rsidRPr="00B97389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2"/>
          <w:szCs w:val="22"/>
          <w:lang w:val="de-DE"/>
        </w:rPr>
      </w:pPr>
      <w:r w:rsidRPr="00B97389">
        <w:rPr>
          <w:rFonts w:ascii="Arial" w:hAnsi="Arial" w:cs="Arial"/>
          <w:sz w:val="22"/>
          <w:szCs w:val="22"/>
          <w:lang w:val="de-DE"/>
        </w:rPr>
        <w:t>…………………………………………</w:t>
      </w:r>
    </w:p>
    <w:p w14:paraId="2593C468" w14:textId="77777777" w:rsidR="00016153" w:rsidRPr="00B97389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Numer telefonu:</w:t>
      </w:r>
      <w:r w:rsidRPr="00B97389">
        <w:rPr>
          <w:rFonts w:ascii="Arial" w:hAnsi="Arial" w:cs="Arial"/>
          <w:sz w:val="22"/>
          <w:szCs w:val="22"/>
        </w:rPr>
        <w:tab/>
        <w:t>.…/ ……………………</w:t>
      </w:r>
    </w:p>
    <w:p w14:paraId="2593C469" w14:textId="77777777" w:rsidR="00016153" w:rsidRPr="00B97389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Numer REGON:</w:t>
      </w:r>
      <w:r w:rsidRPr="00B97389">
        <w:rPr>
          <w:rFonts w:ascii="Arial" w:hAnsi="Arial" w:cs="Arial"/>
          <w:sz w:val="22"/>
          <w:szCs w:val="22"/>
        </w:rPr>
        <w:tab/>
        <w:t>..........................................   Numer NIP: ..........................................</w:t>
      </w:r>
    </w:p>
    <w:p w14:paraId="2593C46A" w14:textId="77777777" w:rsidR="00016153" w:rsidRPr="00B97389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Adres kontaktowy e</w:t>
      </w:r>
      <w:r w:rsidR="00F30C2A" w:rsidRPr="00B97389">
        <w:rPr>
          <w:rFonts w:ascii="Arial" w:hAnsi="Arial" w:cs="Arial"/>
          <w:sz w:val="22"/>
          <w:szCs w:val="22"/>
        </w:rPr>
        <w:t>-</w:t>
      </w:r>
      <w:r w:rsidRPr="00B97389">
        <w:rPr>
          <w:rFonts w:ascii="Arial" w:hAnsi="Arial" w:cs="Arial"/>
          <w:sz w:val="22"/>
          <w:szCs w:val="22"/>
        </w:rPr>
        <w:t>mail: ……………………………………………………………</w:t>
      </w:r>
    </w:p>
    <w:p w14:paraId="2593C46B" w14:textId="77777777" w:rsidR="00771C89" w:rsidRPr="00B97389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Adres e-mail gwaranta do zwrotu wadium (wniesionego w formie gwarancji)</w:t>
      </w:r>
      <w:r w:rsidR="006F1B2F" w:rsidRPr="00B97389">
        <w:rPr>
          <w:rFonts w:ascii="Arial" w:hAnsi="Arial" w:cs="Arial"/>
          <w:sz w:val="22"/>
          <w:szCs w:val="22"/>
        </w:rPr>
        <w:t xml:space="preserve">: </w:t>
      </w:r>
      <w:r w:rsidRPr="00B97389">
        <w:rPr>
          <w:rFonts w:ascii="Arial" w:hAnsi="Arial" w:cs="Arial"/>
          <w:sz w:val="22"/>
          <w:szCs w:val="22"/>
        </w:rPr>
        <w:t>…………………</w:t>
      </w:r>
      <w:r w:rsidR="009F0434" w:rsidRPr="00B97389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593C46C" w14:textId="77777777" w:rsidR="00222248" w:rsidRPr="00B97389" w:rsidRDefault="00222248" w:rsidP="00222248">
      <w:pPr>
        <w:spacing w:after="60" w:line="276" w:lineRule="auto"/>
        <w:ind w:left="426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 xml:space="preserve">Nr. </w:t>
      </w:r>
      <w:r w:rsidR="006F1B2F" w:rsidRPr="00B97389">
        <w:rPr>
          <w:rFonts w:ascii="Arial" w:hAnsi="Arial" w:cs="Arial"/>
          <w:sz w:val="22"/>
          <w:szCs w:val="22"/>
        </w:rPr>
        <w:t>r</w:t>
      </w:r>
      <w:r w:rsidRPr="00B97389">
        <w:rPr>
          <w:rFonts w:ascii="Arial" w:hAnsi="Arial" w:cs="Arial"/>
          <w:sz w:val="22"/>
          <w:szCs w:val="22"/>
        </w:rPr>
        <w:t>achunku do zwrotu wadium</w:t>
      </w:r>
      <w:r w:rsidR="000714D3" w:rsidRPr="00B97389">
        <w:rPr>
          <w:rFonts w:ascii="Arial" w:hAnsi="Arial" w:cs="Arial"/>
          <w:sz w:val="22"/>
          <w:szCs w:val="22"/>
        </w:rPr>
        <w:t xml:space="preserve"> (wniesionego w formie pieniężnej)</w:t>
      </w:r>
      <w:r w:rsidR="006F1B2F" w:rsidRPr="00B97389">
        <w:rPr>
          <w:rFonts w:ascii="Arial" w:hAnsi="Arial" w:cs="Arial"/>
          <w:sz w:val="22"/>
          <w:szCs w:val="22"/>
        </w:rPr>
        <w:t>:</w:t>
      </w:r>
      <w:r w:rsidRPr="00B9738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……………………………………………………………………….</w:t>
      </w:r>
    </w:p>
    <w:p w14:paraId="2593C46D" w14:textId="77777777" w:rsidR="00222248" w:rsidRPr="00B97389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2"/>
          <w:szCs w:val="22"/>
        </w:rPr>
      </w:pPr>
    </w:p>
    <w:p w14:paraId="2593C46E" w14:textId="77777777" w:rsidR="003E134C" w:rsidRPr="00B97389" w:rsidRDefault="00016153" w:rsidP="00BA0FBA">
      <w:pPr>
        <w:spacing w:after="6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B97389">
        <w:rPr>
          <w:rFonts w:ascii="Arial" w:hAnsi="Arial" w:cs="Arial"/>
          <w:b/>
          <w:sz w:val="22"/>
          <w:szCs w:val="22"/>
        </w:rPr>
        <w:t>UWAGA; proszę podać czytelny adres e-mail</w:t>
      </w:r>
      <w:r w:rsidR="00D55FC7" w:rsidRPr="00B97389">
        <w:rPr>
          <w:rFonts w:ascii="Arial" w:hAnsi="Arial" w:cs="Arial"/>
          <w:b/>
          <w:sz w:val="22"/>
          <w:szCs w:val="22"/>
        </w:rPr>
        <w:t>,</w:t>
      </w:r>
      <w:r w:rsidRPr="00B97389">
        <w:rPr>
          <w:rFonts w:ascii="Arial" w:hAnsi="Arial" w:cs="Arial"/>
          <w:b/>
          <w:sz w:val="22"/>
          <w:szCs w:val="22"/>
        </w:rPr>
        <w:t xml:space="preserve"> na który wykonawca będzie otrzymywał od zamawiającego </w:t>
      </w:r>
      <w:r w:rsidR="000714D3" w:rsidRPr="00B97389">
        <w:rPr>
          <w:rFonts w:ascii="Arial" w:hAnsi="Arial" w:cs="Arial"/>
          <w:b/>
          <w:sz w:val="22"/>
          <w:szCs w:val="22"/>
        </w:rPr>
        <w:t xml:space="preserve">za pośrednictwem platformy zakupowej </w:t>
      </w:r>
      <w:r w:rsidRPr="00B97389">
        <w:rPr>
          <w:rFonts w:ascii="Arial" w:hAnsi="Arial" w:cs="Arial"/>
          <w:b/>
          <w:sz w:val="22"/>
          <w:szCs w:val="22"/>
        </w:rPr>
        <w:t>wszystkie informacje związane z prowadzonym postępowaniem po otwarciu ofert. W związku z przysługującymi środkami ochrony prawnej wykonawcy, liczonymi od dnia przekazania informacji należy upewnić się, że podany adres e-mail funkcjonuje w</w:t>
      </w:r>
      <w:r w:rsidR="000714D3" w:rsidRPr="00B97389">
        <w:rPr>
          <w:rFonts w:ascii="Arial" w:hAnsi="Arial" w:cs="Arial"/>
          <w:b/>
          <w:sz w:val="22"/>
          <w:szCs w:val="22"/>
        </w:rPr>
        <w:t> </w:t>
      </w:r>
      <w:r w:rsidRPr="00B97389">
        <w:rPr>
          <w:rFonts w:ascii="Arial" w:hAnsi="Arial" w:cs="Arial"/>
          <w:b/>
          <w:sz w:val="22"/>
          <w:szCs w:val="22"/>
        </w:rPr>
        <w:t>sposób poprawny.</w:t>
      </w:r>
    </w:p>
    <w:p w14:paraId="2593C46F" w14:textId="77777777" w:rsidR="00964FD5" w:rsidRPr="00B97389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 xml:space="preserve">Termin wykonania zamówienia zgodnie z zapisami </w:t>
      </w:r>
      <w:r w:rsidR="00307E4B" w:rsidRPr="00B97389">
        <w:rPr>
          <w:rFonts w:ascii="Arial" w:hAnsi="Arial" w:cs="Arial"/>
          <w:snapToGrid w:val="0"/>
          <w:sz w:val="22"/>
          <w:szCs w:val="22"/>
        </w:rPr>
        <w:t>rozdziału VII ust. 1 SWZ</w:t>
      </w:r>
      <w:r w:rsidRPr="00B97389">
        <w:rPr>
          <w:rFonts w:ascii="Arial" w:eastAsia="Times-Roman" w:hAnsi="Arial" w:cs="Arial"/>
          <w:b/>
          <w:sz w:val="22"/>
          <w:szCs w:val="22"/>
        </w:rPr>
        <w:t>.</w:t>
      </w:r>
    </w:p>
    <w:p w14:paraId="2593C470" w14:textId="77777777" w:rsidR="00016153" w:rsidRPr="00B97389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 xml:space="preserve">Warunki płatności </w:t>
      </w:r>
      <w:r w:rsidRPr="00B97389">
        <w:rPr>
          <w:rFonts w:ascii="Arial" w:hAnsi="Arial" w:cs="Arial"/>
          <w:sz w:val="22"/>
          <w:szCs w:val="22"/>
        </w:rPr>
        <w:t>będą zgodne z</w:t>
      </w:r>
      <w:r w:rsidR="007E4294" w:rsidRPr="00B97389">
        <w:rPr>
          <w:rFonts w:ascii="Arial" w:hAnsi="Arial" w:cs="Arial"/>
          <w:sz w:val="22"/>
          <w:szCs w:val="22"/>
        </w:rPr>
        <w:t>e</w:t>
      </w:r>
      <w:r w:rsidRPr="00B97389">
        <w:rPr>
          <w:rFonts w:ascii="Arial" w:hAnsi="Arial" w:cs="Arial"/>
          <w:sz w:val="22"/>
          <w:szCs w:val="22"/>
        </w:rPr>
        <w:t xml:space="preserve"> wzorem umowy będącym załącznikiem do SWZ.</w:t>
      </w:r>
    </w:p>
    <w:p w14:paraId="2593C471" w14:textId="77777777" w:rsidR="00016153" w:rsidRPr="00B97389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Oświadczamy, że zapoznaliśmy się ze specyfikacją warunków zamówienia, w tym z</w:t>
      </w:r>
      <w:r w:rsidR="007E4294" w:rsidRPr="00B97389">
        <w:rPr>
          <w:rFonts w:ascii="Arial" w:hAnsi="Arial" w:cs="Arial"/>
          <w:sz w:val="22"/>
          <w:szCs w:val="22"/>
        </w:rPr>
        <w:t>e</w:t>
      </w:r>
      <w:r w:rsidRPr="00B97389">
        <w:rPr>
          <w:rFonts w:ascii="Arial" w:hAnsi="Arial" w:cs="Arial"/>
          <w:sz w:val="22"/>
          <w:szCs w:val="22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593C472" w14:textId="77777777" w:rsidR="00016153" w:rsidRPr="00B97389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Oświadczamy, że uważamy się za związanych niniejszą ofertą przez czas wskazany w</w:t>
      </w:r>
      <w:r w:rsidR="000714D3" w:rsidRPr="00B97389">
        <w:rPr>
          <w:rFonts w:ascii="Arial" w:hAnsi="Arial" w:cs="Arial"/>
          <w:sz w:val="22"/>
          <w:szCs w:val="22"/>
        </w:rPr>
        <w:t> </w:t>
      </w:r>
      <w:r w:rsidRPr="00B97389">
        <w:rPr>
          <w:rFonts w:ascii="Arial" w:hAnsi="Arial" w:cs="Arial"/>
          <w:sz w:val="22"/>
          <w:szCs w:val="22"/>
        </w:rPr>
        <w:t>specyfikacji warunków zamówienia.</w:t>
      </w:r>
    </w:p>
    <w:p w14:paraId="2593C473" w14:textId="77777777" w:rsidR="00795888" w:rsidRPr="00B97389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B97389">
        <w:rPr>
          <w:rFonts w:ascii="Arial" w:hAnsi="Arial" w:cs="Arial"/>
          <w:sz w:val="22"/>
          <w:szCs w:val="22"/>
          <w:vertAlign w:val="superscript"/>
        </w:rPr>
        <w:t>1)</w:t>
      </w:r>
      <w:r w:rsidRPr="00B97389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593C474" w14:textId="77777777" w:rsidR="000636EC" w:rsidRPr="00B97389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W przypadku uznania niniejszej oferty za ofertę najkorzystniejszą zobowiązujemy si</w:t>
      </w:r>
      <w:r w:rsidR="00573F11" w:rsidRPr="00B97389">
        <w:rPr>
          <w:rFonts w:ascii="Arial" w:hAnsi="Arial" w:cs="Arial"/>
          <w:sz w:val="22"/>
          <w:szCs w:val="22"/>
        </w:rPr>
        <w:t xml:space="preserve">ę do zawarcia umowy w miejscu i </w:t>
      </w:r>
      <w:r w:rsidRPr="00B97389">
        <w:rPr>
          <w:rFonts w:ascii="Arial" w:hAnsi="Arial" w:cs="Arial"/>
          <w:sz w:val="22"/>
          <w:szCs w:val="22"/>
        </w:rPr>
        <w:t>terminie wskazanym przez Zamawiającego, a przed zawarciem umowy wniesienia zabezpieczenia należytego wykonania umowy.</w:t>
      </w:r>
    </w:p>
    <w:p w14:paraId="2593C475" w14:textId="77777777" w:rsidR="000636EC" w:rsidRPr="00B97389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Oświadczam/my, że jestem/</w:t>
      </w:r>
      <w:proofErr w:type="spellStart"/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śmy</w:t>
      </w:r>
      <w:proofErr w:type="spellEnd"/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: </w:t>
      </w:r>
    </w:p>
    <w:p w14:paraId="2593C476" w14:textId="77777777" w:rsidR="000636EC" w:rsidRPr="00B97389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Mikroprzedsiębiorstwem TAK/NIE*</w:t>
      </w:r>
    </w:p>
    <w:p w14:paraId="2593C477" w14:textId="77777777" w:rsidR="000636EC" w:rsidRPr="00B97389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Małym przedsiębiorstwem TAK/NIE*</w:t>
      </w:r>
    </w:p>
    <w:p w14:paraId="2593C478" w14:textId="77777777" w:rsidR="000636EC" w:rsidRPr="00B97389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Średnim przedsiębiorstwem TAK/NIE*</w:t>
      </w:r>
    </w:p>
    <w:p w14:paraId="2593C479" w14:textId="77777777" w:rsidR="000636EC" w:rsidRPr="00B97389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Dużym przedsiębiorstwem TAK/NIE*</w:t>
      </w:r>
    </w:p>
    <w:p w14:paraId="2593C47A" w14:textId="77777777" w:rsidR="00E561BB" w:rsidRPr="00B97389" w:rsidRDefault="00E561BB" w:rsidP="00E561BB">
      <w:pPr>
        <w:autoSpaceDE w:val="0"/>
        <w:autoSpaceDN w:val="0"/>
        <w:adjustRightInd w:val="0"/>
        <w:ind w:left="108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2593C47B" w14:textId="77777777" w:rsidR="00E561BB" w:rsidRPr="00B97389" w:rsidRDefault="00E561BB" w:rsidP="00E561BB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Oświadczenie:</w:t>
      </w:r>
    </w:p>
    <w:p w14:paraId="2593C47C" w14:textId="77777777" w:rsidR="00B97389" w:rsidRPr="00B97389" w:rsidRDefault="00B97389" w:rsidP="00B97389">
      <w:pPr>
        <w:shd w:val="clear" w:color="auto" w:fill="FFFFFF"/>
        <w:suppressAutoHyphens/>
        <w:autoSpaceDE w:val="0"/>
        <w:contextualSpacing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97389">
        <w:rPr>
          <w:rFonts w:ascii="Arial" w:hAnsi="Arial" w:cs="Arial"/>
          <w:b/>
          <w:color w:val="FF0000"/>
          <w:sz w:val="22"/>
          <w:szCs w:val="22"/>
        </w:rPr>
        <w:t>*NALEŻY ZAZNACZYĆ TYLKO JEDEN WARIANT!</w:t>
      </w:r>
    </w:p>
    <w:p w14:paraId="2593C47D" w14:textId="77777777" w:rsidR="00E561BB" w:rsidRPr="00B97389" w:rsidRDefault="00E561BB" w:rsidP="00E561BB">
      <w:pPr>
        <w:spacing w:after="6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2593C47E" w14:textId="77777777" w:rsidR="00E561BB" w:rsidRPr="00B97389" w:rsidRDefault="00E561BB" w:rsidP="00E561BB">
      <w:pPr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97389">
        <w:rPr>
          <w:rFonts w:ascii="Arial" w:hAnsi="Arial" w:cs="Arial"/>
          <w:sz w:val="22"/>
          <w:szCs w:val="22"/>
        </w:rPr>
        <w:instrText xml:space="preserve"> FORMCHECKBOX </w:instrText>
      </w:r>
      <w:r w:rsidR="004863B9">
        <w:rPr>
          <w:rFonts w:ascii="Arial" w:hAnsi="Arial" w:cs="Arial"/>
          <w:sz w:val="22"/>
          <w:szCs w:val="22"/>
        </w:rPr>
      </w:r>
      <w:r w:rsidR="004863B9">
        <w:rPr>
          <w:rFonts w:ascii="Arial" w:hAnsi="Arial" w:cs="Arial"/>
          <w:sz w:val="22"/>
          <w:szCs w:val="22"/>
        </w:rPr>
        <w:fldChar w:fldCharType="separate"/>
      </w:r>
      <w:r w:rsidRPr="00B97389">
        <w:rPr>
          <w:rFonts w:ascii="Arial" w:hAnsi="Arial" w:cs="Arial"/>
          <w:sz w:val="22"/>
          <w:szCs w:val="22"/>
        </w:rPr>
        <w:fldChar w:fldCharType="end"/>
      </w:r>
      <w:r w:rsidRPr="00B97389">
        <w:rPr>
          <w:rFonts w:ascii="Arial" w:eastAsia="Cambria" w:hAnsi="Arial" w:cs="Arial"/>
          <w:sz w:val="22"/>
          <w:szCs w:val="22"/>
          <w:shd w:val="clear" w:color="auto" w:fill="FFFFFF" w:themeFill="background1"/>
        </w:rPr>
        <w:t xml:space="preserve"> </w:t>
      </w:r>
      <w:r w:rsidRPr="00B97389">
        <w:rPr>
          <w:rFonts w:ascii="Arial" w:eastAsia="Cambria" w:hAnsi="Arial" w:cs="Arial"/>
          <w:sz w:val="22"/>
          <w:szCs w:val="22"/>
        </w:rPr>
        <w:tab/>
      </w:r>
      <w:r w:rsidRPr="00B97389">
        <w:rPr>
          <w:rFonts w:ascii="Arial" w:hAnsi="Arial" w:cs="Arial"/>
          <w:b/>
          <w:sz w:val="22"/>
          <w:szCs w:val="22"/>
        </w:rPr>
        <w:t xml:space="preserve">Oświadczamy, że przedmiot zamówienia, </w:t>
      </w:r>
      <w:r w:rsidRPr="00B97389">
        <w:rPr>
          <w:rFonts w:ascii="Arial" w:hAnsi="Arial" w:cs="Arial"/>
          <w:sz w:val="22"/>
          <w:szCs w:val="22"/>
        </w:rPr>
        <w:t xml:space="preserve">wykonamy osobiście bez pomocy podwykonawcy*. </w:t>
      </w:r>
    </w:p>
    <w:p w14:paraId="2593C47F" w14:textId="77777777" w:rsidR="00E561BB" w:rsidRPr="00B97389" w:rsidRDefault="00E561BB" w:rsidP="00E561BB">
      <w:pPr>
        <w:rPr>
          <w:rFonts w:ascii="Arial" w:hAnsi="Arial" w:cs="Arial"/>
          <w:b/>
          <w:sz w:val="22"/>
          <w:szCs w:val="22"/>
        </w:rPr>
      </w:pPr>
    </w:p>
    <w:p w14:paraId="2593C480" w14:textId="77777777" w:rsidR="00E561BB" w:rsidRPr="00B97389" w:rsidRDefault="00E561BB" w:rsidP="00E561BB">
      <w:pPr>
        <w:rPr>
          <w:rFonts w:ascii="Arial" w:hAnsi="Arial" w:cs="Arial"/>
          <w:b/>
          <w:sz w:val="22"/>
          <w:szCs w:val="22"/>
        </w:rPr>
      </w:pPr>
      <w:r w:rsidRPr="00B97389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</w:p>
    <w:p w14:paraId="2593C481" w14:textId="77777777" w:rsidR="00E561BB" w:rsidRPr="00B97389" w:rsidRDefault="00E561BB" w:rsidP="00E561BB">
      <w:pPr>
        <w:jc w:val="both"/>
        <w:rPr>
          <w:rFonts w:ascii="Arial" w:hAnsi="Arial" w:cs="Arial"/>
          <w:b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97389">
        <w:rPr>
          <w:rFonts w:ascii="Arial" w:hAnsi="Arial" w:cs="Arial"/>
          <w:sz w:val="22"/>
          <w:szCs w:val="22"/>
        </w:rPr>
        <w:instrText xml:space="preserve"> FORMCHECKBOX </w:instrText>
      </w:r>
      <w:r w:rsidR="004863B9">
        <w:rPr>
          <w:rFonts w:ascii="Arial" w:hAnsi="Arial" w:cs="Arial"/>
          <w:sz w:val="22"/>
          <w:szCs w:val="22"/>
        </w:rPr>
      </w:r>
      <w:r w:rsidR="004863B9">
        <w:rPr>
          <w:rFonts w:ascii="Arial" w:hAnsi="Arial" w:cs="Arial"/>
          <w:sz w:val="22"/>
          <w:szCs w:val="22"/>
        </w:rPr>
        <w:fldChar w:fldCharType="separate"/>
      </w:r>
      <w:r w:rsidRPr="00B97389">
        <w:rPr>
          <w:rFonts w:ascii="Arial" w:hAnsi="Arial" w:cs="Arial"/>
          <w:sz w:val="22"/>
          <w:szCs w:val="22"/>
        </w:rPr>
        <w:fldChar w:fldCharType="end"/>
      </w:r>
      <w:r w:rsidRPr="00B97389">
        <w:rPr>
          <w:rFonts w:ascii="Arial" w:eastAsia="Cambria" w:hAnsi="Arial" w:cs="Arial"/>
          <w:sz w:val="22"/>
          <w:szCs w:val="22"/>
          <w:shd w:val="clear" w:color="auto" w:fill="FFFFFF" w:themeFill="background1"/>
        </w:rPr>
        <w:t xml:space="preserve"> </w:t>
      </w:r>
      <w:r w:rsidRPr="00B97389">
        <w:rPr>
          <w:rFonts w:ascii="Arial" w:eastAsia="Cambria" w:hAnsi="Arial" w:cs="Arial"/>
          <w:sz w:val="22"/>
          <w:szCs w:val="22"/>
        </w:rPr>
        <w:tab/>
      </w:r>
      <w:r w:rsidRPr="00B97389">
        <w:rPr>
          <w:rFonts w:ascii="Arial" w:hAnsi="Arial" w:cs="Arial"/>
          <w:b/>
          <w:sz w:val="22"/>
          <w:szCs w:val="22"/>
        </w:rPr>
        <w:t>Oświadczamy, że przy realizacji przedmiotu zamówienia, będą uczestniczyć następujący podwykonawcy - wykaz podwykonawców i zakres przedmiotu zamówienia przez nich wykonywanych jest następujący*:</w:t>
      </w:r>
    </w:p>
    <w:p w14:paraId="2593C482" w14:textId="77777777" w:rsidR="00E561BB" w:rsidRPr="00B97389" w:rsidRDefault="00E561BB" w:rsidP="00E561BB">
      <w:pPr>
        <w:rPr>
          <w:rFonts w:ascii="Arial" w:hAnsi="Arial"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4678"/>
        <w:gridCol w:w="1275"/>
      </w:tblGrid>
      <w:tr w:rsidR="00E561BB" w:rsidRPr="00B97389" w14:paraId="2593C488" w14:textId="77777777" w:rsidTr="00974ED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C483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C484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389">
              <w:rPr>
                <w:rFonts w:ascii="Arial" w:hAnsi="Arial" w:cs="Arial"/>
                <w:b/>
                <w:bCs/>
                <w:sz w:val="20"/>
                <w:szCs w:val="20"/>
              </w:rPr>
              <w:t>Nazwa i adres przewidywanego</w:t>
            </w:r>
          </w:p>
          <w:p w14:paraId="2593C485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b/>
                <w:bCs/>
                <w:sz w:val="20"/>
                <w:szCs w:val="20"/>
              </w:rPr>
              <w:t>podwykonawcy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C486" w14:textId="77777777" w:rsidR="00E561BB" w:rsidRPr="00B97389" w:rsidRDefault="00B97389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6861">
              <w:rPr>
                <w:rFonts w:ascii="Arial" w:hAnsi="Arial" w:cs="Arial"/>
                <w:b/>
                <w:bCs/>
                <w:sz w:val="20"/>
                <w:szCs w:val="20"/>
              </w:rPr>
              <w:t>Części zamówienia, których wykonanie Wykonawca zamierza powierzyć podwykonawcom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C487" w14:textId="77777777" w:rsidR="00E561BB" w:rsidRPr="00B97389" w:rsidRDefault="00B97389" w:rsidP="00974E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561BB" w:rsidRPr="00B97389">
              <w:rPr>
                <w:rFonts w:ascii="Arial" w:hAnsi="Arial" w:cs="Arial"/>
                <w:b/>
                <w:bCs/>
                <w:sz w:val="20"/>
                <w:szCs w:val="20"/>
              </w:rPr>
              <w:t>wagi</w:t>
            </w:r>
          </w:p>
        </w:tc>
      </w:tr>
      <w:tr w:rsidR="00E561BB" w:rsidRPr="00B97389" w14:paraId="2593C490" w14:textId="77777777" w:rsidTr="00974ED4">
        <w:tc>
          <w:tcPr>
            <w:tcW w:w="496" w:type="dxa"/>
            <w:tcBorders>
              <w:top w:val="single" w:sz="4" w:space="0" w:color="auto"/>
            </w:tcBorders>
          </w:tcPr>
          <w:p w14:paraId="2593C489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2593C48A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593C48B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93C48C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93C48D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2593C48E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593C48F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1BB" w:rsidRPr="00B97389" w14:paraId="2593C498" w14:textId="77777777" w:rsidTr="00974ED4">
        <w:tc>
          <w:tcPr>
            <w:tcW w:w="496" w:type="dxa"/>
          </w:tcPr>
          <w:p w14:paraId="2593C491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2593C492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593C493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93C494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93C495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593C496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593C497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93C499" w14:textId="77777777" w:rsidR="00E561BB" w:rsidRDefault="00E561BB" w:rsidP="00E561BB">
      <w:pPr>
        <w:rPr>
          <w:rFonts w:ascii="Arial" w:hAnsi="Arial" w:cs="Arial"/>
          <w:b/>
          <w:sz w:val="22"/>
          <w:szCs w:val="22"/>
        </w:rPr>
      </w:pPr>
    </w:p>
    <w:p w14:paraId="2593C49A" w14:textId="77777777" w:rsidR="00B97389" w:rsidRPr="00B97389" w:rsidRDefault="00B97389" w:rsidP="00E561BB">
      <w:pPr>
        <w:rPr>
          <w:rFonts w:ascii="Arial" w:hAnsi="Arial" w:cs="Arial"/>
          <w:b/>
          <w:sz w:val="22"/>
          <w:szCs w:val="22"/>
        </w:rPr>
      </w:pPr>
    </w:p>
    <w:p w14:paraId="2593C49B" w14:textId="77777777" w:rsidR="00016153" w:rsidRPr="00B97389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lastRenderedPageBreak/>
        <w:t>Załącznikami do niniejszej oferty są:</w:t>
      </w:r>
    </w:p>
    <w:p w14:paraId="2593C49C" w14:textId="77777777" w:rsidR="00016153" w:rsidRPr="00B97389" w:rsidRDefault="00016153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  <w:r w:rsidR="00B97389">
        <w:rPr>
          <w:rFonts w:ascii="Arial" w:hAnsi="Arial" w:cs="Arial"/>
          <w:snapToGrid w:val="0"/>
          <w:sz w:val="22"/>
          <w:szCs w:val="22"/>
        </w:rPr>
        <w:t>..</w:t>
      </w:r>
    </w:p>
    <w:p w14:paraId="2593C49D" w14:textId="77777777" w:rsidR="00016153" w:rsidRPr="00B97389" w:rsidRDefault="00016153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  <w:r w:rsidR="00B97389">
        <w:rPr>
          <w:rFonts w:ascii="Arial" w:hAnsi="Arial" w:cs="Arial"/>
          <w:snapToGrid w:val="0"/>
          <w:sz w:val="22"/>
          <w:szCs w:val="22"/>
        </w:rPr>
        <w:t>..</w:t>
      </w:r>
    </w:p>
    <w:p w14:paraId="2593C49E" w14:textId="77777777" w:rsidR="00F30C2A" w:rsidRPr="00B97389" w:rsidRDefault="00F30C2A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…………………………………………</w:t>
      </w:r>
    </w:p>
    <w:p w14:paraId="2593C49F" w14:textId="77777777" w:rsidR="00F31701" w:rsidRPr="00B97389" w:rsidRDefault="00142B56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…………………………………………</w:t>
      </w:r>
    </w:p>
    <w:p w14:paraId="2593C4A0" w14:textId="77777777" w:rsidR="004301EB" w:rsidRPr="00B97389" w:rsidRDefault="004301EB" w:rsidP="00E40864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* niepotrzebne skreślić</w:t>
      </w:r>
    </w:p>
    <w:p w14:paraId="2593C4A1" w14:textId="77777777" w:rsidR="00B97389" w:rsidRPr="00B97389" w:rsidRDefault="00B97389" w:rsidP="00E40864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</w:p>
    <w:p w14:paraId="2593C4A2" w14:textId="77777777" w:rsidR="004301EB" w:rsidRPr="00B97389" w:rsidRDefault="004301EB" w:rsidP="00E40864">
      <w:pPr>
        <w:pStyle w:val="Lista5"/>
        <w:ind w:left="142" w:hanging="142"/>
        <w:jc w:val="both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** W przypadku</w:t>
      </w:r>
      <w:r w:rsidR="000714D3" w:rsidRPr="00B97389">
        <w:rPr>
          <w:rFonts w:ascii="Arial" w:hAnsi="Arial" w:cs="Arial"/>
          <w:snapToGrid w:val="0"/>
          <w:sz w:val="22"/>
          <w:szCs w:val="22"/>
        </w:rPr>
        <w:t>,</w:t>
      </w:r>
      <w:r w:rsidRPr="00B97389">
        <w:rPr>
          <w:rFonts w:ascii="Arial" w:hAnsi="Arial" w:cs="Arial"/>
          <w:snapToGrid w:val="0"/>
          <w:sz w:val="22"/>
          <w:szCs w:val="22"/>
        </w:rPr>
        <w:t xml:space="preserve"> gdy wykonawca nie przekazuje danych osobowych innych niż bezpośrednio jego dotyczących lub zachodzi</w:t>
      </w:r>
      <w:r w:rsidR="000714D3" w:rsidRPr="00B97389">
        <w:rPr>
          <w:rFonts w:ascii="Arial" w:hAnsi="Arial" w:cs="Arial"/>
          <w:snapToGrid w:val="0"/>
          <w:sz w:val="22"/>
          <w:szCs w:val="22"/>
        </w:rPr>
        <w:t xml:space="preserve"> </w:t>
      </w:r>
      <w:r w:rsidRPr="00B97389">
        <w:rPr>
          <w:rFonts w:ascii="Arial" w:hAnsi="Arial" w:cs="Arial"/>
          <w:snapToGrid w:val="0"/>
          <w:sz w:val="22"/>
          <w:szCs w:val="22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14:paraId="2593C4A3" w14:textId="77777777" w:rsidR="00B97389" w:rsidRPr="00B97389" w:rsidRDefault="00B97389" w:rsidP="00E40864">
      <w:pPr>
        <w:pStyle w:val="Lista5"/>
        <w:ind w:left="142" w:hanging="142"/>
        <w:jc w:val="both"/>
        <w:rPr>
          <w:rFonts w:ascii="Arial" w:hAnsi="Arial" w:cs="Arial"/>
          <w:snapToGrid w:val="0"/>
          <w:sz w:val="22"/>
          <w:szCs w:val="22"/>
        </w:rPr>
      </w:pPr>
    </w:p>
    <w:p w14:paraId="2593C4A4" w14:textId="77777777" w:rsidR="004301EB" w:rsidRPr="00B97389" w:rsidRDefault="004301EB" w:rsidP="00E40864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B97389">
        <w:rPr>
          <w:rFonts w:ascii="Arial" w:hAnsi="Arial" w:cs="Arial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</w:t>
      </w:r>
      <w:r w:rsidR="000714D3" w:rsidRPr="00B97389">
        <w:rPr>
          <w:rFonts w:ascii="Arial" w:hAnsi="Arial" w:cs="Arial"/>
          <w:sz w:val="22"/>
          <w:szCs w:val="22"/>
        </w:rPr>
        <w:t> </w:t>
      </w:r>
      <w:r w:rsidRPr="00B97389">
        <w:rPr>
          <w:rFonts w:ascii="Arial" w:hAnsi="Arial" w:cs="Arial"/>
          <w:sz w:val="22"/>
          <w:szCs w:val="22"/>
        </w:rPr>
        <w:t>w</w:t>
      </w:r>
      <w:r w:rsidR="000714D3" w:rsidRPr="00B97389">
        <w:rPr>
          <w:rFonts w:ascii="Arial" w:hAnsi="Arial" w:cs="Arial"/>
          <w:sz w:val="22"/>
          <w:szCs w:val="22"/>
        </w:rPr>
        <w:t> </w:t>
      </w:r>
      <w:r w:rsidRPr="00B97389">
        <w:rPr>
          <w:rFonts w:ascii="Arial" w:hAnsi="Arial" w:cs="Arial"/>
          <w:sz w:val="22"/>
          <w:szCs w:val="22"/>
        </w:rPr>
        <w:t>sprawie swobodnego przepływu takich danych oraz uchylenia dyrektywy 95/46/WE (ogólne rozporządzenie o ochronie danych) (Dz. Urz. UE L 119 z 04.05.2016, str. 1).</w:t>
      </w:r>
    </w:p>
    <w:p w14:paraId="2593C4A5" w14:textId="77777777" w:rsidR="004301EB" w:rsidRPr="00B97389" w:rsidRDefault="004301EB" w:rsidP="00EF0FD7">
      <w:pPr>
        <w:pStyle w:val="Lista5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sectPr w:rsidR="004301EB" w:rsidRPr="00B97389" w:rsidSect="00B97389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568" w:right="1418" w:bottom="1276" w:left="1418" w:header="426" w:footer="2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5823C" w14:textId="77777777" w:rsidR="004863B9" w:rsidRDefault="004863B9">
      <w:r>
        <w:separator/>
      </w:r>
    </w:p>
  </w:endnote>
  <w:endnote w:type="continuationSeparator" w:id="0">
    <w:p w14:paraId="0B024BA6" w14:textId="77777777" w:rsidR="004863B9" w:rsidRDefault="004863B9">
      <w:r>
        <w:continuationSeparator/>
      </w:r>
    </w:p>
  </w:endnote>
  <w:endnote w:type="continuationNotice" w:id="1">
    <w:p w14:paraId="59F3F01E" w14:textId="77777777" w:rsidR="004863B9" w:rsidRDefault="00486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3C4AE" w14:textId="77777777" w:rsidR="000C25EB" w:rsidRDefault="005E6F2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C25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93C4AF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3C4B0" w14:textId="77777777" w:rsidR="00127BB7" w:rsidRPr="000714D3" w:rsidRDefault="00127BB7" w:rsidP="00127BB7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</w:rPr>
    </w:pPr>
    <w:r w:rsidRPr="000714D3">
      <w:rPr>
        <w:rFonts w:ascii="Arial" w:hAnsi="Arial" w:cs="Arial"/>
        <w:b/>
        <w:sz w:val="18"/>
        <w:szCs w:val="18"/>
      </w:rPr>
      <w:t>Oferta</w:t>
    </w:r>
    <w:r w:rsidR="00E06F78" w:rsidRPr="000714D3">
      <w:rPr>
        <w:rFonts w:ascii="Arial" w:hAnsi="Arial" w:cs="Arial"/>
        <w:b/>
        <w:sz w:val="18"/>
        <w:szCs w:val="18"/>
      </w:rPr>
      <w:t xml:space="preserve"> </w:t>
    </w:r>
    <w:r w:rsidRPr="000714D3">
      <w:rPr>
        <w:rFonts w:ascii="Arial" w:hAnsi="Arial" w:cs="Arial"/>
        <w:b/>
        <w:sz w:val="18"/>
        <w:szCs w:val="18"/>
      </w:rPr>
      <w:t>musi</w:t>
    </w:r>
    <w:r w:rsidR="00E06F78" w:rsidRPr="000714D3">
      <w:rPr>
        <w:rFonts w:ascii="Arial" w:hAnsi="Arial" w:cs="Arial"/>
        <w:b/>
        <w:sz w:val="18"/>
        <w:szCs w:val="18"/>
      </w:rPr>
      <w:t xml:space="preserve"> </w:t>
    </w:r>
    <w:r w:rsidRPr="000714D3">
      <w:rPr>
        <w:rFonts w:ascii="Arial" w:hAnsi="Arial" w:cs="Arial"/>
        <w:b/>
        <w:sz w:val="18"/>
        <w:szCs w:val="18"/>
      </w:rPr>
      <w:t>być podpisana kwalifikowanym podpisem elektronicznym lub podpisem zaufanym lub podpisem osobistym</w:t>
    </w:r>
    <w:r w:rsidRPr="000714D3">
      <w:rPr>
        <w:rFonts w:ascii="Arial" w:hAnsi="Arial" w:cs="Arial"/>
        <w:sz w:val="18"/>
        <w:szCs w:val="18"/>
      </w:rPr>
      <w:t>.</w:t>
    </w:r>
  </w:p>
  <w:p w14:paraId="2593C4B1" w14:textId="77777777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3C4B2" w14:textId="77777777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9F0434">
      <w:rPr>
        <w:rFonts w:ascii="Arial" w:hAnsi="Arial" w:cs="Arial"/>
        <w:b/>
        <w:sz w:val="18"/>
        <w:szCs w:val="18"/>
      </w:rPr>
      <w:t>Oferta</w:t>
    </w:r>
    <w:r w:rsidR="00DB3D77" w:rsidRPr="009F0434">
      <w:rPr>
        <w:rFonts w:ascii="Arial" w:hAnsi="Arial" w:cs="Arial"/>
        <w:b/>
        <w:sz w:val="18"/>
        <w:szCs w:val="18"/>
      </w:rPr>
      <w:t xml:space="preserve"> </w:t>
    </w:r>
    <w:r w:rsidRPr="009F0434">
      <w:rPr>
        <w:rFonts w:ascii="Arial" w:hAnsi="Arial" w:cs="Arial"/>
        <w:b/>
        <w:sz w:val="18"/>
        <w:szCs w:val="18"/>
      </w:rPr>
      <w:t>musi</w:t>
    </w:r>
    <w:r w:rsidR="00DB3D77" w:rsidRPr="009F0434">
      <w:rPr>
        <w:rFonts w:ascii="Arial" w:hAnsi="Arial" w:cs="Arial"/>
        <w:b/>
        <w:sz w:val="18"/>
        <w:szCs w:val="18"/>
      </w:rPr>
      <w:t xml:space="preserve"> </w:t>
    </w:r>
    <w:r w:rsidRPr="009F0434">
      <w:rPr>
        <w:rFonts w:ascii="Arial" w:hAnsi="Arial" w:cs="Arial"/>
        <w:b/>
        <w:sz w:val="18"/>
        <w:szCs w:val="18"/>
      </w:rPr>
      <w:t xml:space="preserve">być podpisana </w:t>
    </w:r>
    <w:r w:rsidR="00127BB7" w:rsidRPr="009F0434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</w:p>
  <w:p w14:paraId="2593C4B3" w14:textId="77777777" w:rsidR="00771C89" w:rsidRPr="00771C89" w:rsidRDefault="00771C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6150F" w14:textId="77777777" w:rsidR="004863B9" w:rsidRDefault="004863B9">
      <w:r>
        <w:separator/>
      </w:r>
    </w:p>
  </w:footnote>
  <w:footnote w:type="continuationSeparator" w:id="0">
    <w:p w14:paraId="5A783761" w14:textId="77777777" w:rsidR="004863B9" w:rsidRDefault="004863B9">
      <w:r>
        <w:continuationSeparator/>
      </w:r>
    </w:p>
  </w:footnote>
  <w:footnote w:type="continuationNotice" w:id="1">
    <w:p w14:paraId="587C0260" w14:textId="77777777" w:rsidR="004863B9" w:rsidRDefault="004863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3C4AC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2593C4AD" w14:textId="77777777" w:rsidR="000C25EB" w:rsidRPr="00FD5023" w:rsidRDefault="000C25EB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3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4"/>
  </w:num>
  <w:num w:numId="9">
    <w:abstractNumId w:val="50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8"/>
  </w:num>
  <w:num w:numId="16">
    <w:abstractNumId w:val="32"/>
  </w:num>
  <w:num w:numId="17">
    <w:abstractNumId w:val="49"/>
  </w:num>
  <w:num w:numId="18">
    <w:abstractNumId w:val="22"/>
  </w:num>
  <w:num w:numId="19">
    <w:abstractNumId w:val="13"/>
  </w:num>
  <w:num w:numId="20">
    <w:abstractNumId w:val="17"/>
  </w:num>
  <w:num w:numId="21">
    <w:abstractNumId w:val="44"/>
  </w:num>
  <w:num w:numId="22">
    <w:abstractNumId w:val="18"/>
  </w:num>
  <w:num w:numId="23">
    <w:abstractNumId w:val="48"/>
  </w:num>
  <w:num w:numId="24">
    <w:abstractNumId w:val="46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2"/>
  </w:num>
  <w:num w:numId="32">
    <w:abstractNumId w:val="10"/>
  </w:num>
  <w:num w:numId="33">
    <w:abstractNumId w:val="29"/>
  </w:num>
  <w:num w:numId="34">
    <w:abstractNumId w:val="45"/>
  </w:num>
  <w:num w:numId="35">
    <w:abstractNumId w:val="16"/>
  </w:num>
  <w:num w:numId="36">
    <w:abstractNumId w:val="53"/>
  </w:num>
  <w:num w:numId="37">
    <w:abstractNumId w:val="14"/>
  </w:num>
  <w:num w:numId="38">
    <w:abstractNumId w:val="9"/>
  </w:num>
  <w:num w:numId="39">
    <w:abstractNumId w:val="25"/>
  </w:num>
  <w:num w:numId="40">
    <w:abstractNumId w:val="40"/>
  </w:num>
  <w:num w:numId="41">
    <w:abstractNumId w:val="34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1"/>
  </w:num>
  <w:num w:numId="45">
    <w:abstractNumId w:val="15"/>
  </w:num>
  <w:num w:numId="46">
    <w:abstractNumId w:val="27"/>
  </w:num>
  <w:num w:numId="47">
    <w:abstractNumId w:val="51"/>
  </w:num>
  <w:num w:numId="48">
    <w:abstractNumId w:val="23"/>
  </w:num>
  <w:num w:numId="49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0455"/>
    <w:rsid w:val="0000347E"/>
    <w:rsid w:val="00005154"/>
    <w:rsid w:val="000065EB"/>
    <w:rsid w:val="000066DD"/>
    <w:rsid w:val="00006898"/>
    <w:rsid w:val="00006D71"/>
    <w:rsid w:val="00010E65"/>
    <w:rsid w:val="00015940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14D3"/>
    <w:rsid w:val="000726CE"/>
    <w:rsid w:val="0007488E"/>
    <w:rsid w:val="00075847"/>
    <w:rsid w:val="00080D85"/>
    <w:rsid w:val="00084151"/>
    <w:rsid w:val="000858B3"/>
    <w:rsid w:val="000908D1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B591A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1E75"/>
    <w:rsid w:val="000E4E2A"/>
    <w:rsid w:val="000E7F53"/>
    <w:rsid w:val="000F46F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3CAF"/>
    <w:rsid w:val="001866AD"/>
    <w:rsid w:val="00191FF7"/>
    <w:rsid w:val="00192C7B"/>
    <w:rsid w:val="00194CF3"/>
    <w:rsid w:val="00196F2C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314A"/>
    <w:rsid w:val="001E319E"/>
    <w:rsid w:val="001E430F"/>
    <w:rsid w:val="001E4A31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27"/>
    <w:rsid w:val="00205194"/>
    <w:rsid w:val="00205A81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27E3C"/>
    <w:rsid w:val="00233770"/>
    <w:rsid w:val="0023487A"/>
    <w:rsid w:val="00235B00"/>
    <w:rsid w:val="00236A98"/>
    <w:rsid w:val="002378A8"/>
    <w:rsid w:val="00241909"/>
    <w:rsid w:val="00241C6C"/>
    <w:rsid w:val="002431B0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4890"/>
    <w:rsid w:val="002651E9"/>
    <w:rsid w:val="0026568F"/>
    <w:rsid w:val="0026697F"/>
    <w:rsid w:val="0026706B"/>
    <w:rsid w:val="002678AB"/>
    <w:rsid w:val="00271D38"/>
    <w:rsid w:val="00272E2B"/>
    <w:rsid w:val="00273693"/>
    <w:rsid w:val="00274347"/>
    <w:rsid w:val="002814D4"/>
    <w:rsid w:val="002837ED"/>
    <w:rsid w:val="002858C6"/>
    <w:rsid w:val="0029128F"/>
    <w:rsid w:val="0029217F"/>
    <w:rsid w:val="002953C0"/>
    <w:rsid w:val="002A2237"/>
    <w:rsid w:val="002A2640"/>
    <w:rsid w:val="002A4CEF"/>
    <w:rsid w:val="002A5876"/>
    <w:rsid w:val="002A7F4E"/>
    <w:rsid w:val="002B6740"/>
    <w:rsid w:val="002B719B"/>
    <w:rsid w:val="002C31D5"/>
    <w:rsid w:val="002C49D9"/>
    <w:rsid w:val="002C6255"/>
    <w:rsid w:val="002C6B65"/>
    <w:rsid w:val="002C75A5"/>
    <w:rsid w:val="002D201A"/>
    <w:rsid w:val="002D3840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8E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38E2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1BAD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402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49F"/>
    <w:rsid w:val="003B6F73"/>
    <w:rsid w:val="003C48F1"/>
    <w:rsid w:val="003C4B19"/>
    <w:rsid w:val="003C659A"/>
    <w:rsid w:val="003C7514"/>
    <w:rsid w:val="003D1ED1"/>
    <w:rsid w:val="003D4FCB"/>
    <w:rsid w:val="003E134C"/>
    <w:rsid w:val="003E457B"/>
    <w:rsid w:val="003E464A"/>
    <w:rsid w:val="003E62AF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14D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0685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2542"/>
    <w:rsid w:val="0047319B"/>
    <w:rsid w:val="00477ADD"/>
    <w:rsid w:val="00480774"/>
    <w:rsid w:val="004822B7"/>
    <w:rsid w:val="004825FF"/>
    <w:rsid w:val="00483B12"/>
    <w:rsid w:val="00485B52"/>
    <w:rsid w:val="004863B9"/>
    <w:rsid w:val="00490F36"/>
    <w:rsid w:val="00491C34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49AA"/>
    <w:rsid w:val="00515E60"/>
    <w:rsid w:val="00516445"/>
    <w:rsid w:val="0051755C"/>
    <w:rsid w:val="00522BE4"/>
    <w:rsid w:val="00522E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870C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731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E6F27"/>
    <w:rsid w:val="005F0659"/>
    <w:rsid w:val="005F248D"/>
    <w:rsid w:val="005F3C52"/>
    <w:rsid w:val="005F51FC"/>
    <w:rsid w:val="005F53FF"/>
    <w:rsid w:val="005F5656"/>
    <w:rsid w:val="005F71D8"/>
    <w:rsid w:val="00600EB0"/>
    <w:rsid w:val="00601FA4"/>
    <w:rsid w:val="006042A2"/>
    <w:rsid w:val="00606915"/>
    <w:rsid w:val="00607529"/>
    <w:rsid w:val="00607E94"/>
    <w:rsid w:val="006111A3"/>
    <w:rsid w:val="006176DD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04CC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5CD5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C7C3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1B2F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0CE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54A6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92C"/>
    <w:rsid w:val="007A7C26"/>
    <w:rsid w:val="007B21B2"/>
    <w:rsid w:val="007B4461"/>
    <w:rsid w:val="007C0CCF"/>
    <w:rsid w:val="007C4815"/>
    <w:rsid w:val="007C6558"/>
    <w:rsid w:val="007C73C6"/>
    <w:rsid w:val="007D0AD4"/>
    <w:rsid w:val="007D20F7"/>
    <w:rsid w:val="007D29F5"/>
    <w:rsid w:val="007D2EDC"/>
    <w:rsid w:val="007D5D10"/>
    <w:rsid w:val="007D6621"/>
    <w:rsid w:val="007D6FDF"/>
    <w:rsid w:val="007E08D6"/>
    <w:rsid w:val="007E4294"/>
    <w:rsid w:val="007E6310"/>
    <w:rsid w:val="007F34EC"/>
    <w:rsid w:val="007F3FE7"/>
    <w:rsid w:val="007F4967"/>
    <w:rsid w:val="007F4FAE"/>
    <w:rsid w:val="007F751D"/>
    <w:rsid w:val="007F76A1"/>
    <w:rsid w:val="007F76F5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12DAD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6E7"/>
    <w:rsid w:val="008B4CF8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49E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7E13"/>
    <w:rsid w:val="00910F57"/>
    <w:rsid w:val="0091104C"/>
    <w:rsid w:val="00912731"/>
    <w:rsid w:val="009137CE"/>
    <w:rsid w:val="00917F68"/>
    <w:rsid w:val="0092033A"/>
    <w:rsid w:val="0092052A"/>
    <w:rsid w:val="00920E67"/>
    <w:rsid w:val="009218A5"/>
    <w:rsid w:val="00921AA6"/>
    <w:rsid w:val="00921B5B"/>
    <w:rsid w:val="00922357"/>
    <w:rsid w:val="0092321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344"/>
    <w:rsid w:val="00963663"/>
    <w:rsid w:val="00964FD5"/>
    <w:rsid w:val="009660DD"/>
    <w:rsid w:val="00966BB2"/>
    <w:rsid w:val="009760DB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0434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11FA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3F30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A4731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2CD"/>
    <w:rsid w:val="00AD03C7"/>
    <w:rsid w:val="00AD1D8F"/>
    <w:rsid w:val="00AD2D6C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AF689F"/>
    <w:rsid w:val="00B01A2A"/>
    <w:rsid w:val="00B02E5B"/>
    <w:rsid w:val="00B03E98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696"/>
    <w:rsid w:val="00B2696B"/>
    <w:rsid w:val="00B26FE4"/>
    <w:rsid w:val="00B30874"/>
    <w:rsid w:val="00B3148D"/>
    <w:rsid w:val="00B325D8"/>
    <w:rsid w:val="00B333E3"/>
    <w:rsid w:val="00B3383A"/>
    <w:rsid w:val="00B36052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D6A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97389"/>
    <w:rsid w:val="00BA0FBA"/>
    <w:rsid w:val="00BA1A68"/>
    <w:rsid w:val="00BA1A8D"/>
    <w:rsid w:val="00BA2601"/>
    <w:rsid w:val="00BA3337"/>
    <w:rsid w:val="00BA4BBD"/>
    <w:rsid w:val="00BA5C7E"/>
    <w:rsid w:val="00BB18D7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6BE"/>
    <w:rsid w:val="00BE1F84"/>
    <w:rsid w:val="00BE28EE"/>
    <w:rsid w:val="00BE38A8"/>
    <w:rsid w:val="00BF15F1"/>
    <w:rsid w:val="00BF1BAE"/>
    <w:rsid w:val="00BF2F81"/>
    <w:rsid w:val="00BF3244"/>
    <w:rsid w:val="00BF353D"/>
    <w:rsid w:val="00BF63B5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3728D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187A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6AA5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277E0"/>
    <w:rsid w:val="00D323C0"/>
    <w:rsid w:val="00D32776"/>
    <w:rsid w:val="00D32BB1"/>
    <w:rsid w:val="00D334DF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2C6B"/>
    <w:rsid w:val="00DB394F"/>
    <w:rsid w:val="00DB3C30"/>
    <w:rsid w:val="00DB3D77"/>
    <w:rsid w:val="00DB4875"/>
    <w:rsid w:val="00DB4D3A"/>
    <w:rsid w:val="00DB6714"/>
    <w:rsid w:val="00DB6B37"/>
    <w:rsid w:val="00DB7F36"/>
    <w:rsid w:val="00DC067B"/>
    <w:rsid w:val="00DC08B6"/>
    <w:rsid w:val="00DC2739"/>
    <w:rsid w:val="00DC3754"/>
    <w:rsid w:val="00DC6FCE"/>
    <w:rsid w:val="00DD0167"/>
    <w:rsid w:val="00DD18F4"/>
    <w:rsid w:val="00DD2EAB"/>
    <w:rsid w:val="00DD3005"/>
    <w:rsid w:val="00DD3AAC"/>
    <w:rsid w:val="00DD4468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380F"/>
    <w:rsid w:val="00E06F78"/>
    <w:rsid w:val="00E07398"/>
    <w:rsid w:val="00E110B9"/>
    <w:rsid w:val="00E11444"/>
    <w:rsid w:val="00E176CD"/>
    <w:rsid w:val="00E21C70"/>
    <w:rsid w:val="00E2384B"/>
    <w:rsid w:val="00E23DFE"/>
    <w:rsid w:val="00E23EF5"/>
    <w:rsid w:val="00E274B5"/>
    <w:rsid w:val="00E2792D"/>
    <w:rsid w:val="00E27D50"/>
    <w:rsid w:val="00E306A1"/>
    <w:rsid w:val="00E306CF"/>
    <w:rsid w:val="00E315F1"/>
    <w:rsid w:val="00E31776"/>
    <w:rsid w:val="00E333F5"/>
    <w:rsid w:val="00E34606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1BB"/>
    <w:rsid w:val="00E568CF"/>
    <w:rsid w:val="00E6178E"/>
    <w:rsid w:val="00E61DB6"/>
    <w:rsid w:val="00E6284D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2C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0AF"/>
    <w:rsid w:val="00EF4A52"/>
    <w:rsid w:val="00EF76E0"/>
    <w:rsid w:val="00EF77D9"/>
    <w:rsid w:val="00F0084C"/>
    <w:rsid w:val="00F042DF"/>
    <w:rsid w:val="00F050B8"/>
    <w:rsid w:val="00F05877"/>
    <w:rsid w:val="00F05931"/>
    <w:rsid w:val="00F05BE3"/>
    <w:rsid w:val="00F05C67"/>
    <w:rsid w:val="00F10949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5A83"/>
    <w:rsid w:val="00F46165"/>
    <w:rsid w:val="00F53E1F"/>
    <w:rsid w:val="00F54288"/>
    <w:rsid w:val="00F55344"/>
    <w:rsid w:val="00F55409"/>
    <w:rsid w:val="00F57986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2AFA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0978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93C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9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9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74067-9079-4546-8CDE-FFEF0492D9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877399-4DBA-41B3-8F9C-667621CF6178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3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1937F9-B99A-44B0-A03E-3D8D4AD3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Dorota Czajkowska-Maj</cp:lastModifiedBy>
  <cp:revision>2</cp:revision>
  <cp:lastPrinted>2020-12-21T17:21:00Z</cp:lastPrinted>
  <dcterms:created xsi:type="dcterms:W3CDTF">2024-08-14T13:15:00Z</dcterms:created>
  <dcterms:modified xsi:type="dcterms:W3CDTF">2024-08-14T13:15:00Z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