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C1470" w14:textId="75388C37" w:rsidR="00FA292F" w:rsidRPr="00566F13" w:rsidRDefault="00FA292F" w:rsidP="00566F13">
      <w:pPr>
        <w:suppressAutoHyphens/>
        <w:spacing w:after="0" w:line="360" w:lineRule="auto"/>
        <w:rPr>
          <w:rFonts w:ascii="Calibri" w:eastAsia="Calibri" w:hAnsi="Calibri" w:cs="Calibri"/>
        </w:rPr>
      </w:pPr>
      <w:r w:rsidRPr="00566F13">
        <w:rPr>
          <w:rFonts w:ascii="Calibri" w:eastAsia="Times New Roman" w:hAnsi="Calibri" w:cs="Calibri"/>
          <w:b/>
          <w:lang w:eastAsia="ar-SA"/>
        </w:rPr>
        <w:t>Z</w:t>
      </w:r>
      <w:r w:rsidRPr="00566F13">
        <w:rPr>
          <w:rFonts w:ascii="Calibri" w:eastAsia="Calibri" w:hAnsi="Calibri" w:cs="Calibri"/>
          <w:b/>
        </w:rPr>
        <w:t xml:space="preserve">ałącznik nr </w:t>
      </w:r>
      <w:r w:rsidR="00052141" w:rsidRPr="00566F13">
        <w:rPr>
          <w:rFonts w:ascii="Calibri" w:eastAsia="Calibri" w:hAnsi="Calibri" w:cs="Calibri"/>
          <w:b/>
        </w:rPr>
        <w:t>10 do SWZ/</w:t>
      </w:r>
      <w:r w:rsidR="00052141" w:rsidRPr="00A57064">
        <w:rPr>
          <w:rFonts w:ascii="Calibri" w:eastAsia="Calibri" w:hAnsi="Calibri" w:cs="Calibri"/>
          <w:b/>
        </w:rPr>
        <w:t>Załącznik nr 4 do Umowy</w:t>
      </w:r>
      <w:r w:rsidRPr="00566F13">
        <w:rPr>
          <w:rFonts w:ascii="Calibri" w:eastAsia="Calibri" w:hAnsi="Calibri" w:cs="Calibri"/>
        </w:rPr>
        <w:t xml:space="preserve"> </w:t>
      </w:r>
    </w:p>
    <w:p w14:paraId="4C1EAC30" w14:textId="77777777" w:rsidR="00FA292F" w:rsidRPr="00566F13" w:rsidRDefault="00FA292F" w:rsidP="00566F13">
      <w:pPr>
        <w:suppressAutoHyphens/>
        <w:spacing w:after="0" w:line="360" w:lineRule="auto"/>
        <w:rPr>
          <w:rFonts w:ascii="Calibri" w:eastAsia="Times New Roman" w:hAnsi="Calibri" w:cs="Calibri"/>
          <w:color w:val="76923C" w:themeColor="accent3" w:themeShade="BF"/>
          <w:lang w:eastAsia="ar-SA"/>
        </w:rPr>
      </w:pPr>
    </w:p>
    <w:p w14:paraId="4FC098BC" w14:textId="77777777" w:rsidR="00FA292F" w:rsidRPr="00566F13" w:rsidRDefault="00FA292F" w:rsidP="00566F13">
      <w:pPr>
        <w:suppressAutoHyphens/>
        <w:spacing w:line="360" w:lineRule="auto"/>
        <w:rPr>
          <w:rFonts w:ascii="Calibri" w:eastAsia="Times New Roman" w:hAnsi="Calibri" w:cs="Calibri"/>
          <w:b/>
          <w:color w:val="76923C" w:themeColor="accent3" w:themeShade="BF"/>
          <w:highlight w:val="yellow"/>
        </w:rPr>
      </w:pPr>
    </w:p>
    <w:p w14:paraId="2AB04255" w14:textId="77777777" w:rsidR="00FA292F" w:rsidRPr="00566F13" w:rsidRDefault="00FA292F" w:rsidP="00566F13">
      <w:pPr>
        <w:suppressAutoHyphens/>
        <w:spacing w:line="360" w:lineRule="auto"/>
        <w:rPr>
          <w:rFonts w:ascii="Calibri" w:eastAsia="Times New Roman" w:hAnsi="Calibri" w:cs="Calibri"/>
          <w:b/>
        </w:rPr>
      </w:pPr>
      <w:r w:rsidRPr="00566F13">
        <w:rPr>
          <w:rFonts w:ascii="Calibri" w:eastAsia="Times New Roman" w:hAnsi="Calibri" w:cs="Calibri"/>
          <w:b/>
        </w:rPr>
        <w:t xml:space="preserve">OŚWIADCZENIE </w:t>
      </w:r>
    </w:p>
    <w:p w14:paraId="46ED8F25" w14:textId="77777777" w:rsidR="00FA292F" w:rsidRPr="00566F13" w:rsidRDefault="00FA292F" w:rsidP="00566F13">
      <w:pPr>
        <w:spacing w:line="360" w:lineRule="auto"/>
        <w:rPr>
          <w:rFonts w:ascii="Calibri" w:eastAsia="Calibri" w:hAnsi="Calibri" w:cs="Calibri"/>
          <w:color w:val="76923C" w:themeColor="accent3" w:themeShade="BF"/>
          <w:highlight w:val="yellow"/>
        </w:rPr>
      </w:pPr>
    </w:p>
    <w:p w14:paraId="0D4C864F" w14:textId="77777777" w:rsidR="00720511" w:rsidRPr="00566F13" w:rsidRDefault="00720511" w:rsidP="00566F13">
      <w:pPr>
        <w:spacing w:line="360" w:lineRule="auto"/>
        <w:rPr>
          <w:rFonts w:ascii="Calibri" w:eastAsia="Calibri" w:hAnsi="Calibri" w:cs="Calibri"/>
          <w:color w:val="76923C" w:themeColor="accent3" w:themeShade="BF"/>
          <w:highlight w:val="yellow"/>
        </w:rPr>
      </w:pPr>
    </w:p>
    <w:p w14:paraId="4BC92DC2" w14:textId="067376D6" w:rsidR="00720511" w:rsidRPr="00566F13" w:rsidRDefault="00720511" w:rsidP="00566F13">
      <w:pPr>
        <w:suppressAutoHyphens/>
        <w:spacing w:after="0" w:line="360" w:lineRule="auto"/>
        <w:rPr>
          <w:rFonts w:ascii="Calibri" w:eastAsia="Calibri" w:hAnsi="Calibri" w:cs="Calibri"/>
        </w:rPr>
      </w:pPr>
      <w:r w:rsidRPr="00566F13">
        <w:rPr>
          <w:rFonts w:ascii="Calibri" w:eastAsia="Calibri" w:hAnsi="Calibri" w:cs="Calibri"/>
        </w:rPr>
        <w:t xml:space="preserve">Oświadczam(-y), że w toku realizacji niniejszej umowy będę(będziemy) wypełniać obowiązki informacyjne przewidziane w </w:t>
      </w:r>
      <w:r w:rsidRPr="00566F13">
        <w:rPr>
          <w:rFonts w:ascii="Calibri" w:eastAsia="Calibri" w:hAnsi="Calibri" w:cs="Calibri"/>
          <w:b/>
        </w:rPr>
        <w:t>art. 13 lub art. 14</w:t>
      </w:r>
      <w:r w:rsidRPr="00566F13">
        <w:rPr>
          <w:rFonts w:ascii="Calibri" w:eastAsia="Calibri" w:hAnsi="Calibri" w:cs="Calibri"/>
        </w:rPr>
        <w:t xml:space="preserve"> RODO</w:t>
      </w:r>
      <w:r w:rsidRPr="00566F13">
        <w:rPr>
          <w:rFonts w:ascii="Calibri" w:eastAsia="Calibri" w:hAnsi="Calibri" w:cs="Calibri"/>
          <w:b/>
          <w:vertAlign w:val="superscript"/>
        </w:rPr>
        <w:t>1</w:t>
      </w:r>
      <w:r w:rsidRPr="00566F13">
        <w:rPr>
          <w:rFonts w:ascii="Calibri" w:eastAsia="Calibri" w:hAnsi="Calibri" w:cs="Calibri"/>
          <w:vertAlign w:val="superscript"/>
        </w:rPr>
        <w:t xml:space="preserve"> </w:t>
      </w:r>
      <w:r w:rsidRPr="00566F13">
        <w:rPr>
          <w:rFonts w:ascii="Calibri" w:eastAsia="Calibri" w:hAnsi="Calibri" w:cs="Calibri"/>
        </w:rPr>
        <w:t>wobec osób fizycznych, od których dane osobowe bezpośrednio lub pośrednio pozyskam(-</w:t>
      </w:r>
      <w:proofErr w:type="spellStart"/>
      <w:r w:rsidRPr="00566F13">
        <w:rPr>
          <w:rFonts w:ascii="Calibri" w:eastAsia="Calibri" w:hAnsi="Calibri" w:cs="Calibri"/>
        </w:rPr>
        <w:t>am</w:t>
      </w:r>
      <w:r w:rsidR="00B30692" w:rsidRPr="00566F13">
        <w:rPr>
          <w:rFonts w:ascii="Calibri" w:eastAsia="Calibri" w:hAnsi="Calibri" w:cs="Calibri"/>
        </w:rPr>
        <w:t>y</w:t>
      </w:r>
      <w:proofErr w:type="spellEnd"/>
      <w:r w:rsidRPr="00566F13">
        <w:rPr>
          <w:rFonts w:ascii="Calibri" w:eastAsia="Calibri" w:hAnsi="Calibri" w:cs="Calibri"/>
        </w:rPr>
        <w:t>).</w:t>
      </w:r>
    </w:p>
    <w:p w14:paraId="7FED59FE" w14:textId="77777777" w:rsidR="00720511" w:rsidRPr="00566F13" w:rsidRDefault="00720511" w:rsidP="00566F13">
      <w:pPr>
        <w:suppressAutoHyphens/>
        <w:spacing w:after="0" w:line="360" w:lineRule="auto"/>
        <w:rPr>
          <w:rFonts w:ascii="Calibri" w:hAnsi="Calibri" w:cs="Calibri"/>
        </w:rPr>
      </w:pPr>
    </w:p>
    <w:p w14:paraId="4FA26267" w14:textId="77777777" w:rsidR="00720511" w:rsidRPr="00566F13" w:rsidRDefault="00720511" w:rsidP="00566F13">
      <w:pPr>
        <w:suppressAutoHyphens/>
        <w:spacing w:after="0" w:line="360" w:lineRule="auto"/>
        <w:rPr>
          <w:rFonts w:ascii="Calibri" w:hAnsi="Calibri" w:cs="Calibri"/>
        </w:rPr>
      </w:pPr>
    </w:p>
    <w:p w14:paraId="23A5F072" w14:textId="77777777" w:rsidR="00720511" w:rsidRPr="00566F13" w:rsidRDefault="00720511" w:rsidP="00566F13">
      <w:pPr>
        <w:suppressAutoHyphens/>
        <w:spacing w:after="0" w:line="360" w:lineRule="auto"/>
        <w:rPr>
          <w:rFonts w:ascii="Calibri" w:hAnsi="Calibri" w:cs="Calibri"/>
          <w:color w:val="76923C" w:themeColor="accent3" w:themeShade="BF"/>
        </w:rPr>
      </w:pPr>
    </w:p>
    <w:p w14:paraId="300615E3" w14:textId="77777777" w:rsidR="00720511" w:rsidRPr="00566F13" w:rsidRDefault="00720511" w:rsidP="00566F13">
      <w:pPr>
        <w:spacing w:before="120" w:after="0" w:line="360" w:lineRule="auto"/>
        <w:rPr>
          <w:rFonts w:ascii="Calibri" w:eastAsia="Calibri" w:hAnsi="Calibri" w:cs="Calibri"/>
          <w:color w:val="76923C" w:themeColor="accent3" w:themeShade="BF"/>
        </w:rPr>
      </w:pPr>
    </w:p>
    <w:p w14:paraId="74828273" w14:textId="77777777" w:rsidR="00720511" w:rsidRPr="00566F13" w:rsidRDefault="00720511" w:rsidP="00566F13">
      <w:pPr>
        <w:spacing w:before="120" w:after="0" w:line="360" w:lineRule="auto"/>
        <w:rPr>
          <w:rFonts w:ascii="Calibri" w:eastAsia="Calibri" w:hAnsi="Calibri" w:cs="Calibri"/>
          <w:color w:val="76923C" w:themeColor="accent3" w:themeShade="BF"/>
        </w:rPr>
      </w:pPr>
    </w:p>
    <w:p w14:paraId="4DD35F93" w14:textId="77777777" w:rsidR="00720511" w:rsidRPr="00566F13" w:rsidRDefault="00720511" w:rsidP="00566F13">
      <w:pPr>
        <w:spacing w:before="120" w:after="0" w:line="360" w:lineRule="auto"/>
        <w:rPr>
          <w:rFonts w:ascii="Calibri" w:eastAsia="Calibri" w:hAnsi="Calibri" w:cs="Calibri"/>
          <w:color w:val="76923C" w:themeColor="accent3" w:themeShade="BF"/>
        </w:rPr>
      </w:pPr>
    </w:p>
    <w:p w14:paraId="41067686" w14:textId="46AE3EF4" w:rsidR="00720511" w:rsidRPr="00566F13" w:rsidRDefault="00B30692" w:rsidP="00566F13">
      <w:pPr>
        <w:spacing w:before="120" w:after="0" w:line="360" w:lineRule="auto"/>
        <w:rPr>
          <w:rFonts w:ascii="Calibri" w:eastAsia="Calibri" w:hAnsi="Calibri" w:cs="Calibri"/>
        </w:rPr>
      </w:pPr>
      <w:r w:rsidRPr="00566F13">
        <w:rPr>
          <w:rFonts w:ascii="Calibri" w:eastAsia="Calibri" w:hAnsi="Calibri" w:cs="Calibri"/>
        </w:rPr>
        <w:t>___________________________</w:t>
      </w:r>
    </w:p>
    <w:p w14:paraId="2FFDD0A4" w14:textId="700F6641" w:rsidR="00720511" w:rsidRPr="00566F13" w:rsidRDefault="00720511" w:rsidP="00566F13">
      <w:pPr>
        <w:spacing w:after="0" w:line="360" w:lineRule="auto"/>
        <w:rPr>
          <w:rFonts w:ascii="Calibri" w:eastAsia="Calibri" w:hAnsi="Calibri" w:cs="Calibri"/>
          <w:i/>
        </w:rPr>
      </w:pPr>
      <w:r w:rsidRPr="00566F13">
        <w:rPr>
          <w:rFonts w:ascii="Calibri" w:eastAsia="Times New Roman" w:hAnsi="Calibri" w:cs="Calibri"/>
          <w:b/>
          <w:bCs/>
          <w:lang w:eastAsia="ar-SA"/>
        </w:rPr>
        <w:t>WYKONAWCA</w:t>
      </w:r>
      <w:r w:rsidRPr="00566F13">
        <w:rPr>
          <w:rFonts w:ascii="Calibri" w:eastAsia="Times New Roman" w:hAnsi="Calibri" w:cs="Calibri"/>
          <w:b/>
          <w:bCs/>
          <w:vertAlign w:val="superscript"/>
          <w:lang w:eastAsia="ar-SA"/>
        </w:rPr>
        <w:t xml:space="preserve">2 </w:t>
      </w:r>
    </w:p>
    <w:p w14:paraId="3739F4E0" w14:textId="77777777" w:rsidR="00720511" w:rsidRPr="00566F13" w:rsidRDefault="00720511" w:rsidP="00566F13">
      <w:pPr>
        <w:suppressAutoHyphens/>
        <w:spacing w:after="0" w:line="360" w:lineRule="auto"/>
        <w:rPr>
          <w:rFonts w:ascii="Calibri" w:eastAsia="Calibri" w:hAnsi="Calibri" w:cs="Calibri"/>
          <w:color w:val="76923C" w:themeColor="accent3" w:themeShade="BF"/>
          <w:vertAlign w:val="superscript"/>
        </w:rPr>
      </w:pPr>
    </w:p>
    <w:p w14:paraId="45741249" w14:textId="77777777" w:rsidR="00720511" w:rsidRPr="00566F13" w:rsidRDefault="00720511" w:rsidP="00566F13">
      <w:pPr>
        <w:suppressAutoHyphens/>
        <w:spacing w:after="0" w:line="360" w:lineRule="auto"/>
        <w:rPr>
          <w:rFonts w:ascii="Calibri" w:hAnsi="Calibri" w:cs="Calibri"/>
          <w:color w:val="76923C" w:themeColor="accent3" w:themeShade="BF"/>
        </w:rPr>
      </w:pPr>
    </w:p>
    <w:p w14:paraId="10EE5D5A" w14:textId="77777777" w:rsidR="00720511" w:rsidRPr="00566F13" w:rsidRDefault="00720511" w:rsidP="00566F13">
      <w:pPr>
        <w:spacing w:before="120" w:after="0" w:line="360" w:lineRule="auto"/>
        <w:rPr>
          <w:rFonts w:ascii="Calibri" w:eastAsia="Calibri" w:hAnsi="Calibri" w:cs="Calibri"/>
          <w:color w:val="76923C" w:themeColor="accent3" w:themeShade="BF"/>
        </w:rPr>
      </w:pPr>
    </w:p>
    <w:p w14:paraId="177244EE" w14:textId="77777777" w:rsidR="00720511" w:rsidRPr="00566F13" w:rsidRDefault="00720511" w:rsidP="00566F13">
      <w:pPr>
        <w:tabs>
          <w:tab w:val="left" w:pos="426"/>
        </w:tabs>
        <w:spacing w:line="360" w:lineRule="auto"/>
        <w:ind w:left="284" w:hanging="284"/>
        <w:rPr>
          <w:rFonts w:ascii="Calibri" w:hAnsi="Calibri" w:cs="Calibri"/>
          <w:color w:val="76923C" w:themeColor="accent3" w:themeShade="BF"/>
          <w:vertAlign w:val="superscript"/>
        </w:rPr>
      </w:pPr>
    </w:p>
    <w:p w14:paraId="15CB2D97" w14:textId="77777777" w:rsidR="00720511" w:rsidRPr="00566F13" w:rsidRDefault="00720511" w:rsidP="00566F13">
      <w:pPr>
        <w:tabs>
          <w:tab w:val="left" w:pos="426"/>
        </w:tabs>
        <w:spacing w:after="0" w:line="360" w:lineRule="auto"/>
        <w:rPr>
          <w:rFonts w:ascii="Calibri" w:hAnsi="Calibri" w:cs="Calibri"/>
          <w:color w:val="76923C" w:themeColor="accent3" w:themeShade="BF"/>
          <w:vertAlign w:val="superscript"/>
        </w:rPr>
      </w:pPr>
      <w:r w:rsidRPr="00566F13">
        <w:rPr>
          <w:rFonts w:ascii="Calibri" w:hAnsi="Calibri" w:cs="Calibri"/>
          <w:color w:val="76923C" w:themeColor="accent3" w:themeShade="BF"/>
          <w:vertAlign w:val="superscript"/>
        </w:rPr>
        <w:t>__________________________________________________________________</w:t>
      </w:r>
    </w:p>
    <w:p w14:paraId="2EA0BD24" w14:textId="18D2E22E" w:rsidR="00720511" w:rsidRPr="00566F13" w:rsidRDefault="00720511" w:rsidP="00566F13">
      <w:pPr>
        <w:tabs>
          <w:tab w:val="left" w:pos="426"/>
        </w:tabs>
        <w:spacing w:after="0" w:line="360" w:lineRule="auto"/>
        <w:ind w:left="70" w:hanging="70"/>
        <w:rPr>
          <w:rFonts w:ascii="Calibri" w:hAnsi="Calibri" w:cs="Calibri"/>
        </w:rPr>
      </w:pPr>
      <w:r w:rsidRPr="00566F13">
        <w:rPr>
          <w:rFonts w:ascii="Calibri" w:hAnsi="Calibri" w:cs="Calibri"/>
          <w:b/>
          <w:vertAlign w:val="superscript"/>
        </w:rPr>
        <w:t xml:space="preserve">1 </w:t>
      </w:r>
      <w:r w:rsidRPr="00566F13">
        <w:rPr>
          <w:rFonts w:ascii="Calibri" w:hAnsi="Calibri" w:cs="Calibri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6AC7A83B" w:rsidR="00720511" w:rsidRPr="00566F13" w:rsidRDefault="00E603C0" w:rsidP="00566F13">
      <w:pPr>
        <w:tabs>
          <w:tab w:val="left" w:pos="426"/>
        </w:tabs>
        <w:spacing w:line="360" w:lineRule="auto"/>
        <w:rPr>
          <w:rFonts w:ascii="Calibri" w:eastAsia="Times New Roman" w:hAnsi="Calibri" w:cs="Calibri"/>
          <w:lang w:eastAsia="ar-SA"/>
        </w:rPr>
      </w:pPr>
      <w:r>
        <w:rPr>
          <w:rFonts w:ascii="Calibri" w:hAnsi="Calibri" w:cs="Calibri"/>
          <w:vertAlign w:val="superscript"/>
        </w:rPr>
        <w:t>2</w:t>
      </w:r>
      <w:r w:rsidR="00720511" w:rsidRPr="00566F13">
        <w:rPr>
          <w:rFonts w:ascii="Calibri" w:hAnsi="Calibri" w:cs="Calibri"/>
          <w:vertAlign w:val="superscript"/>
        </w:rPr>
        <w:t xml:space="preserve"> </w:t>
      </w:r>
      <w:r w:rsidR="00720511" w:rsidRPr="00566F13">
        <w:rPr>
          <w:rFonts w:ascii="Calibri" w:hAnsi="Calibri" w:cs="Calibri"/>
        </w:rPr>
        <w:t>W przypadku Wykonawców wspólnie realizujących niniejszą umowę, oświadczenie to  składa każdy z Wykonawców wspólnie ubiegających się o zamówienie.</w:t>
      </w:r>
    </w:p>
    <w:sectPr w:rsidR="00720511" w:rsidRPr="00566F13" w:rsidSect="00357D23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15B53" w14:textId="77777777" w:rsidR="00EA19EE" w:rsidRDefault="00EA19EE" w:rsidP="00597E0F">
      <w:pPr>
        <w:spacing w:after="0" w:line="240" w:lineRule="auto"/>
      </w:pPr>
      <w:r>
        <w:separator/>
      </w:r>
    </w:p>
  </w:endnote>
  <w:endnote w:type="continuationSeparator" w:id="0">
    <w:p w14:paraId="44790CF1" w14:textId="77777777" w:rsidR="00EA19EE" w:rsidRDefault="00EA19EE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AF76E" w14:textId="77777777" w:rsidR="00EA19EE" w:rsidRDefault="00EA19EE" w:rsidP="00597E0F">
      <w:pPr>
        <w:spacing w:after="0" w:line="240" w:lineRule="auto"/>
      </w:pPr>
      <w:r>
        <w:separator/>
      </w:r>
    </w:p>
  </w:footnote>
  <w:footnote w:type="continuationSeparator" w:id="0">
    <w:p w14:paraId="7CFC17D0" w14:textId="77777777" w:rsidR="00EA19EE" w:rsidRDefault="00EA19EE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1"/>
  </w:num>
  <w:num w:numId="2">
    <w:abstractNumId w:val="39"/>
  </w:num>
  <w:num w:numId="3">
    <w:abstractNumId w:val="64"/>
  </w:num>
  <w:num w:numId="4">
    <w:abstractNumId w:val="49"/>
  </w:num>
  <w:num w:numId="5">
    <w:abstractNumId w:val="46"/>
  </w:num>
  <w:num w:numId="6">
    <w:abstractNumId w:val="79"/>
  </w:num>
  <w:num w:numId="7">
    <w:abstractNumId w:val="19"/>
  </w:num>
  <w:num w:numId="8">
    <w:abstractNumId w:val="5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1"/>
  </w:num>
  <w:num w:numId="29">
    <w:abstractNumId w:val="75"/>
  </w:num>
  <w:num w:numId="30">
    <w:abstractNumId w:val="58"/>
  </w:num>
  <w:num w:numId="31">
    <w:abstractNumId w:val="61"/>
  </w:num>
  <w:num w:numId="32">
    <w:abstractNumId w:val="35"/>
  </w:num>
  <w:num w:numId="33">
    <w:abstractNumId w:val="47"/>
  </w:num>
  <w:num w:numId="34">
    <w:abstractNumId w:val="72"/>
  </w:num>
  <w:num w:numId="35">
    <w:abstractNumId w:val="45"/>
  </w:num>
  <w:num w:numId="36">
    <w:abstractNumId w:val="83"/>
  </w:num>
  <w:num w:numId="37">
    <w:abstractNumId w:val="56"/>
  </w:num>
  <w:num w:numId="38">
    <w:abstractNumId w:val="40"/>
  </w:num>
  <w:num w:numId="39">
    <w:abstractNumId w:val="78"/>
  </w:num>
  <w:num w:numId="40">
    <w:abstractNumId w:val="69"/>
  </w:num>
  <w:num w:numId="41">
    <w:abstractNumId w:val="36"/>
  </w:num>
  <w:num w:numId="42">
    <w:abstractNumId w:val="85"/>
  </w:num>
  <w:num w:numId="43">
    <w:abstractNumId w:val="80"/>
  </w:num>
  <w:num w:numId="44">
    <w:abstractNumId w:val="44"/>
  </w:num>
  <w:num w:numId="45">
    <w:abstractNumId w:val="37"/>
  </w:num>
  <w:num w:numId="46">
    <w:abstractNumId w:val="74"/>
  </w:num>
  <w:num w:numId="47">
    <w:abstractNumId w:val="67"/>
  </w:num>
  <w:num w:numId="48">
    <w:abstractNumId w:val="55"/>
  </w:num>
  <w:num w:numId="49">
    <w:abstractNumId w:val="82"/>
  </w:num>
  <w:num w:numId="50">
    <w:abstractNumId w:val="57"/>
  </w:num>
  <w:num w:numId="51">
    <w:abstractNumId w:val="38"/>
  </w:num>
  <w:num w:numId="52">
    <w:abstractNumId w:val="50"/>
  </w:num>
  <w:num w:numId="53">
    <w:abstractNumId w:val="87"/>
  </w:num>
  <w:num w:numId="54">
    <w:abstractNumId w:val="68"/>
  </w:num>
  <w:num w:numId="55">
    <w:abstractNumId w:val="63"/>
  </w:num>
  <w:num w:numId="56">
    <w:abstractNumId w:val="66"/>
  </w:num>
  <w:num w:numId="57">
    <w:abstractNumId w:val="77"/>
  </w:num>
  <w:num w:numId="58">
    <w:abstractNumId w:val="41"/>
  </w:num>
  <w:num w:numId="59">
    <w:abstractNumId w:val="76"/>
  </w:num>
  <w:num w:numId="60">
    <w:abstractNumId w:val="86"/>
  </w:num>
  <w:num w:numId="61">
    <w:abstractNumId w:val="84"/>
  </w:num>
  <w:num w:numId="62">
    <w:abstractNumId w:val="59"/>
  </w:num>
  <w:num w:numId="63">
    <w:abstractNumId w:val="65"/>
  </w:num>
  <w:num w:numId="64">
    <w:abstractNumId w:val="43"/>
  </w:num>
  <w:num w:numId="65">
    <w:abstractNumId w:val="42"/>
  </w:num>
  <w:num w:numId="66">
    <w:abstractNumId w:val="53"/>
  </w:num>
  <w:num w:numId="67">
    <w:abstractNumId w:val="54"/>
  </w:num>
  <w:num w:numId="68">
    <w:abstractNumId w:val="73"/>
  </w:num>
  <w:num w:numId="69">
    <w:abstractNumId w:val="62"/>
  </w:num>
  <w:num w:numId="70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A7C14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6F13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064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692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3890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3C0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2671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Dorota Muńska</cp:lastModifiedBy>
  <cp:revision>179</cp:revision>
  <cp:lastPrinted>2020-08-06T13:47:00Z</cp:lastPrinted>
  <dcterms:created xsi:type="dcterms:W3CDTF">2020-04-27T20:49:00Z</dcterms:created>
  <dcterms:modified xsi:type="dcterms:W3CDTF">2021-08-19T09:48:00Z</dcterms:modified>
</cp:coreProperties>
</file>