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24658" w14:textId="407C5F7D" w:rsidR="00D22BE4" w:rsidRPr="00C50870" w:rsidRDefault="00DA509A" w:rsidP="005D724B">
      <w:pPr>
        <w:spacing w:before="120"/>
        <w:jc w:val="right"/>
        <w:rPr>
          <w:rFonts w:ascii="Arial" w:hAnsi="Arial" w:cs="Arial"/>
          <w:sz w:val="20"/>
          <w:szCs w:val="20"/>
        </w:rPr>
      </w:pPr>
      <w:r w:rsidRPr="00C50870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D22BE4" w:rsidRPr="00C50870">
        <w:rPr>
          <w:rFonts w:ascii="Arial" w:hAnsi="Arial" w:cs="Arial"/>
          <w:sz w:val="20"/>
          <w:szCs w:val="20"/>
        </w:rPr>
        <w:t>...................</w:t>
      </w:r>
      <w:r w:rsidRPr="00C50870">
        <w:rPr>
          <w:rFonts w:ascii="Arial" w:hAnsi="Arial" w:cs="Arial"/>
          <w:sz w:val="20"/>
          <w:szCs w:val="20"/>
        </w:rPr>
        <w:tab/>
      </w:r>
      <w:r w:rsidR="005D724B" w:rsidRPr="00C50870">
        <w:rPr>
          <w:rFonts w:ascii="Arial" w:hAnsi="Arial" w:cs="Arial"/>
          <w:sz w:val="20"/>
          <w:szCs w:val="20"/>
        </w:rPr>
        <w:t xml:space="preserve">   </w:t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D22BE4" w:rsidRPr="00C50870">
        <w:rPr>
          <w:rFonts w:ascii="Arial" w:hAnsi="Arial" w:cs="Arial"/>
          <w:sz w:val="20"/>
          <w:szCs w:val="20"/>
        </w:rPr>
        <w:t>...................................., dnia ....</w:t>
      </w:r>
      <w:r w:rsidR="00F102C3" w:rsidRPr="00C50870">
        <w:rPr>
          <w:rFonts w:ascii="Arial" w:hAnsi="Arial" w:cs="Arial"/>
          <w:sz w:val="20"/>
          <w:szCs w:val="20"/>
        </w:rPr>
        <w:t>.</w:t>
      </w:r>
      <w:r w:rsidR="00091FCF" w:rsidRPr="00C50870">
        <w:rPr>
          <w:rFonts w:ascii="Arial" w:hAnsi="Arial" w:cs="Arial"/>
          <w:sz w:val="20"/>
          <w:szCs w:val="20"/>
        </w:rPr>
        <w:t>.................. 202</w:t>
      </w:r>
      <w:r w:rsidR="00883CF7" w:rsidRPr="00C50870">
        <w:rPr>
          <w:rFonts w:ascii="Arial" w:hAnsi="Arial" w:cs="Arial"/>
          <w:sz w:val="20"/>
          <w:szCs w:val="20"/>
        </w:rPr>
        <w:t>4</w:t>
      </w:r>
      <w:r w:rsidR="0068726E" w:rsidRPr="00C50870">
        <w:rPr>
          <w:rFonts w:ascii="Arial" w:hAnsi="Arial" w:cs="Arial"/>
          <w:sz w:val="20"/>
          <w:szCs w:val="20"/>
        </w:rPr>
        <w:t xml:space="preserve"> </w:t>
      </w:r>
      <w:r w:rsidR="00D22BE4" w:rsidRPr="00C50870">
        <w:rPr>
          <w:rFonts w:ascii="Arial" w:hAnsi="Arial" w:cs="Arial"/>
          <w:sz w:val="20"/>
          <w:szCs w:val="20"/>
        </w:rPr>
        <w:t>r.</w:t>
      </w:r>
    </w:p>
    <w:p w14:paraId="10D16707" w14:textId="77777777" w:rsidR="00DA509A" w:rsidRPr="00C50870" w:rsidRDefault="00905E0F" w:rsidP="00D22BE4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C50870">
        <w:rPr>
          <w:rFonts w:ascii="Arial" w:hAnsi="Arial" w:cs="Arial"/>
          <w:sz w:val="20"/>
          <w:szCs w:val="20"/>
        </w:rPr>
        <w:t xml:space="preserve">          </w:t>
      </w:r>
      <w:r w:rsidR="00910410" w:rsidRPr="00C50870">
        <w:rPr>
          <w:rFonts w:ascii="Arial" w:eastAsia="Batang" w:hAnsi="Arial" w:cs="Arial"/>
          <w:i/>
          <w:sz w:val="20"/>
          <w:szCs w:val="20"/>
        </w:rPr>
        <w:t xml:space="preserve">  (N</w:t>
      </w:r>
      <w:r w:rsidR="00D22BE4" w:rsidRPr="00C50870">
        <w:rPr>
          <w:rFonts w:ascii="Arial" w:eastAsia="Batang" w:hAnsi="Arial" w:cs="Arial"/>
          <w:i/>
          <w:sz w:val="20"/>
          <w:szCs w:val="20"/>
        </w:rPr>
        <w:t>azwa i adres Wykonawcy)</w:t>
      </w:r>
    </w:p>
    <w:p w14:paraId="4C6A2ED7" w14:textId="77777777" w:rsidR="00905E0F" w:rsidRPr="00C50870" w:rsidRDefault="00905E0F" w:rsidP="00DA509A">
      <w:pPr>
        <w:ind w:right="39"/>
        <w:rPr>
          <w:rFonts w:ascii="Arial" w:eastAsia="Batang" w:hAnsi="Arial" w:cs="Arial"/>
          <w:i/>
          <w:sz w:val="20"/>
          <w:szCs w:val="20"/>
        </w:rPr>
      </w:pPr>
    </w:p>
    <w:p w14:paraId="2093C9E5" w14:textId="1B3BE9F4" w:rsidR="0032655D" w:rsidRPr="00C50870" w:rsidRDefault="0032655D" w:rsidP="0032655D">
      <w:pPr>
        <w:pStyle w:val="Default"/>
        <w:spacing w:line="276" w:lineRule="auto"/>
        <w:contextualSpacing/>
        <w:jc w:val="center"/>
        <w:rPr>
          <w:b/>
          <w:color w:val="auto"/>
          <w:sz w:val="20"/>
          <w:szCs w:val="20"/>
        </w:rPr>
      </w:pPr>
      <w:r w:rsidRPr="00C50870">
        <w:rPr>
          <w:b/>
          <w:color w:val="auto"/>
          <w:sz w:val="20"/>
          <w:szCs w:val="20"/>
        </w:rPr>
        <w:t>WYKAZ OSÓB, KTÓRE BĘDĄ UCZESTNICZYĆ W WYKONYWANIU ZAMÓWIENIA</w:t>
      </w:r>
    </w:p>
    <w:p w14:paraId="49890643" w14:textId="425B8455" w:rsidR="005C28AF" w:rsidRPr="00C50870" w:rsidRDefault="0032655D" w:rsidP="00964203">
      <w:pPr>
        <w:spacing w:line="48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bookmarkStart w:id="0" w:name="_Hlk156471327"/>
      <w:r w:rsidRPr="00C50870">
        <w:rPr>
          <w:rFonts w:ascii="Arial" w:hAnsi="Arial" w:cs="Arial"/>
          <w:color w:val="000000" w:themeColor="text1"/>
          <w:sz w:val="20"/>
          <w:szCs w:val="20"/>
        </w:rPr>
        <w:t xml:space="preserve">Składany do </w:t>
      </w:r>
      <w:r w:rsidR="00C920BE" w:rsidRPr="00C50870">
        <w:rPr>
          <w:rFonts w:ascii="Arial" w:hAnsi="Arial" w:cs="Arial"/>
          <w:color w:val="000000" w:themeColor="text1"/>
          <w:sz w:val="20"/>
          <w:szCs w:val="20"/>
        </w:rPr>
        <w:t>postępowania</w:t>
      </w:r>
      <w:r w:rsidR="005C28AF" w:rsidRPr="00C50870">
        <w:rPr>
          <w:rFonts w:ascii="Arial" w:hAnsi="Arial" w:cs="Arial"/>
          <w:color w:val="000000" w:themeColor="text1"/>
          <w:sz w:val="20"/>
          <w:szCs w:val="20"/>
        </w:rPr>
        <w:t xml:space="preserve"> na</w:t>
      </w:r>
    </w:p>
    <w:p w14:paraId="605EDD85" w14:textId="11DC9BD5" w:rsidR="00D96C8B" w:rsidRPr="00D96C8B" w:rsidRDefault="00E22B12" w:rsidP="00D96C8B">
      <w:pPr>
        <w:jc w:val="center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1D1997">
        <w:rPr>
          <w:rFonts w:ascii="Arial" w:hAnsi="Arial" w:cs="Arial"/>
          <w:b/>
          <w:bCs/>
          <w:color w:val="000000"/>
          <w:sz w:val="20"/>
          <w:szCs w:val="20"/>
        </w:rPr>
        <w:t>Opracowanie „Planu ogólnego Gminy Nowa Słupia” wraz z niezbędną dokumentacją</w:t>
      </w:r>
      <w:r w:rsidR="00D96C8B" w:rsidRPr="00D96C8B">
        <w:rPr>
          <w:rFonts w:asciiTheme="minorHAnsi" w:hAnsiTheme="minorHAnsi" w:cstheme="minorHAnsi"/>
          <w:b/>
          <w:color w:val="5B9BD5" w:themeColor="accent1"/>
          <w:sz w:val="22"/>
          <w:szCs w:val="22"/>
        </w:rPr>
        <w:t xml:space="preserve"> </w:t>
      </w:r>
    </w:p>
    <w:p w14:paraId="47D9DA66" w14:textId="77777777" w:rsidR="00D96C8B" w:rsidRPr="00D96C8B" w:rsidRDefault="00D96C8B" w:rsidP="00D96C8B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W w:w="1418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78"/>
        <w:gridCol w:w="7654"/>
        <w:gridCol w:w="1559"/>
      </w:tblGrid>
      <w:tr w:rsidR="002C078A" w:rsidRPr="00E76623" w14:paraId="43D597DC" w14:textId="77777777" w:rsidTr="00C5087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0202C8DE" w14:textId="77777777" w:rsidR="0032655D" w:rsidRPr="00E76623" w:rsidRDefault="0032655D" w:rsidP="00964203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8"/>
                <w:szCs w:val="18"/>
              </w:rPr>
            </w:pPr>
            <w:r w:rsidRPr="00E76623">
              <w:rPr>
                <w:rFonts w:ascii="Arial" w:hAnsi="Arial" w:cs="Arial"/>
                <w:b/>
                <w:color w:val="000000" w:themeColor="text1"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939D" w14:textId="77777777" w:rsidR="0032655D" w:rsidRPr="00E76623" w:rsidRDefault="0032655D" w:rsidP="00964203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Nazwisko i imię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B2E6" w14:textId="51306D77" w:rsidR="002978B3" w:rsidRPr="00E76623" w:rsidRDefault="00300CA5" w:rsidP="00964203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>
              <w:rPr>
                <w:b/>
                <w:i/>
                <w:sz w:val="20"/>
                <w:szCs w:val="20"/>
              </w:rPr>
              <w:t>K</w:t>
            </w:r>
            <w:r w:rsidRPr="00CF201F">
              <w:rPr>
                <w:b/>
                <w:i/>
                <w:sz w:val="20"/>
                <w:szCs w:val="20"/>
              </w:rPr>
              <w:t>walifikacje, wykształcenie,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CF201F">
              <w:rPr>
                <w:b/>
                <w:i/>
                <w:sz w:val="20"/>
                <w:szCs w:val="20"/>
              </w:rPr>
              <w:t>uprawnienia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E942" w14:textId="77777777" w:rsidR="0032655D" w:rsidRPr="00E76623" w:rsidRDefault="0032655D" w:rsidP="00964203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  <w:p w14:paraId="5BF0FF95" w14:textId="0D97468D" w:rsidR="00E41B94" w:rsidRPr="00E41B94" w:rsidRDefault="00300CA5" w:rsidP="00E41B9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</w:t>
            </w:r>
            <w:r w:rsidR="00E41B94" w:rsidRPr="00CF201F">
              <w:rPr>
                <w:rFonts w:ascii="Arial" w:hAnsi="Arial" w:cs="Arial"/>
                <w:b/>
                <w:i/>
                <w:sz w:val="20"/>
                <w:szCs w:val="20"/>
              </w:rPr>
              <w:t>pis doświadczenia</w:t>
            </w:r>
            <w:r w:rsidR="00E41B9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E41B94" w:rsidRPr="00CF201F">
              <w:rPr>
                <w:rFonts w:ascii="Arial" w:hAnsi="Arial" w:cs="Arial"/>
                <w:b/>
                <w:i/>
                <w:sz w:val="20"/>
                <w:szCs w:val="20"/>
              </w:rPr>
              <w:t>potwierdzający spełnianie</w:t>
            </w:r>
            <w:r w:rsidR="00E41B9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E41B94" w:rsidRPr="00CF20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warunku udziału </w:t>
            </w:r>
            <w:r w:rsidR="00585A61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="00E41B94" w:rsidRPr="00CF201F">
              <w:rPr>
                <w:rFonts w:ascii="Arial" w:hAnsi="Arial" w:cs="Arial"/>
                <w:b/>
                <w:i/>
                <w:sz w:val="20"/>
                <w:szCs w:val="20"/>
              </w:rPr>
              <w:t>w</w:t>
            </w:r>
            <w:r w:rsidR="00E41B9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E41B94" w:rsidRPr="00CF20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postępowaniu </w:t>
            </w:r>
            <w:r w:rsidR="00585A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oraz kryterium oceny ofert </w:t>
            </w:r>
            <w:r w:rsidR="00E41B94" w:rsidRPr="00CF201F">
              <w:rPr>
                <w:rFonts w:ascii="Arial" w:hAnsi="Arial" w:cs="Arial"/>
                <w:b/>
                <w:i/>
                <w:sz w:val="20"/>
                <w:szCs w:val="20"/>
              </w:rPr>
              <w:t>opisane</w:t>
            </w:r>
            <w:r w:rsidR="00E41B9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E41B94" w:rsidRPr="00CF201F">
              <w:rPr>
                <w:rFonts w:ascii="Arial" w:hAnsi="Arial" w:cs="Arial"/>
                <w:b/>
                <w:i/>
                <w:sz w:val="20"/>
                <w:szCs w:val="20"/>
              </w:rPr>
              <w:t>w SWZ</w:t>
            </w:r>
            <w:r w:rsidR="00585A61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="00E41B94" w:rsidRPr="00CF201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dla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wyznaczonej </w:t>
            </w:r>
            <w:r w:rsidR="00E41B94" w:rsidRPr="00CF201F">
              <w:rPr>
                <w:rFonts w:ascii="Arial" w:hAnsi="Arial" w:cs="Arial"/>
                <w:b/>
                <w:i/>
                <w:sz w:val="20"/>
                <w:szCs w:val="20"/>
              </w:rPr>
              <w:t>osoby</w:t>
            </w:r>
          </w:p>
          <w:p w14:paraId="26A866A3" w14:textId="5CA0AB9C" w:rsidR="0032655D" w:rsidRPr="00E76623" w:rsidRDefault="0032655D" w:rsidP="00D96C8B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3B81" w14:textId="15E87B17" w:rsidR="0032655D" w:rsidRPr="00E76623" w:rsidRDefault="0032655D" w:rsidP="00964203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Osob</w:t>
            </w:r>
            <w:r w:rsidR="00E76623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będąc</w:t>
            </w:r>
            <w:r w:rsidR="00E76623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C50870" w:rsidRPr="00E76623">
              <w:rPr>
                <w:b/>
                <w:bCs/>
                <w:color w:val="000000" w:themeColor="text1"/>
                <w:sz w:val="18"/>
                <w:szCs w:val="18"/>
              </w:rPr>
              <w:br/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w dyspozycji wykonawcy/ oddan</w:t>
            </w:r>
            <w:r w:rsidR="00E76623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do dyspozycji przez inny podmiot</w:t>
            </w:r>
          </w:p>
        </w:tc>
      </w:tr>
      <w:tr w:rsidR="00130E72" w:rsidRPr="00E76623" w14:paraId="01F523D1" w14:textId="77777777" w:rsidTr="00C50870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B10401" w14:textId="38D08E80" w:rsidR="00130E72" w:rsidRPr="00E76623" w:rsidRDefault="00130E72" w:rsidP="00A71E09">
            <w:pPr>
              <w:snapToGrid w:val="0"/>
              <w:spacing w:before="120"/>
              <w:jc w:val="center"/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</w:pPr>
            <w:r w:rsidRPr="00E76623"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F34D77" w14:textId="6860E048" w:rsidR="00130E72" w:rsidRPr="00E76623" w:rsidRDefault="00130E72" w:rsidP="00A71E09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color w:val="000000" w:themeColor="text1"/>
                <w:sz w:val="18"/>
                <w:szCs w:val="18"/>
              </w:rPr>
              <w:t>…………….  …………….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CD7285A" w14:textId="77777777" w:rsidR="00EB2095" w:rsidRPr="00464B1E" w:rsidRDefault="00EB2095" w:rsidP="00C50870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B332CE9" w14:textId="77777777" w:rsidR="00EB2095" w:rsidRPr="00464B1E" w:rsidRDefault="00EB2095" w:rsidP="00C50870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0566F2D3" w14:textId="69669080" w:rsidR="00EB2095" w:rsidRPr="00464B1E" w:rsidRDefault="00464B1E" w:rsidP="00C50870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  <w:r w:rsidRPr="00464B1E">
              <w:rPr>
                <w:color w:val="000000" w:themeColor="text1"/>
                <w:sz w:val="20"/>
                <w:szCs w:val="20"/>
              </w:rPr>
              <w:t>………………………..</w:t>
            </w:r>
          </w:p>
          <w:p w14:paraId="21A12952" w14:textId="011457D3" w:rsidR="00464B1E" w:rsidRPr="00464B1E" w:rsidRDefault="00464B1E" w:rsidP="00C50870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  <w:r w:rsidRPr="00464B1E">
              <w:rPr>
                <w:color w:val="000000" w:themeColor="text1"/>
                <w:sz w:val="20"/>
                <w:szCs w:val="20"/>
              </w:rPr>
              <w:t>………………………..</w:t>
            </w:r>
          </w:p>
          <w:p w14:paraId="543A6048" w14:textId="31340648" w:rsidR="00464B1E" w:rsidRPr="00464B1E" w:rsidRDefault="00464B1E" w:rsidP="00C50870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  <w:r w:rsidRPr="00464B1E">
              <w:rPr>
                <w:color w:val="000000" w:themeColor="text1"/>
                <w:sz w:val="20"/>
                <w:szCs w:val="20"/>
              </w:rPr>
              <w:t>……………………….</w:t>
            </w:r>
          </w:p>
          <w:p w14:paraId="58A508E1" w14:textId="77777777" w:rsidR="00EB2095" w:rsidRPr="00464B1E" w:rsidRDefault="00EB2095" w:rsidP="00C50870">
            <w:pPr>
              <w:pStyle w:val="Default"/>
              <w:ind w:right="145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FEFA36E" w14:textId="0A49BF76" w:rsidR="00EB2095" w:rsidRPr="00E76623" w:rsidRDefault="00EB2095" w:rsidP="00C50870">
            <w:pPr>
              <w:pStyle w:val="Default"/>
              <w:ind w:right="145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EA745A1" w14:textId="6FC9C67F" w:rsidR="00300CA5" w:rsidRDefault="002E5CC5" w:rsidP="00585A61">
            <w:pPr>
              <w:autoSpaceDE w:val="0"/>
              <w:autoSpaceDN w:val="0"/>
              <w:adjustRightInd w:val="0"/>
              <w:ind w:left="123" w:right="16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W</w:t>
            </w:r>
            <w:r w:rsidR="002978B3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skazana osoba </w:t>
            </w:r>
            <w:r w:rsidR="00EB2095"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spełnia wymogi określone w art. 5 ustawy z dnia 27 marca 2003 roku o planowaniu </w:t>
            </w:r>
            <w:r w:rsid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EB2095"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>i zagospodarowaniu przestrzennym (</w:t>
            </w:r>
            <w:proofErr w:type="spellStart"/>
            <w:r w:rsidR="00EB2095"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>t.j</w:t>
            </w:r>
            <w:proofErr w:type="spellEnd"/>
            <w:r w:rsidR="00EB2095"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. Dz. U. z 2024 r., poz. 1130) i posiada doświadczenie </w:t>
            </w:r>
            <w:r w:rsid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="00EB2095" w:rsidRPr="00EB2095">
              <w:rPr>
                <w:rFonts w:ascii="Arial" w:hAnsi="Arial" w:cs="Arial"/>
                <w:color w:val="000000" w:themeColor="text1"/>
                <w:sz w:val="16"/>
                <w:szCs w:val="16"/>
              </w:rPr>
              <w:t>w sporządzaniu</w:t>
            </w:r>
            <w:r w:rsid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:</w:t>
            </w:r>
          </w:p>
          <w:p w14:paraId="7523A228" w14:textId="24499D9A" w:rsidR="003726CC" w:rsidRPr="003726CC" w:rsidRDefault="003726CC" w:rsidP="003726CC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/>
              <w:ind w:right="166"/>
              <w:jc w:val="both"/>
              <w:rPr>
                <w:sz w:val="16"/>
                <w:szCs w:val="16"/>
              </w:rPr>
            </w:pPr>
            <w:r w:rsidRPr="003726CC">
              <w:rPr>
                <w:rFonts w:ascii="Arial" w:hAnsi="Arial" w:cs="Arial"/>
                <w:sz w:val="16"/>
                <w:szCs w:val="16"/>
              </w:rPr>
              <w:t>studium uwarunkowań i kierunków zagospodarowania przestrzennego lub jego zmian</w:t>
            </w:r>
            <w:r w:rsidRPr="003726CC">
              <w:rPr>
                <w:rFonts w:ascii="Arial" w:hAnsi="Arial" w:cs="Arial"/>
                <w:sz w:val="16"/>
                <w:szCs w:val="16"/>
              </w:rPr>
              <w:t>y,</w:t>
            </w:r>
          </w:p>
          <w:p w14:paraId="59702DD7" w14:textId="7CA31A5A" w:rsidR="00300CA5" w:rsidRPr="00300CA5" w:rsidRDefault="003726CC" w:rsidP="003726CC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/>
              <w:ind w:right="166"/>
              <w:jc w:val="both"/>
              <w:rPr>
                <w:color w:val="000000" w:themeColor="text1"/>
                <w:sz w:val="16"/>
                <w:szCs w:val="16"/>
              </w:rPr>
            </w:pP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LUB</w:t>
            </w: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EB2095"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planu zagospodarowania przestrzennego województwa</w:t>
            </w:r>
            <w:r w:rsid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lub jego zmiany,</w:t>
            </w:r>
            <w:r w:rsidR="00EB2095"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491A8F4F" w14:textId="53AB6B9F" w:rsidR="00300CA5" w:rsidRPr="00300CA5" w:rsidRDefault="00EB2095" w:rsidP="003726CC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/>
              <w:ind w:right="166"/>
              <w:jc w:val="both"/>
              <w:rPr>
                <w:color w:val="000000" w:themeColor="text1"/>
                <w:sz w:val="16"/>
                <w:szCs w:val="16"/>
              </w:rPr>
            </w:pP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LUB planu ogólnego gminy</w:t>
            </w:r>
            <w:r w:rsid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lub jego zmiany,</w:t>
            </w: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504D6F4E" w14:textId="2B44D00D" w:rsidR="00300CA5" w:rsidRPr="00300CA5" w:rsidRDefault="00EB2095" w:rsidP="003726CC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spacing w:after="0"/>
              <w:ind w:right="166"/>
              <w:jc w:val="both"/>
              <w:rPr>
                <w:color w:val="000000" w:themeColor="text1"/>
                <w:sz w:val="16"/>
                <w:szCs w:val="16"/>
              </w:rPr>
            </w:pP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LUB miejscowego planu zagospodarowania przestrzennego</w:t>
            </w:r>
            <w:r w:rsid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bookmarkStart w:id="1" w:name="_Hlk184369505"/>
            <w:r w:rsid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lub jego zmiany</w:t>
            </w:r>
            <w:bookmarkEnd w:id="1"/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</w:p>
          <w:p w14:paraId="60C960D1" w14:textId="1AF8A7E3" w:rsidR="00EB2095" w:rsidRPr="00300CA5" w:rsidRDefault="00EB2095" w:rsidP="003726CC">
            <w:pPr>
              <w:autoSpaceDE w:val="0"/>
              <w:autoSpaceDN w:val="0"/>
              <w:adjustRightInd w:val="0"/>
              <w:ind w:left="119" w:right="166"/>
              <w:jc w:val="both"/>
              <w:rPr>
                <w:color w:val="000000" w:themeColor="text1"/>
                <w:sz w:val="16"/>
                <w:szCs w:val="16"/>
              </w:rPr>
            </w:pPr>
            <w:r w:rsidRPr="00300CA5">
              <w:rPr>
                <w:rFonts w:ascii="Arial" w:hAnsi="Arial" w:cs="Arial"/>
                <w:color w:val="000000" w:themeColor="text1"/>
                <w:sz w:val="16"/>
                <w:szCs w:val="16"/>
              </w:rPr>
              <w:t>przy czym pod pojęciem „sporządzenia” rozumie się co najmniej udział w zespole opracowującym.</w:t>
            </w:r>
          </w:p>
          <w:p w14:paraId="4852F61A" w14:textId="0EB1EE7F" w:rsidR="00B046B3" w:rsidRDefault="00D96C8B" w:rsidP="00464B1E">
            <w:pPr>
              <w:pStyle w:val="Default"/>
              <w:spacing w:before="240" w:after="240"/>
              <w:ind w:left="144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Poniższe zadania obejmują opisany powyżej zakres a doświadczenie zostało nabyte </w:t>
            </w:r>
            <w:r w:rsidR="00464B1E">
              <w:rPr>
                <w:sz w:val="16"/>
                <w:szCs w:val="16"/>
              </w:rPr>
              <w:t>w trakcie sporządzania</w:t>
            </w:r>
            <w:r w:rsidR="00B046B3" w:rsidRPr="00E76623">
              <w:rPr>
                <w:sz w:val="16"/>
                <w:szCs w:val="16"/>
              </w:rPr>
              <w:t>:</w:t>
            </w:r>
          </w:p>
          <w:p w14:paraId="125ADE5D" w14:textId="74B114FE" w:rsidR="00300CA5" w:rsidRPr="00300CA5" w:rsidRDefault="00B046B3" w:rsidP="00B046B3">
            <w:pPr>
              <w:pStyle w:val="Default"/>
              <w:numPr>
                <w:ilvl w:val="0"/>
                <w:numId w:val="54"/>
              </w:numPr>
              <w:spacing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Nazwa</w:t>
            </w:r>
            <w:r w:rsidR="00E22B12" w:rsidRPr="00300CA5">
              <w:rPr>
                <w:sz w:val="16"/>
                <w:szCs w:val="16"/>
              </w:rPr>
              <w:t xml:space="preserve"> i</w:t>
            </w:r>
            <w:r w:rsidR="00962E6F" w:rsidRPr="00300CA5">
              <w:rPr>
                <w:sz w:val="16"/>
                <w:szCs w:val="16"/>
              </w:rPr>
              <w:t xml:space="preserve"> zakres opracowania</w:t>
            </w:r>
            <w:r w:rsidR="00300CA5" w:rsidRPr="00300CA5">
              <w:rPr>
                <w:sz w:val="16"/>
                <w:szCs w:val="16"/>
              </w:rPr>
              <w:t xml:space="preserve"> …………………………………………………………………</w:t>
            </w:r>
            <w:proofErr w:type="gramStart"/>
            <w:r w:rsidR="00300CA5" w:rsidRPr="00300CA5">
              <w:rPr>
                <w:sz w:val="16"/>
                <w:szCs w:val="16"/>
              </w:rPr>
              <w:t>……</w:t>
            </w:r>
            <w:r w:rsidR="00464B1E">
              <w:rPr>
                <w:sz w:val="16"/>
                <w:szCs w:val="16"/>
              </w:rPr>
              <w:t>.</w:t>
            </w:r>
            <w:proofErr w:type="gramEnd"/>
            <w:r w:rsidR="00300CA5" w:rsidRPr="00300CA5">
              <w:rPr>
                <w:sz w:val="16"/>
                <w:szCs w:val="16"/>
              </w:rPr>
              <w:t>……</w:t>
            </w:r>
          </w:p>
          <w:p w14:paraId="39FCD5D6" w14:textId="3DD3816D" w:rsidR="00300CA5" w:rsidRPr="00300CA5" w:rsidRDefault="00E22B12" w:rsidP="00300CA5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 xml:space="preserve">Numer uchwały </w:t>
            </w:r>
            <w:r w:rsidR="00300CA5" w:rsidRPr="00300CA5">
              <w:rPr>
                <w:sz w:val="16"/>
                <w:szCs w:val="16"/>
              </w:rPr>
              <w:t>w dzienniku urzędowym i data</w:t>
            </w:r>
            <w:r w:rsidR="00464B1E"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31B814D2" w14:textId="27AB60E6" w:rsidR="00B046B3" w:rsidRPr="00300CA5" w:rsidRDefault="00464B1E" w:rsidP="00300CA5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="00300CA5" w:rsidRPr="00300CA5">
              <w:rPr>
                <w:sz w:val="16"/>
                <w:szCs w:val="16"/>
              </w:rPr>
              <w:t xml:space="preserve">akres wykonywanych czynności </w:t>
            </w:r>
            <w:r w:rsidR="00B046B3" w:rsidRPr="00300CA5">
              <w:rPr>
                <w:sz w:val="16"/>
                <w:szCs w:val="16"/>
              </w:rPr>
              <w:t>………………………………………………………………</w:t>
            </w:r>
            <w:proofErr w:type="gramStart"/>
            <w:r w:rsidR="00B046B3"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="00B046B3" w:rsidRPr="00300CA5">
              <w:rPr>
                <w:sz w:val="16"/>
                <w:szCs w:val="16"/>
              </w:rPr>
              <w:t>…</w:t>
            </w:r>
          </w:p>
          <w:p w14:paraId="40226F1D" w14:textId="6BE7039D" w:rsidR="00B046B3" w:rsidRPr="00300CA5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040D859A" w14:textId="63D8CC28" w:rsidR="00B046B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="00D2211F" w:rsidRPr="00E76623">
              <w:rPr>
                <w:sz w:val="16"/>
                <w:szCs w:val="16"/>
              </w:rPr>
              <w:t>…….</w:t>
            </w:r>
            <w:proofErr w:type="gramEnd"/>
            <w:r w:rsidR="00D2211F" w:rsidRPr="00E76623">
              <w:rPr>
                <w:sz w:val="16"/>
                <w:szCs w:val="16"/>
              </w:rPr>
              <w:t>.</w:t>
            </w:r>
            <w:r w:rsidRPr="00E76623">
              <w:rPr>
                <w:sz w:val="16"/>
                <w:szCs w:val="16"/>
              </w:rPr>
              <w:t>………… zł</w:t>
            </w:r>
          </w:p>
          <w:p w14:paraId="578821B0" w14:textId="77777777" w:rsidR="00464B1E" w:rsidRPr="00E76623" w:rsidRDefault="00464B1E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</w:p>
          <w:p w14:paraId="5E106083" w14:textId="77777777" w:rsidR="00464B1E" w:rsidRPr="00300CA5" w:rsidRDefault="00464B1E" w:rsidP="00464B1E">
            <w:pPr>
              <w:pStyle w:val="Default"/>
              <w:numPr>
                <w:ilvl w:val="0"/>
                <w:numId w:val="54"/>
              </w:numPr>
              <w:spacing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Nazwa i zakres opracowania …………………………………………………………………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……</w:t>
            </w:r>
          </w:p>
          <w:p w14:paraId="35536F96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Numer uchwały w dzienniku urzędowym i data</w:t>
            </w:r>
            <w:r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5CEC99D8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0CA5">
              <w:rPr>
                <w:sz w:val="16"/>
                <w:szCs w:val="16"/>
              </w:rPr>
              <w:t>akres wykonywanych czynności 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</w:t>
            </w:r>
          </w:p>
          <w:p w14:paraId="7B163B4A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1EED83D7" w14:textId="77777777" w:rsidR="00464B1E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79B57E15" w14:textId="77777777" w:rsidR="00464B1E" w:rsidRPr="00300CA5" w:rsidRDefault="00464B1E" w:rsidP="003726CC">
            <w:pPr>
              <w:pStyle w:val="Default"/>
              <w:numPr>
                <w:ilvl w:val="0"/>
                <w:numId w:val="54"/>
              </w:numPr>
              <w:spacing w:before="240"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Nazwa i zakres opracowania …………………………………………………………………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……</w:t>
            </w:r>
          </w:p>
          <w:p w14:paraId="42B2EB9B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Numer uchwały w dzienniku urzędowym i data</w:t>
            </w:r>
            <w:r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65057C70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0CA5">
              <w:rPr>
                <w:sz w:val="16"/>
                <w:szCs w:val="16"/>
              </w:rPr>
              <w:t>akres wykonywanych czynności 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</w:t>
            </w:r>
          </w:p>
          <w:p w14:paraId="3E944E27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5A87047C" w14:textId="77777777" w:rsidR="00464B1E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78A95D77" w14:textId="77777777" w:rsidR="00464B1E" w:rsidRPr="00300CA5" w:rsidRDefault="00464B1E" w:rsidP="003726CC">
            <w:pPr>
              <w:pStyle w:val="Default"/>
              <w:numPr>
                <w:ilvl w:val="0"/>
                <w:numId w:val="54"/>
              </w:numPr>
              <w:spacing w:before="240"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lastRenderedPageBreak/>
              <w:t>Nazwa i zakres opracowania …………………………………………………………………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……</w:t>
            </w:r>
          </w:p>
          <w:p w14:paraId="14738D5A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Numer uchwały w dzienniku urzędowym i data</w:t>
            </w:r>
            <w:r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3002778F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0CA5">
              <w:rPr>
                <w:sz w:val="16"/>
                <w:szCs w:val="16"/>
              </w:rPr>
              <w:t>akres wykonywanych czynności 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</w:t>
            </w:r>
          </w:p>
          <w:p w14:paraId="5802076D" w14:textId="057AF5CB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…………………………………………………………………</w:t>
            </w:r>
            <w:r w:rsidR="00585A61">
              <w:rPr>
                <w:sz w:val="16"/>
                <w:szCs w:val="16"/>
              </w:rPr>
              <w:t>…………………..</w:t>
            </w:r>
            <w:r w:rsidRPr="00300CA5">
              <w:rPr>
                <w:sz w:val="16"/>
                <w:szCs w:val="16"/>
              </w:rPr>
              <w:t>……</w:t>
            </w:r>
          </w:p>
          <w:p w14:paraId="60E3D064" w14:textId="77777777" w:rsidR="00464B1E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44F936F9" w14:textId="77777777" w:rsidR="00464B1E" w:rsidRPr="00300CA5" w:rsidRDefault="00464B1E" w:rsidP="003726CC">
            <w:pPr>
              <w:pStyle w:val="Default"/>
              <w:numPr>
                <w:ilvl w:val="0"/>
                <w:numId w:val="54"/>
              </w:numPr>
              <w:spacing w:before="240" w:line="276" w:lineRule="auto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Nazwa i zakres opracowania …………………………………………………………………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……</w:t>
            </w:r>
          </w:p>
          <w:p w14:paraId="27BECC45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300CA5">
              <w:rPr>
                <w:sz w:val="16"/>
                <w:szCs w:val="16"/>
              </w:rPr>
              <w:t>Numer uchwały w dzienniku urzędowym i data</w:t>
            </w:r>
            <w:r>
              <w:rPr>
                <w:sz w:val="16"/>
                <w:szCs w:val="16"/>
              </w:rPr>
              <w:t xml:space="preserve"> publikacji ……………………………………………</w:t>
            </w:r>
          </w:p>
          <w:p w14:paraId="5DAF366D" w14:textId="77777777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00CA5">
              <w:rPr>
                <w:sz w:val="16"/>
                <w:szCs w:val="16"/>
              </w:rPr>
              <w:t>akres wykonywanych czynności ………………………………………………………………</w:t>
            </w:r>
            <w:proofErr w:type="gramStart"/>
            <w:r w:rsidRPr="00300CA5">
              <w:rPr>
                <w:sz w:val="16"/>
                <w:szCs w:val="16"/>
              </w:rPr>
              <w:t>……</w:t>
            </w:r>
            <w:r>
              <w:rPr>
                <w:sz w:val="16"/>
                <w:szCs w:val="16"/>
              </w:rPr>
              <w:t>.</w:t>
            </w:r>
            <w:proofErr w:type="gramEnd"/>
            <w:r w:rsidRPr="00300CA5">
              <w:rPr>
                <w:sz w:val="16"/>
                <w:szCs w:val="16"/>
              </w:rPr>
              <w:t>…</w:t>
            </w:r>
          </w:p>
          <w:p w14:paraId="7ED31FD4" w14:textId="6B6DBF3B" w:rsidR="00464B1E" w:rsidRPr="00300CA5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300CA5">
              <w:rPr>
                <w:sz w:val="16"/>
                <w:szCs w:val="16"/>
              </w:rPr>
              <w:t>Zamawiający: ….</w:t>
            </w:r>
            <w:proofErr w:type="gramEnd"/>
            <w:r w:rsidRPr="00300CA5">
              <w:rPr>
                <w:sz w:val="16"/>
                <w:szCs w:val="16"/>
              </w:rPr>
              <w:t>………………………………………………………………</w:t>
            </w:r>
            <w:r w:rsidR="00585A61">
              <w:rPr>
                <w:sz w:val="16"/>
                <w:szCs w:val="16"/>
              </w:rPr>
              <w:t>…………………..</w:t>
            </w:r>
            <w:r w:rsidRPr="00300CA5">
              <w:rPr>
                <w:sz w:val="16"/>
                <w:szCs w:val="16"/>
              </w:rPr>
              <w:t>………</w:t>
            </w:r>
          </w:p>
          <w:p w14:paraId="0478FF4E" w14:textId="77777777" w:rsidR="00464B1E" w:rsidRDefault="00464B1E" w:rsidP="00464B1E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475D6B3B" w14:textId="61AE5C0D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E7A015" w14:textId="2FCBEC6D" w:rsidR="00130E72" w:rsidRPr="00E76623" w:rsidRDefault="00C50870" w:rsidP="00A71E09">
            <w:pPr>
              <w:pStyle w:val="Default"/>
              <w:ind w:left="14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>Własne / oddane do dyspozycji*</w:t>
            </w:r>
          </w:p>
        </w:tc>
      </w:tr>
    </w:tbl>
    <w:p w14:paraId="20BA3E66" w14:textId="4A50CB61" w:rsidR="00C51925" w:rsidRPr="00C50870" w:rsidRDefault="00D9462A" w:rsidP="00D9462A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b/>
          <w:bCs/>
          <w:sz w:val="18"/>
          <w:szCs w:val="18"/>
        </w:rPr>
      </w:pPr>
      <w:r w:rsidRPr="00C50870">
        <w:rPr>
          <w:rFonts w:ascii="Arial" w:hAnsi="Arial" w:cs="Arial"/>
          <w:b/>
          <w:bCs/>
          <w:sz w:val="18"/>
          <w:szCs w:val="18"/>
        </w:rPr>
        <w:t xml:space="preserve">Uwaga! </w:t>
      </w:r>
    </w:p>
    <w:p w14:paraId="06E6712E" w14:textId="750BA407" w:rsidR="00D9462A" w:rsidRPr="00C50870" w:rsidRDefault="00D9462A" w:rsidP="00D9462A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sz w:val="18"/>
          <w:szCs w:val="18"/>
        </w:rPr>
      </w:pPr>
      <w:r w:rsidRPr="00C50870">
        <w:rPr>
          <w:rFonts w:ascii="Arial" w:hAnsi="Arial" w:cs="Arial"/>
          <w:sz w:val="18"/>
          <w:szCs w:val="18"/>
        </w:rPr>
        <w:t xml:space="preserve">oświadczam(my), </w:t>
      </w:r>
      <w:r w:rsidRPr="00C50870">
        <w:rPr>
          <w:rFonts w:ascii="Arial" w:hAnsi="Arial" w:cs="Arial"/>
          <w:b/>
          <w:bCs/>
          <w:sz w:val="18"/>
          <w:szCs w:val="18"/>
        </w:rPr>
        <w:t>że wskazan</w:t>
      </w:r>
      <w:r w:rsidR="00C51925" w:rsidRPr="00C50870">
        <w:rPr>
          <w:rFonts w:ascii="Arial" w:hAnsi="Arial" w:cs="Arial"/>
          <w:b/>
          <w:bCs/>
          <w:sz w:val="18"/>
          <w:szCs w:val="18"/>
        </w:rPr>
        <w:t>a osoba</w:t>
      </w:r>
      <w:r w:rsidRPr="00C50870">
        <w:rPr>
          <w:rFonts w:ascii="Arial" w:hAnsi="Arial" w:cs="Arial"/>
          <w:sz w:val="18"/>
          <w:szCs w:val="18"/>
        </w:rPr>
        <w:t xml:space="preserve">, będzie uczestniczyć </w:t>
      </w:r>
      <w:r w:rsidR="002E5CC5" w:rsidRPr="00C50870">
        <w:rPr>
          <w:rFonts w:ascii="Arial" w:hAnsi="Arial" w:cs="Arial"/>
          <w:sz w:val="18"/>
          <w:szCs w:val="18"/>
        </w:rPr>
        <w:t>w realizacji</w:t>
      </w:r>
      <w:r w:rsidRPr="00C50870">
        <w:rPr>
          <w:rFonts w:ascii="Arial" w:hAnsi="Arial" w:cs="Arial"/>
          <w:sz w:val="18"/>
          <w:szCs w:val="18"/>
        </w:rPr>
        <w:t xml:space="preserve"> zamówienia i posiada</w:t>
      </w:r>
      <w:r w:rsidR="00C51925" w:rsidRPr="00C50870">
        <w:rPr>
          <w:rFonts w:ascii="Arial" w:hAnsi="Arial" w:cs="Arial"/>
          <w:sz w:val="18"/>
          <w:szCs w:val="18"/>
        </w:rPr>
        <w:t xml:space="preserve"> </w:t>
      </w:r>
      <w:r w:rsidRPr="00C50870">
        <w:rPr>
          <w:rFonts w:ascii="Arial" w:hAnsi="Arial" w:cs="Arial"/>
          <w:sz w:val="18"/>
          <w:szCs w:val="18"/>
        </w:rPr>
        <w:t>uprawnienia wymagane w postawionym warunku w SWZ</w:t>
      </w:r>
      <w:r w:rsidR="002E5CC5" w:rsidRPr="00C50870">
        <w:rPr>
          <w:rFonts w:ascii="Arial" w:hAnsi="Arial" w:cs="Arial"/>
          <w:sz w:val="18"/>
          <w:szCs w:val="18"/>
        </w:rPr>
        <w:t>.</w:t>
      </w:r>
    </w:p>
    <w:p w14:paraId="5190B4FF" w14:textId="6553D31A" w:rsidR="00D9462A" w:rsidRDefault="00D9462A" w:rsidP="00D9462A">
      <w:pPr>
        <w:pStyle w:val="Default"/>
        <w:rPr>
          <w:sz w:val="16"/>
          <w:szCs w:val="16"/>
        </w:rPr>
      </w:pPr>
      <w:r w:rsidRPr="00C50870">
        <w:rPr>
          <w:sz w:val="16"/>
          <w:szCs w:val="16"/>
        </w:rPr>
        <w:t xml:space="preserve">* niepotrzebne skreślić (jeżeli wykonawca pozostaje w stosunku umowy </w:t>
      </w:r>
      <w:proofErr w:type="spellStart"/>
      <w:r w:rsidRPr="00C50870">
        <w:rPr>
          <w:sz w:val="16"/>
          <w:szCs w:val="16"/>
        </w:rPr>
        <w:t>cywilno</w:t>
      </w:r>
      <w:proofErr w:type="spellEnd"/>
      <w:r w:rsidRPr="00C50870">
        <w:rPr>
          <w:sz w:val="16"/>
          <w:szCs w:val="16"/>
        </w:rPr>
        <w:t xml:space="preserve"> prawnej pozostawiamy własne)</w:t>
      </w:r>
    </w:p>
    <w:p w14:paraId="5E4C5C41" w14:textId="77777777" w:rsidR="00464B1E" w:rsidRDefault="00464B1E" w:rsidP="00D9462A">
      <w:pPr>
        <w:pStyle w:val="Default"/>
        <w:rPr>
          <w:sz w:val="16"/>
          <w:szCs w:val="16"/>
        </w:rPr>
      </w:pPr>
    </w:p>
    <w:p w14:paraId="5CF60FC8" w14:textId="77777777" w:rsidR="00464B1E" w:rsidRPr="00C50870" w:rsidRDefault="00464B1E" w:rsidP="00D9462A">
      <w:pPr>
        <w:pStyle w:val="Default"/>
        <w:rPr>
          <w:color w:val="auto"/>
          <w:sz w:val="16"/>
          <w:szCs w:val="16"/>
        </w:rPr>
      </w:pPr>
    </w:p>
    <w:p w14:paraId="570AF763" w14:textId="45EE8527" w:rsidR="0021284A" w:rsidRPr="00C50870" w:rsidRDefault="0021284A" w:rsidP="00C51925">
      <w:pPr>
        <w:pStyle w:val="ust"/>
        <w:spacing w:before="120" w:after="120"/>
        <w:ind w:left="0" w:firstLine="0"/>
        <w:rPr>
          <w:rFonts w:ascii="Arial" w:hAnsi="Arial" w:cs="Arial"/>
          <w:sz w:val="16"/>
          <w:szCs w:val="16"/>
        </w:rPr>
      </w:pPr>
    </w:p>
    <w:sectPr w:rsidR="0021284A" w:rsidRPr="00C50870" w:rsidSect="00217792">
      <w:headerReference w:type="default" r:id="rId7"/>
      <w:footerReference w:type="even" r:id="rId8"/>
      <w:footerReference w:type="default" r:id="rId9"/>
      <w:pgSz w:w="16838" w:h="11906" w:orient="landscape"/>
      <w:pgMar w:top="567" w:right="1245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21285" w14:textId="77777777" w:rsidR="002D356C" w:rsidRDefault="002D356C">
      <w:r>
        <w:separator/>
      </w:r>
    </w:p>
  </w:endnote>
  <w:endnote w:type="continuationSeparator" w:id="0">
    <w:p w14:paraId="7BD58565" w14:textId="77777777" w:rsidR="002D356C" w:rsidRDefault="002D3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ED6B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301A33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74354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131EDC7D" w14:textId="77777777" w:rsidR="009E6C6C" w:rsidRPr="000B6691" w:rsidRDefault="009E6C6C" w:rsidP="00C50870">
    <w:pPr>
      <w:spacing w:line="360" w:lineRule="auto"/>
      <w:ind w:left="9072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</w:t>
    </w:r>
    <w:proofErr w:type="gramStart"/>
    <w:r w:rsidRPr="005439BC">
      <w:rPr>
        <w:rFonts w:ascii="Cambria" w:hAnsi="Cambria" w:cs="Arial"/>
        <w:i/>
        <w:sz w:val="16"/>
        <w:szCs w:val="16"/>
      </w:rPr>
      <w:t>podpisać  kwalifikowanym</w:t>
    </w:r>
    <w:proofErr w:type="gramEnd"/>
    <w:r w:rsidRPr="005439BC">
      <w:rPr>
        <w:rFonts w:ascii="Cambria" w:hAnsi="Cambria" w:cs="Arial"/>
        <w:i/>
        <w:sz w:val="16"/>
        <w:szCs w:val="16"/>
      </w:rPr>
      <w:t xml:space="preserve">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21FD5B56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27611" w14:textId="77777777" w:rsidR="002D356C" w:rsidRDefault="002D356C">
      <w:r>
        <w:separator/>
      </w:r>
    </w:p>
  </w:footnote>
  <w:footnote w:type="continuationSeparator" w:id="0">
    <w:p w14:paraId="53DE5D50" w14:textId="77777777" w:rsidR="002D356C" w:rsidRDefault="002D3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A623F" w14:textId="77777777" w:rsidR="00453D30" w:rsidRPr="002C078A" w:rsidRDefault="00453D30" w:rsidP="00453D30">
    <w:pPr>
      <w:pStyle w:val="Nagwek"/>
      <w:rPr>
        <w:rFonts w:ascii="Arial" w:hAnsi="Arial" w:cs="Arial"/>
        <w:sz w:val="20"/>
        <w:szCs w:val="20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</w:p>
  <w:p w14:paraId="4F37F1D6" w14:textId="2F83C2BD" w:rsidR="00453D30" w:rsidRPr="002C078A" w:rsidRDefault="00453D30" w:rsidP="00453D30">
    <w:pPr>
      <w:pStyle w:val="Nagwek"/>
      <w:pBdr>
        <w:bottom w:val="single" w:sz="4" w:space="1" w:color="auto"/>
        <w:between w:val="single" w:sz="4" w:space="1" w:color="4F81BD"/>
      </w:pBdr>
      <w:rPr>
        <w:rFonts w:ascii="Arial" w:hAnsi="Arial" w:cs="Arial"/>
        <w:sz w:val="18"/>
        <w:szCs w:val="18"/>
        <w:lang w:val="pl-PL" w:eastAsia="ar-SA"/>
      </w:rPr>
    </w:pPr>
    <w:r w:rsidRPr="002C078A">
      <w:rPr>
        <w:rFonts w:ascii="Arial" w:hAnsi="Arial" w:cs="Arial"/>
        <w:sz w:val="20"/>
        <w:szCs w:val="20"/>
        <w:lang w:val="pl-PL"/>
      </w:rPr>
      <w:t xml:space="preserve">Nr </w:t>
    </w:r>
    <w:proofErr w:type="gramStart"/>
    <w:r w:rsidRPr="002C078A">
      <w:rPr>
        <w:rFonts w:ascii="Arial" w:hAnsi="Arial" w:cs="Arial"/>
        <w:sz w:val="20"/>
        <w:szCs w:val="20"/>
        <w:lang w:val="pl-PL"/>
      </w:rPr>
      <w:t>referencyjny:</w:t>
    </w:r>
    <w:r w:rsidRPr="002C078A">
      <w:rPr>
        <w:rFonts w:ascii="Arial" w:hAnsi="Arial" w:cs="Arial"/>
        <w:sz w:val="20"/>
        <w:szCs w:val="20"/>
      </w:rPr>
      <w:t xml:space="preserve"> </w:t>
    </w:r>
    <w:bookmarkEnd w:id="2"/>
    <w:bookmarkEnd w:id="3"/>
    <w:bookmarkEnd w:id="4"/>
    <w:bookmarkEnd w:id="5"/>
    <w:bookmarkEnd w:id="6"/>
    <w:r w:rsidRPr="002C078A">
      <w:rPr>
        <w:rFonts w:ascii="Arial" w:hAnsi="Arial" w:cs="Arial"/>
        <w:b/>
        <w:sz w:val="20"/>
      </w:rPr>
      <w:t xml:space="preserve"> </w:t>
    </w:r>
    <w:r w:rsidRPr="002C078A">
      <w:rPr>
        <w:rFonts w:ascii="Arial" w:hAnsi="Arial" w:cs="Arial"/>
        <w:bCs/>
        <w:iCs/>
        <w:sz w:val="20"/>
        <w:szCs w:val="20"/>
        <w:lang w:val="pl-PL" w:eastAsia="ar-SA"/>
      </w:rPr>
      <w:t>RGI.ZP</w:t>
    </w:r>
    <w:proofErr w:type="gramEnd"/>
    <w:r w:rsidRPr="002C078A">
      <w:rPr>
        <w:rFonts w:ascii="Arial" w:hAnsi="Arial" w:cs="Arial"/>
        <w:bCs/>
        <w:iCs/>
        <w:sz w:val="20"/>
        <w:szCs w:val="20"/>
        <w:lang w:val="pl-PL" w:eastAsia="ar-SA"/>
      </w:rPr>
      <w:t>.271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>.</w:t>
    </w:r>
    <w:r w:rsidR="00D96C8B">
      <w:rPr>
        <w:rFonts w:ascii="Arial" w:hAnsi="Arial" w:cs="Arial"/>
        <w:bCs/>
        <w:iCs/>
        <w:sz w:val="20"/>
        <w:szCs w:val="20"/>
        <w:lang w:val="pl-PL" w:eastAsia="ar-SA"/>
      </w:rPr>
      <w:t>1</w:t>
    </w:r>
    <w:r w:rsidR="00E22B12">
      <w:rPr>
        <w:rFonts w:ascii="Arial" w:hAnsi="Arial" w:cs="Arial"/>
        <w:bCs/>
        <w:iCs/>
        <w:sz w:val="20"/>
        <w:szCs w:val="20"/>
        <w:lang w:val="pl-PL" w:eastAsia="ar-SA"/>
      </w:rPr>
      <w:t>7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>.</w:t>
    </w:r>
    <w:r w:rsidRPr="002C078A">
      <w:rPr>
        <w:rFonts w:ascii="Arial" w:hAnsi="Arial" w:cs="Arial"/>
        <w:bCs/>
        <w:iCs/>
        <w:sz w:val="20"/>
        <w:szCs w:val="20"/>
        <w:lang w:val="pl-PL" w:eastAsia="ar-SA"/>
      </w:rPr>
      <w:t>202</w:t>
    </w:r>
    <w:r w:rsidR="00883CF7">
      <w:rPr>
        <w:rFonts w:ascii="Arial" w:hAnsi="Arial" w:cs="Arial"/>
        <w:bCs/>
        <w:iCs/>
        <w:sz w:val="20"/>
        <w:szCs w:val="20"/>
        <w:lang w:val="pl-PL" w:eastAsia="ar-SA"/>
      </w:rPr>
      <w:t>4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 xml:space="preserve"> 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  <w:t xml:space="preserve">         </w:t>
    </w:r>
    <w:r w:rsidR="00662923" w:rsidRPr="00662923">
      <w:rPr>
        <w:rFonts w:ascii="Arial" w:hAnsi="Arial" w:cs="Arial"/>
        <w:sz w:val="20"/>
        <w:szCs w:val="20"/>
      </w:rPr>
      <w:t>Załącznik nr 7 do SWZ</w:t>
    </w:r>
  </w:p>
  <w:p w14:paraId="30458E9D" w14:textId="77777777" w:rsidR="00192A16" w:rsidRPr="00453D30" w:rsidRDefault="00192A16" w:rsidP="00453D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22"/>
    <w:multiLevelType w:val="singleLevel"/>
    <w:tmpl w:val="0000002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65E7726"/>
    <w:multiLevelType w:val="hybridMultilevel"/>
    <w:tmpl w:val="EBB898FE"/>
    <w:lvl w:ilvl="0" w:tplc="F1B2DF74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5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5" w15:restartNumberingAfterBreak="0">
    <w:nsid w:val="2A2D4575"/>
    <w:multiLevelType w:val="hybridMultilevel"/>
    <w:tmpl w:val="B6A427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2AE12281"/>
    <w:multiLevelType w:val="hybridMultilevel"/>
    <w:tmpl w:val="ACB8AB3A"/>
    <w:lvl w:ilvl="0" w:tplc="A684A7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AB710D"/>
    <w:multiLevelType w:val="hybridMultilevel"/>
    <w:tmpl w:val="35CA0B4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3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6" w15:restartNumberingAfterBreak="0">
    <w:nsid w:val="3BF73160"/>
    <w:multiLevelType w:val="hybridMultilevel"/>
    <w:tmpl w:val="B76E8B68"/>
    <w:lvl w:ilvl="0" w:tplc="C384249C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9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2" w15:restartNumberingAfterBreak="0">
    <w:nsid w:val="46880BAC"/>
    <w:multiLevelType w:val="hybridMultilevel"/>
    <w:tmpl w:val="0DBA0222"/>
    <w:lvl w:ilvl="0" w:tplc="A684A7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3D1A54"/>
    <w:multiLevelType w:val="hybridMultilevel"/>
    <w:tmpl w:val="66CE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4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7" w15:restartNumberingAfterBreak="0">
    <w:nsid w:val="4F5D6B0F"/>
    <w:multiLevelType w:val="hybridMultilevel"/>
    <w:tmpl w:val="B636E89C"/>
    <w:lvl w:ilvl="0" w:tplc="0415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4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926702"/>
    <w:multiLevelType w:val="hybridMultilevel"/>
    <w:tmpl w:val="67C67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6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66" w15:restartNumberingAfterBreak="0">
    <w:nsid w:val="7F662E13"/>
    <w:multiLevelType w:val="hybridMultilevel"/>
    <w:tmpl w:val="B074FB74"/>
    <w:lvl w:ilvl="0" w:tplc="0415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6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13763723">
    <w:abstractNumId w:val="46"/>
  </w:num>
  <w:num w:numId="2" w16cid:durableId="1331954200">
    <w:abstractNumId w:val="53"/>
  </w:num>
  <w:num w:numId="3" w16cid:durableId="1607497345">
    <w:abstractNumId w:val="37"/>
  </w:num>
  <w:num w:numId="4" w16cid:durableId="1006596156">
    <w:abstractNumId w:val="31"/>
  </w:num>
  <w:num w:numId="5" w16cid:durableId="402459308">
    <w:abstractNumId w:val="21"/>
  </w:num>
  <w:num w:numId="6" w16cid:durableId="201745071">
    <w:abstractNumId w:val="41"/>
  </w:num>
  <w:num w:numId="7" w16cid:durableId="599024620">
    <w:abstractNumId w:val="48"/>
  </w:num>
  <w:num w:numId="8" w16cid:durableId="1527400030">
    <w:abstractNumId w:val="26"/>
  </w:num>
  <w:num w:numId="9" w16cid:durableId="105852668">
    <w:abstractNumId w:val="61"/>
  </w:num>
  <w:num w:numId="10" w16cid:durableId="1645349041">
    <w:abstractNumId w:val="67"/>
  </w:num>
  <w:num w:numId="11" w16cid:durableId="1440101089">
    <w:abstractNumId w:val="22"/>
  </w:num>
  <w:num w:numId="12" w16cid:durableId="1377125657">
    <w:abstractNumId w:val="64"/>
  </w:num>
  <w:num w:numId="13" w16cid:durableId="2103446866">
    <w:abstractNumId w:val="65"/>
  </w:num>
  <w:num w:numId="14" w16cid:durableId="798451735">
    <w:abstractNumId w:val="14"/>
  </w:num>
  <w:num w:numId="15" w16cid:durableId="140585083">
    <w:abstractNumId w:val="32"/>
  </w:num>
  <w:num w:numId="16" w16cid:durableId="948782957">
    <w:abstractNumId w:val="40"/>
  </w:num>
  <w:num w:numId="17" w16cid:durableId="1465125884">
    <w:abstractNumId w:val="60"/>
  </w:num>
  <w:num w:numId="18" w16cid:durableId="2008438513">
    <w:abstractNumId w:val="24"/>
  </w:num>
  <w:num w:numId="19" w16cid:durableId="1861551483">
    <w:abstractNumId w:val="16"/>
  </w:num>
  <w:num w:numId="20" w16cid:durableId="2324359">
    <w:abstractNumId w:val="19"/>
  </w:num>
  <w:num w:numId="21" w16cid:durableId="1451629487">
    <w:abstractNumId w:val="54"/>
  </w:num>
  <w:num w:numId="22" w16cid:durableId="1631478421">
    <w:abstractNumId w:val="20"/>
  </w:num>
  <w:num w:numId="23" w16cid:durableId="935989088">
    <w:abstractNumId w:val="59"/>
  </w:num>
  <w:num w:numId="24" w16cid:durableId="1552493581">
    <w:abstractNumId w:val="56"/>
  </w:num>
  <w:num w:numId="25" w16cid:durableId="503475677">
    <w:abstractNumId w:val="23"/>
  </w:num>
  <w:num w:numId="26" w16cid:durableId="1122207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22049419">
    <w:abstractNumId w:val="6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24782485">
    <w:abstractNumId w:val="3"/>
  </w:num>
  <w:num w:numId="29" w16cid:durableId="782917918">
    <w:abstractNumId w:val="8"/>
  </w:num>
  <w:num w:numId="30" w16cid:durableId="11151212">
    <w:abstractNumId w:val="2"/>
  </w:num>
  <w:num w:numId="31" w16cid:durableId="401216752">
    <w:abstractNumId w:val="52"/>
  </w:num>
  <w:num w:numId="32" w16cid:durableId="24335116">
    <w:abstractNumId w:val="12"/>
  </w:num>
  <w:num w:numId="33" w16cid:durableId="345207198">
    <w:abstractNumId w:val="34"/>
  </w:num>
  <w:num w:numId="34" w16cid:durableId="2065248255">
    <w:abstractNumId w:val="55"/>
  </w:num>
  <w:num w:numId="35" w16cid:durableId="1827044557">
    <w:abstractNumId w:val="18"/>
  </w:num>
  <w:num w:numId="36" w16cid:durableId="843128484">
    <w:abstractNumId w:val="63"/>
  </w:num>
  <w:num w:numId="37" w16cid:durableId="1268469303">
    <w:abstractNumId w:val="17"/>
  </w:num>
  <w:num w:numId="38" w16cid:durableId="619646022">
    <w:abstractNumId w:val="10"/>
  </w:num>
  <w:num w:numId="39" w16cid:durableId="1711228087">
    <w:abstractNumId w:val="28"/>
  </w:num>
  <w:num w:numId="40" w16cid:durableId="293022108">
    <w:abstractNumId w:val="49"/>
  </w:num>
  <w:num w:numId="41" w16cid:durableId="644310245">
    <w:abstractNumId w:val="43"/>
  </w:num>
  <w:num w:numId="42" w16cid:durableId="87499976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1747695">
    <w:abstractNumId w:val="33"/>
  </w:num>
  <w:num w:numId="44" w16cid:durableId="2018536006">
    <w:abstractNumId w:val="29"/>
  </w:num>
  <w:num w:numId="45" w16cid:durableId="1390953059">
    <w:abstractNumId w:val="15"/>
  </w:num>
  <w:num w:numId="46" w16cid:durableId="420226160">
    <w:abstractNumId w:val="35"/>
  </w:num>
  <w:num w:numId="47" w16cid:durableId="1468085088">
    <w:abstractNumId w:val="50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 w16cid:durableId="396435603">
    <w:abstractNumId w:val="39"/>
  </w:num>
  <w:num w:numId="49" w16cid:durableId="721321759">
    <w:abstractNumId w:val="9"/>
  </w:num>
  <w:num w:numId="50" w16cid:durableId="1273318677">
    <w:abstractNumId w:val="58"/>
  </w:num>
  <w:num w:numId="51" w16cid:durableId="713044232">
    <w:abstractNumId w:val="13"/>
  </w:num>
  <w:num w:numId="52" w16cid:durableId="946039646">
    <w:abstractNumId w:val="50"/>
  </w:num>
  <w:num w:numId="53" w16cid:durableId="415901719">
    <w:abstractNumId w:val="27"/>
  </w:num>
  <w:num w:numId="54" w16cid:durableId="262081106">
    <w:abstractNumId w:val="36"/>
  </w:num>
  <w:num w:numId="55" w16cid:durableId="1649899380">
    <w:abstractNumId w:val="30"/>
  </w:num>
  <w:num w:numId="56" w16cid:durableId="745302922">
    <w:abstractNumId w:val="11"/>
  </w:num>
  <w:num w:numId="57" w16cid:durableId="74910408">
    <w:abstractNumId w:val="42"/>
  </w:num>
  <w:num w:numId="58" w16cid:durableId="1577859043">
    <w:abstractNumId w:val="44"/>
  </w:num>
  <w:num w:numId="59" w16cid:durableId="680860748">
    <w:abstractNumId w:val="47"/>
  </w:num>
  <w:num w:numId="60" w16cid:durableId="444615085">
    <w:abstractNumId w:val="25"/>
  </w:num>
  <w:num w:numId="61" w16cid:durableId="430784292">
    <w:abstractNumId w:val="6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1A85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0E72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3E7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3CD"/>
    <w:rsid w:val="001D353E"/>
    <w:rsid w:val="001D6CF9"/>
    <w:rsid w:val="001E319E"/>
    <w:rsid w:val="001E6C02"/>
    <w:rsid w:val="001E6F19"/>
    <w:rsid w:val="001E7988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35"/>
    <w:rsid w:val="00211D44"/>
    <w:rsid w:val="0021284A"/>
    <w:rsid w:val="00213968"/>
    <w:rsid w:val="00217792"/>
    <w:rsid w:val="00222F60"/>
    <w:rsid w:val="002232E2"/>
    <w:rsid w:val="00223750"/>
    <w:rsid w:val="002248A3"/>
    <w:rsid w:val="00224C77"/>
    <w:rsid w:val="00225324"/>
    <w:rsid w:val="00227E39"/>
    <w:rsid w:val="00233770"/>
    <w:rsid w:val="002365B7"/>
    <w:rsid w:val="00241840"/>
    <w:rsid w:val="00241C6C"/>
    <w:rsid w:val="002447F6"/>
    <w:rsid w:val="00246020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90EB4"/>
    <w:rsid w:val="002953C0"/>
    <w:rsid w:val="002953E7"/>
    <w:rsid w:val="002978B3"/>
    <w:rsid w:val="002A2237"/>
    <w:rsid w:val="002A2640"/>
    <w:rsid w:val="002A4CEF"/>
    <w:rsid w:val="002A5876"/>
    <w:rsid w:val="002A73B3"/>
    <w:rsid w:val="002A77AE"/>
    <w:rsid w:val="002A7F4E"/>
    <w:rsid w:val="002B6740"/>
    <w:rsid w:val="002C078A"/>
    <w:rsid w:val="002C317E"/>
    <w:rsid w:val="002C49D9"/>
    <w:rsid w:val="002C6B65"/>
    <w:rsid w:val="002C75A5"/>
    <w:rsid w:val="002D0A1C"/>
    <w:rsid w:val="002D356C"/>
    <w:rsid w:val="002D4C9D"/>
    <w:rsid w:val="002D645D"/>
    <w:rsid w:val="002D67E0"/>
    <w:rsid w:val="002D6BEA"/>
    <w:rsid w:val="002D74BE"/>
    <w:rsid w:val="002D7AED"/>
    <w:rsid w:val="002E0A89"/>
    <w:rsid w:val="002E2509"/>
    <w:rsid w:val="002E5CC5"/>
    <w:rsid w:val="002F0291"/>
    <w:rsid w:val="002F16D6"/>
    <w:rsid w:val="002F26C4"/>
    <w:rsid w:val="002F79CA"/>
    <w:rsid w:val="00300CA5"/>
    <w:rsid w:val="00302288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BBC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0E57"/>
    <w:rsid w:val="003726CC"/>
    <w:rsid w:val="003743D2"/>
    <w:rsid w:val="003809D8"/>
    <w:rsid w:val="00382285"/>
    <w:rsid w:val="00382504"/>
    <w:rsid w:val="00383D3C"/>
    <w:rsid w:val="0038444D"/>
    <w:rsid w:val="00386C48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A75B1"/>
    <w:rsid w:val="003A7735"/>
    <w:rsid w:val="003B13A9"/>
    <w:rsid w:val="003B6F73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E7EC5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3D30"/>
    <w:rsid w:val="00460E98"/>
    <w:rsid w:val="00460EBC"/>
    <w:rsid w:val="004617BB"/>
    <w:rsid w:val="00462A4F"/>
    <w:rsid w:val="004639B5"/>
    <w:rsid w:val="00464B1E"/>
    <w:rsid w:val="0047062C"/>
    <w:rsid w:val="004748C0"/>
    <w:rsid w:val="00477ADD"/>
    <w:rsid w:val="00480774"/>
    <w:rsid w:val="004825FF"/>
    <w:rsid w:val="00483B12"/>
    <w:rsid w:val="00484A69"/>
    <w:rsid w:val="0048569A"/>
    <w:rsid w:val="00485B52"/>
    <w:rsid w:val="00490F36"/>
    <w:rsid w:val="004912D9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D58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12ED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5A61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8AF"/>
    <w:rsid w:val="005C2B74"/>
    <w:rsid w:val="005C52B4"/>
    <w:rsid w:val="005C74D9"/>
    <w:rsid w:val="005D3855"/>
    <w:rsid w:val="005D3E53"/>
    <w:rsid w:val="005D49B2"/>
    <w:rsid w:val="005D724B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99A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2923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291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663F"/>
    <w:rsid w:val="00787622"/>
    <w:rsid w:val="007877E3"/>
    <w:rsid w:val="00787E16"/>
    <w:rsid w:val="00792AF3"/>
    <w:rsid w:val="00792EE6"/>
    <w:rsid w:val="00793775"/>
    <w:rsid w:val="0079444B"/>
    <w:rsid w:val="0079655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177"/>
    <w:rsid w:val="007F0805"/>
    <w:rsid w:val="007F0EBC"/>
    <w:rsid w:val="007F1066"/>
    <w:rsid w:val="007F34EC"/>
    <w:rsid w:val="007F3FE7"/>
    <w:rsid w:val="007F4967"/>
    <w:rsid w:val="007F4FAE"/>
    <w:rsid w:val="007F5A51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43D3"/>
    <w:rsid w:val="00883CF7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5146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2E6F"/>
    <w:rsid w:val="00963663"/>
    <w:rsid w:val="0096420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B34E9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161"/>
    <w:rsid w:val="009D4D28"/>
    <w:rsid w:val="009D5F18"/>
    <w:rsid w:val="009D6C0A"/>
    <w:rsid w:val="009E13F4"/>
    <w:rsid w:val="009E3077"/>
    <w:rsid w:val="009E3C0C"/>
    <w:rsid w:val="009E6B1D"/>
    <w:rsid w:val="009E6C6C"/>
    <w:rsid w:val="009E7D5D"/>
    <w:rsid w:val="009F246A"/>
    <w:rsid w:val="009F3788"/>
    <w:rsid w:val="009F41F4"/>
    <w:rsid w:val="009F7330"/>
    <w:rsid w:val="00A001A0"/>
    <w:rsid w:val="00A0076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3D0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2E22"/>
    <w:rsid w:val="00A578F5"/>
    <w:rsid w:val="00A6013A"/>
    <w:rsid w:val="00A62E79"/>
    <w:rsid w:val="00A66B1C"/>
    <w:rsid w:val="00A71CB4"/>
    <w:rsid w:val="00A71E09"/>
    <w:rsid w:val="00A74A76"/>
    <w:rsid w:val="00A74B97"/>
    <w:rsid w:val="00A7645F"/>
    <w:rsid w:val="00A80452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09EA"/>
    <w:rsid w:val="00B01A2A"/>
    <w:rsid w:val="00B02E5B"/>
    <w:rsid w:val="00B0402C"/>
    <w:rsid w:val="00B046B3"/>
    <w:rsid w:val="00B04961"/>
    <w:rsid w:val="00B04E14"/>
    <w:rsid w:val="00B119CC"/>
    <w:rsid w:val="00B11C33"/>
    <w:rsid w:val="00B1499E"/>
    <w:rsid w:val="00B153AF"/>
    <w:rsid w:val="00B16109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090F"/>
    <w:rsid w:val="00B52161"/>
    <w:rsid w:val="00B5465B"/>
    <w:rsid w:val="00B55B34"/>
    <w:rsid w:val="00B57C21"/>
    <w:rsid w:val="00B604FC"/>
    <w:rsid w:val="00B6181B"/>
    <w:rsid w:val="00B61C63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E43AB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0716D"/>
    <w:rsid w:val="00C077CF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0870"/>
    <w:rsid w:val="00C51925"/>
    <w:rsid w:val="00C51F8C"/>
    <w:rsid w:val="00C5533B"/>
    <w:rsid w:val="00C574BE"/>
    <w:rsid w:val="00C57F0E"/>
    <w:rsid w:val="00C6357F"/>
    <w:rsid w:val="00C64003"/>
    <w:rsid w:val="00C640EF"/>
    <w:rsid w:val="00C64D2E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0717"/>
    <w:rsid w:val="00D12383"/>
    <w:rsid w:val="00D12DCC"/>
    <w:rsid w:val="00D14073"/>
    <w:rsid w:val="00D1415B"/>
    <w:rsid w:val="00D14DCB"/>
    <w:rsid w:val="00D16E6D"/>
    <w:rsid w:val="00D17623"/>
    <w:rsid w:val="00D20D15"/>
    <w:rsid w:val="00D21293"/>
    <w:rsid w:val="00D2211F"/>
    <w:rsid w:val="00D22BE4"/>
    <w:rsid w:val="00D24228"/>
    <w:rsid w:val="00D25F02"/>
    <w:rsid w:val="00D265E0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D0E"/>
    <w:rsid w:val="00D823C9"/>
    <w:rsid w:val="00D83216"/>
    <w:rsid w:val="00D838D5"/>
    <w:rsid w:val="00D84681"/>
    <w:rsid w:val="00D87117"/>
    <w:rsid w:val="00D871CB"/>
    <w:rsid w:val="00D910F6"/>
    <w:rsid w:val="00D91670"/>
    <w:rsid w:val="00D917CF"/>
    <w:rsid w:val="00D928C6"/>
    <w:rsid w:val="00D93276"/>
    <w:rsid w:val="00D93CF7"/>
    <w:rsid w:val="00D9462A"/>
    <w:rsid w:val="00D96540"/>
    <w:rsid w:val="00D96C8B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2B58"/>
    <w:rsid w:val="00DE5733"/>
    <w:rsid w:val="00DE67E4"/>
    <w:rsid w:val="00DE68FF"/>
    <w:rsid w:val="00DE75D3"/>
    <w:rsid w:val="00DE7EFD"/>
    <w:rsid w:val="00DF01CD"/>
    <w:rsid w:val="00DF021C"/>
    <w:rsid w:val="00DF1AE3"/>
    <w:rsid w:val="00DF5D0D"/>
    <w:rsid w:val="00DF68C8"/>
    <w:rsid w:val="00E00090"/>
    <w:rsid w:val="00E03859"/>
    <w:rsid w:val="00E110B9"/>
    <w:rsid w:val="00E11444"/>
    <w:rsid w:val="00E16EEB"/>
    <w:rsid w:val="00E176CD"/>
    <w:rsid w:val="00E21C70"/>
    <w:rsid w:val="00E22B12"/>
    <w:rsid w:val="00E2384B"/>
    <w:rsid w:val="00E23DFE"/>
    <w:rsid w:val="00E26811"/>
    <w:rsid w:val="00E274B5"/>
    <w:rsid w:val="00E27D50"/>
    <w:rsid w:val="00E306A1"/>
    <w:rsid w:val="00E306CF"/>
    <w:rsid w:val="00E315F1"/>
    <w:rsid w:val="00E31776"/>
    <w:rsid w:val="00E333F5"/>
    <w:rsid w:val="00E350EB"/>
    <w:rsid w:val="00E359BD"/>
    <w:rsid w:val="00E35D31"/>
    <w:rsid w:val="00E3633F"/>
    <w:rsid w:val="00E3778A"/>
    <w:rsid w:val="00E40BB6"/>
    <w:rsid w:val="00E41B94"/>
    <w:rsid w:val="00E43146"/>
    <w:rsid w:val="00E449A6"/>
    <w:rsid w:val="00E44E6C"/>
    <w:rsid w:val="00E45537"/>
    <w:rsid w:val="00E46093"/>
    <w:rsid w:val="00E46519"/>
    <w:rsid w:val="00E5088C"/>
    <w:rsid w:val="00E51A55"/>
    <w:rsid w:val="00E52DAD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623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3277"/>
    <w:rsid w:val="00E97562"/>
    <w:rsid w:val="00EA0402"/>
    <w:rsid w:val="00EA065A"/>
    <w:rsid w:val="00EA0715"/>
    <w:rsid w:val="00EA2BDF"/>
    <w:rsid w:val="00EA3B29"/>
    <w:rsid w:val="00EA4C1A"/>
    <w:rsid w:val="00EB1584"/>
    <w:rsid w:val="00EB2095"/>
    <w:rsid w:val="00EB26BF"/>
    <w:rsid w:val="00EB3FB3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1FD0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977F6"/>
    <w:rsid w:val="00FA12D9"/>
    <w:rsid w:val="00FA1C7E"/>
    <w:rsid w:val="00FA5362"/>
    <w:rsid w:val="00FB1331"/>
    <w:rsid w:val="00FB2E1F"/>
    <w:rsid w:val="00FC1F4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F1161"/>
  <w15:chartTrackingRefBased/>
  <w15:docId w15:val="{13DE3F3A-4BCB-4047-9093-E10A14C8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CW_Lista,normalny tekst,L1,Numerowanie,Akapit z listą5,T_SZ_List Paragraph,Nagłowek 3,Preambuła,Akapit z listą BS,Kolorowa lista — akcent 11,Dot pt,F5 List Paragraph,Recommendation,List Paragraph11,lp1,maz_wyliczenie,opis dzialania,Normal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link w:val="BezodstpwZnak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6D0291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,Nagłowek 3 Znak,Preambuła Znak,Akapit z listą BS Znak,Kolorowa lista — akcent 11 Znak,Dot pt Znak,F5 List Paragraph Znak"/>
    <w:link w:val="Akapitzlist"/>
    <w:uiPriority w:val="34"/>
    <w:qFormat/>
    <w:rsid w:val="00883CF7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Agata Sitek</cp:lastModifiedBy>
  <cp:revision>26</cp:revision>
  <cp:lastPrinted>2013-04-03T06:33:00Z</cp:lastPrinted>
  <dcterms:created xsi:type="dcterms:W3CDTF">2022-06-01T09:15:00Z</dcterms:created>
  <dcterms:modified xsi:type="dcterms:W3CDTF">2024-12-06T11:57:00Z</dcterms:modified>
</cp:coreProperties>
</file>