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52F92" w14:textId="77777777" w:rsidR="00296D80" w:rsidRPr="00296D80" w:rsidRDefault="00296D80" w:rsidP="00B8099E">
      <w:pPr>
        <w:spacing w:after="0"/>
        <w:jc w:val="center"/>
        <w:rPr>
          <w:rFonts w:ascii="Arial" w:hAnsi="Arial" w:cs="Arial"/>
          <w:b/>
          <w:bCs/>
        </w:rPr>
      </w:pPr>
      <w:bookmarkStart w:id="0" w:name="_Hlk90356663"/>
    </w:p>
    <w:p w14:paraId="6F81D126" w14:textId="15BA673B" w:rsidR="009C3898" w:rsidRPr="00296D80" w:rsidRDefault="009C3898" w:rsidP="00296D80">
      <w:pPr>
        <w:ind w:left="4956" w:firstLine="708"/>
        <w:rPr>
          <w:rFonts w:ascii="Arial" w:hAnsi="Arial" w:cs="Arial"/>
          <w:b/>
          <w:bCs/>
        </w:rPr>
      </w:pPr>
      <w:r w:rsidRPr="00296D80">
        <w:rPr>
          <w:rFonts w:ascii="Arial" w:hAnsi="Arial" w:cs="Arial"/>
          <w:b/>
          <w:bCs/>
        </w:rPr>
        <w:t xml:space="preserve">Załącznik Nr </w:t>
      </w:r>
      <w:r w:rsidR="00080034">
        <w:rPr>
          <w:rFonts w:ascii="Arial" w:hAnsi="Arial" w:cs="Arial"/>
          <w:b/>
          <w:bCs/>
        </w:rPr>
        <w:t>6</w:t>
      </w:r>
      <w:r w:rsidRPr="00296D80">
        <w:rPr>
          <w:rFonts w:ascii="Arial" w:hAnsi="Arial" w:cs="Arial"/>
          <w:b/>
          <w:bCs/>
        </w:rPr>
        <w:t xml:space="preserve"> do </w:t>
      </w:r>
      <w:proofErr w:type="spellStart"/>
      <w:r w:rsidRPr="00296D80">
        <w:rPr>
          <w:rFonts w:ascii="Arial" w:hAnsi="Arial" w:cs="Arial"/>
          <w:b/>
          <w:bCs/>
        </w:rPr>
        <w:t>SWZ</w:t>
      </w:r>
      <w:proofErr w:type="spellEnd"/>
    </w:p>
    <w:p w14:paraId="682B26D0" w14:textId="77777777" w:rsidR="002839BD" w:rsidRPr="00296D80" w:rsidRDefault="009C3898" w:rsidP="00296D80">
      <w:pPr>
        <w:jc w:val="center"/>
        <w:rPr>
          <w:rFonts w:ascii="Arial" w:hAnsi="Arial" w:cs="Arial"/>
          <w:b/>
          <w:bCs/>
        </w:rPr>
      </w:pPr>
      <w:r w:rsidRPr="00296D80">
        <w:rPr>
          <w:rFonts w:ascii="Arial" w:hAnsi="Arial" w:cs="Arial"/>
          <w:b/>
          <w:bCs/>
        </w:rPr>
        <w:t>Projekt umowy</w:t>
      </w:r>
      <w:bookmarkStart w:id="1" w:name="_Hlk69392884"/>
    </w:p>
    <w:p w14:paraId="6255B44A" w14:textId="6F450D4F" w:rsidR="008E39A4" w:rsidRPr="00296D80" w:rsidRDefault="008E39A4" w:rsidP="00296D80">
      <w:pPr>
        <w:jc w:val="center"/>
        <w:rPr>
          <w:rFonts w:ascii="Arial" w:hAnsi="Arial" w:cs="Arial"/>
          <w:b/>
          <w:bCs/>
        </w:rPr>
      </w:pPr>
      <w:r w:rsidRPr="00296D80">
        <w:rPr>
          <w:rFonts w:ascii="Arial" w:hAnsi="Arial" w:cs="Arial"/>
          <w:b/>
          <w:bCs/>
        </w:rPr>
        <w:t xml:space="preserve">(Numer referencyjny: </w:t>
      </w:r>
      <w:r w:rsidR="00080034">
        <w:rPr>
          <w:rFonts w:ascii="Arial" w:hAnsi="Arial" w:cs="Arial"/>
          <w:b/>
          <w:bCs/>
        </w:rPr>
        <w:t>RI.271.44.2024</w:t>
      </w:r>
      <w:r w:rsidRPr="00296D80">
        <w:rPr>
          <w:rFonts w:ascii="Arial" w:hAnsi="Arial" w:cs="Arial"/>
          <w:b/>
          <w:bCs/>
        </w:rPr>
        <w:t>)</w:t>
      </w:r>
    </w:p>
    <w:bookmarkEnd w:id="1"/>
    <w:p w14:paraId="45995174" w14:textId="77777777" w:rsidR="005110C9" w:rsidRPr="00296D80" w:rsidRDefault="005110C9" w:rsidP="00296D80">
      <w:pPr>
        <w:jc w:val="center"/>
        <w:rPr>
          <w:rFonts w:ascii="Arial" w:hAnsi="Arial" w:cs="Arial"/>
          <w:b/>
          <w:bCs/>
        </w:rPr>
      </w:pPr>
    </w:p>
    <w:p w14:paraId="25D6A29D" w14:textId="0D5F94B1" w:rsidR="005110C9" w:rsidRPr="00296D80" w:rsidRDefault="005110C9" w:rsidP="00296D80">
      <w:pPr>
        <w:jc w:val="center"/>
        <w:rPr>
          <w:rFonts w:ascii="Arial" w:hAnsi="Arial" w:cs="Arial"/>
          <w:b/>
          <w:bCs/>
        </w:rPr>
      </w:pPr>
      <w:r w:rsidRPr="00296D80">
        <w:rPr>
          <w:rFonts w:ascii="Arial" w:hAnsi="Arial" w:cs="Arial"/>
          <w:b/>
          <w:bCs/>
        </w:rPr>
        <w:t>Umowa Nr …</w:t>
      </w:r>
      <w:r w:rsidR="002839BD" w:rsidRPr="00296D80">
        <w:rPr>
          <w:rFonts w:ascii="Arial" w:hAnsi="Arial" w:cs="Arial"/>
          <w:b/>
          <w:bCs/>
        </w:rPr>
        <w:t>………….</w:t>
      </w:r>
      <w:r w:rsidRPr="00296D80">
        <w:rPr>
          <w:rFonts w:ascii="Arial" w:hAnsi="Arial" w:cs="Arial"/>
          <w:b/>
          <w:bCs/>
        </w:rPr>
        <w:t>…</w:t>
      </w:r>
    </w:p>
    <w:p w14:paraId="362921D9" w14:textId="77777777" w:rsidR="005110C9" w:rsidRPr="00296D80" w:rsidRDefault="005110C9" w:rsidP="00B8099E">
      <w:pPr>
        <w:spacing w:after="0"/>
        <w:jc w:val="center"/>
        <w:rPr>
          <w:rFonts w:ascii="Arial" w:hAnsi="Arial" w:cs="Arial"/>
          <w:b/>
          <w:bCs/>
        </w:rPr>
      </w:pPr>
    </w:p>
    <w:p w14:paraId="1C2F557F" w14:textId="022A3307" w:rsidR="001C276A" w:rsidRPr="00296D80" w:rsidRDefault="001C276A" w:rsidP="00B8099E">
      <w:pPr>
        <w:pStyle w:val="Default"/>
        <w:spacing w:line="276" w:lineRule="auto"/>
        <w:jc w:val="both"/>
        <w:rPr>
          <w:color w:val="000000" w:themeColor="text1"/>
          <w:sz w:val="22"/>
          <w:szCs w:val="22"/>
        </w:rPr>
      </w:pPr>
      <w:r w:rsidRPr="00296D80">
        <w:rPr>
          <w:color w:val="000000" w:themeColor="text1"/>
          <w:sz w:val="22"/>
          <w:szCs w:val="22"/>
        </w:rPr>
        <w:t xml:space="preserve">zawarta dnia ............................... r. w </w:t>
      </w:r>
      <w:r w:rsidR="007400C2" w:rsidRPr="00296D80">
        <w:rPr>
          <w:color w:val="000000" w:themeColor="text1"/>
          <w:sz w:val="22"/>
          <w:szCs w:val="22"/>
        </w:rPr>
        <w:t>Zamościu</w:t>
      </w:r>
      <w:r w:rsidRPr="00296D80">
        <w:rPr>
          <w:color w:val="000000" w:themeColor="text1"/>
          <w:sz w:val="22"/>
          <w:szCs w:val="22"/>
        </w:rPr>
        <w:t>,</w:t>
      </w:r>
    </w:p>
    <w:p w14:paraId="5EEFB6E9" w14:textId="77777777" w:rsidR="001C276A" w:rsidRPr="00296D80" w:rsidRDefault="001C276A" w:rsidP="00B8099E">
      <w:pPr>
        <w:pStyle w:val="Default"/>
        <w:spacing w:line="276" w:lineRule="auto"/>
        <w:jc w:val="both"/>
        <w:rPr>
          <w:color w:val="000000" w:themeColor="text1"/>
          <w:sz w:val="22"/>
          <w:szCs w:val="22"/>
        </w:rPr>
      </w:pPr>
      <w:r w:rsidRPr="00296D80">
        <w:rPr>
          <w:color w:val="000000" w:themeColor="text1"/>
          <w:sz w:val="22"/>
          <w:szCs w:val="22"/>
        </w:rPr>
        <w:t xml:space="preserve">pomiędzy: </w:t>
      </w:r>
    </w:p>
    <w:p w14:paraId="2D48F751" w14:textId="7EED1325" w:rsidR="001C276A" w:rsidRPr="00296D80" w:rsidRDefault="001C276A" w:rsidP="00B8099E">
      <w:pPr>
        <w:tabs>
          <w:tab w:val="left" w:pos="567"/>
        </w:tabs>
        <w:autoSpaceDE w:val="0"/>
        <w:autoSpaceDN w:val="0"/>
        <w:spacing w:after="0"/>
        <w:rPr>
          <w:rFonts w:ascii="Arial" w:hAnsi="Arial" w:cs="Arial"/>
          <w:color w:val="000000" w:themeColor="text1"/>
        </w:rPr>
      </w:pPr>
      <w:r w:rsidRPr="00296D80">
        <w:rPr>
          <w:rFonts w:ascii="Arial" w:hAnsi="Arial" w:cs="Arial"/>
          <w:b/>
          <w:bCs/>
          <w:color w:val="000000" w:themeColor="text1"/>
        </w:rPr>
        <w:t>Gminą Z</w:t>
      </w:r>
      <w:r w:rsidR="007400C2" w:rsidRPr="00296D80">
        <w:rPr>
          <w:rFonts w:ascii="Arial" w:hAnsi="Arial" w:cs="Arial"/>
          <w:b/>
          <w:bCs/>
          <w:color w:val="000000" w:themeColor="text1"/>
        </w:rPr>
        <w:t>amość</w:t>
      </w:r>
      <w:r w:rsidRPr="00296D80">
        <w:rPr>
          <w:rFonts w:ascii="Arial" w:hAnsi="Arial" w:cs="Arial"/>
          <w:b/>
          <w:bCs/>
          <w:color w:val="000000" w:themeColor="text1"/>
        </w:rPr>
        <w:t xml:space="preserve"> </w:t>
      </w:r>
      <w:r w:rsidRPr="00296D80">
        <w:rPr>
          <w:rFonts w:ascii="Arial" w:hAnsi="Arial" w:cs="Arial"/>
          <w:color w:val="000000" w:themeColor="text1"/>
        </w:rPr>
        <w:t xml:space="preserve">z siedzibą: </w:t>
      </w:r>
      <w:bookmarkStart w:id="2" w:name="_Hlk92788587"/>
      <w:bookmarkStart w:id="3" w:name="_Hlk65645395"/>
      <w:r w:rsidR="007400C2" w:rsidRPr="00296D80">
        <w:rPr>
          <w:rFonts w:ascii="Arial" w:hAnsi="Arial" w:cs="Arial"/>
          <w:bCs/>
          <w:color w:val="000000" w:themeColor="text1"/>
        </w:rPr>
        <w:t>ul. Peowiaków 92</w:t>
      </w:r>
      <w:r w:rsidRPr="00296D80">
        <w:rPr>
          <w:rFonts w:ascii="Arial" w:hAnsi="Arial" w:cs="Arial"/>
          <w:bCs/>
          <w:color w:val="000000" w:themeColor="text1"/>
        </w:rPr>
        <w:t xml:space="preserve"> , 22-4</w:t>
      </w:r>
      <w:r w:rsidR="007400C2" w:rsidRPr="00296D80">
        <w:rPr>
          <w:rFonts w:ascii="Arial" w:hAnsi="Arial" w:cs="Arial"/>
          <w:bCs/>
          <w:color w:val="000000" w:themeColor="text1"/>
        </w:rPr>
        <w:t>0</w:t>
      </w:r>
      <w:r w:rsidRPr="00296D80">
        <w:rPr>
          <w:rFonts w:ascii="Arial" w:hAnsi="Arial" w:cs="Arial"/>
          <w:bCs/>
          <w:color w:val="000000" w:themeColor="text1"/>
        </w:rPr>
        <w:t>0 Z</w:t>
      </w:r>
      <w:bookmarkEnd w:id="2"/>
      <w:bookmarkEnd w:id="3"/>
      <w:r w:rsidR="007400C2" w:rsidRPr="00296D80">
        <w:rPr>
          <w:rFonts w:ascii="Arial" w:hAnsi="Arial" w:cs="Arial"/>
          <w:bCs/>
          <w:color w:val="000000" w:themeColor="text1"/>
        </w:rPr>
        <w:t>amość</w:t>
      </w:r>
      <w:r w:rsidRPr="00296D80">
        <w:rPr>
          <w:rFonts w:ascii="Arial" w:hAnsi="Arial" w:cs="Arial"/>
          <w:color w:val="000000" w:themeColor="text1"/>
        </w:rPr>
        <w:t xml:space="preserve">, </w:t>
      </w:r>
    </w:p>
    <w:p w14:paraId="63449CC4" w14:textId="015C2B32" w:rsidR="001C276A" w:rsidRPr="00946F36" w:rsidRDefault="001C276A" w:rsidP="00502E82">
      <w:pPr>
        <w:tabs>
          <w:tab w:val="left" w:pos="567"/>
        </w:tabs>
        <w:autoSpaceDE w:val="0"/>
        <w:autoSpaceDN w:val="0"/>
        <w:spacing w:after="0"/>
        <w:rPr>
          <w:rFonts w:ascii="Arial" w:hAnsi="Arial" w:cs="Arial"/>
          <w:bCs/>
          <w:color w:val="000000" w:themeColor="text1"/>
        </w:rPr>
      </w:pPr>
      <w:r w:rsidRPr="00946F36">
        <w:rPr>
          <w:rFonts w:ascii="Arial" w:hAnsi="Arial" w:cs="Arial"/>
          <w:bCs/>
          <w:color w:val="000000" w:themeColor="text1"/>
        </w:rPr>
        <w:t>NIP: 922</w:t>
      </w:r>
      <w:r w:rsidR="007400C2" w:rsidRPr="00946F36">
        <w:rPr>
          <w:rFonts w:ascii="Arial" w:hAnsi="Arial" w:cs="Arial"/>
          <w:bCs/>
          <w:color w:val="000000" w:themeColor="text1"/>
        </w:rPr>
        <w:t>2717648</w:t>
      </w:r>
      <w:r w:rsidRPr="00946F36">
        <w:rPr>
          <w:rFonts w:ascii="Arial" w:hAnsi="Arial" w:cs="Arial"/>
          <w:bCs/>
          <w:color w:val="000000" w:themeColor="text1"/>
        </w:rPr>
        <w:t>, REGON: 95</w:t>
      </w:r>
      <w:r w:rsidR="007400C2" w:rsidRPr="00946F36">
        <w:rPr>
          <w:rFonts w:ascii="Arial" w:hAnsi="Arial" w:cs="Arial"/>
          <w:bCs/>
          <w:color w:val="000000" w:themeColor="text1"/>
        </w:rPr>
        <w:t>0368724</w:t>
      </w:r>
    </w:p>
    <w:p w14:paraId="5A3EE9D6" w14:textId="77777777" w:rsidR="001C276A" w:rsidRPr="00946F36" w:rsidRDefault="001C276A" w:rsidP="00B8099E">
      <w:pPr>
        <w:pStyle w:val="Standarduser"/>
        <w:spacing w:line="276" w:lineRule="auto"/>
        <w:jc w:val="both"/>
        <w:rPr>
          <w:rFonts w:ascii="Arial" w:hAnsi="Arial" w:cs="Arial"/>
          <w:color w:val="000000" w:themeColor="text1"/>
          <w:sz w:val="22"/>
          <w:szCs w:val="22"/>
        </w:rPr>
      </w:pPr>
      <w:r w:rsidRPr="00946F36">
        <w:rPr>
          <w:rFonts w:ascii="Arial" w:hAnsi="Arial" w:cs="Arial"/>
          <w:color w:val="000000" w:themeColor="text1"/>
          <w:sz w:val="22"/>
          <w:szCs w:val="22"/>
        </w:rPr>
        <w:t xml:space="preserve">zwanym w dalszej części umowy </w:t>
      </w:r>
      <w:r w:rsidRPr="00502E82">
        <w:rPr>
          <w:rFonts w:ascii="Arial" w:hAnsi="Arial" w:cs="Arial"/>
          <w:b/>
          <w:bCs/>
          <w:color w:val="000000" w:themeColor="text1"/>
          <w:sz w:val="22"/>
          <w:szCs w:val="22"/>
        </w:rPr>
        <w:t>„Zamawiającym”</w:t>
      </w:r>
      <w:r w:rsidRPr="00946F36">
        <w:rPr>
          <w:rFonts w:ascii="Arial" w:hAnsi="Arial" w:cs="Arial"/>
          <w:color w:val="000000" w:themeColor="text1"/>
          <w:sz w:val="22"/>
          <w:szCs w:val="22"/>
        </w:rPr>
        <w:t>,</w:t>
      </w:r>
    </w:p>
    <w:p w14:paraId="3A9DA064" w14:textId="77777777" w:rsidR="001C276A" w:rsidRPr="00946F36" w:rsidRDefault="001C276A" w:rsidP="00502E82">
      <w:pPr>
        <w:pStyle w:val="Standarduser"/>
        <w:spacing w:line="276" w:lineRule="auto"/>
        <w:jc w:val="both"/>
        <w:rPr>
          <w:rFonts w:ascii="Arial" w:hAnsi="Arial" w:cs="Arial"/>
          <w:color w:val="000000" w:themeColor="text1"/>
          <w:sz w:val="22"/>
          <w:szCs w:val="22"/>
        </w:rPr>
      </w:pPr>
      <w:r w:rsidRPr="00946F36">
        <w:rPr>
          <w:rFonts w:ascii="Arial" w:hAnsi="Arial" w:cs="Arial"/>
          <w:color w:val="000000" w:themeColor="text1"/>
          <w:sz w:val="22"/>
          <w:szCs w:val="22"/>
        </w:rPr>
        <w:t xml:space="preserve">którą reprezentuje: </w:t>
      </w:r>
    </w:p>
    <w:p w14:paraId="4C1EFA83" w14:textId="1C7A8A3F" w:rsidR="001C276A" w:rsidRPr="00946F36" w:rsidRDefault="007400C2" w:rsidP="00502E82">
      <w:pPr>
        <w:pStyle w:val="Standarduser"/>
        <w:spacing w:line="276" w:lineRule="auto"/>
        <w:jc w:val="both"/>
        <w:rPr>
          <w:rFonts w:ascii="Arial" w:hAnsi="Arial" w:cs="Arial"/>
          <w:b/>
          <w:bCs/>
          <w:color w:val="000000" w:themeColor="text1"/>
          <w:sz w:val="22"/>
          <w:szCs w:val="22"/>
        </w:rPr>
      </w:pPr>
      <w:r w:rsidRPr="00946F36">
        <w:rPr>
          <w:rFonts w:ascii="Arial" w:hAnsi="Arial" w:cs="Arial"/>
          <w:b/>
          <w:bCs/>
          <w:color w:val="000000" w:themeColor="text1"/>
          <w:sz w:val="22"/>
          <w:szCs w:val="22"/>
        </w:rPr>
        <w:t xml:space="preserve">Ryszard </w:t>
      </w:r>
      <w:proofErr w:type="spellStart"/>
      <w:r w:rsidRPr="00946F36">
        <w:rPr>
          <w:rFonts w:ascii="Arial" w:hAnsi="Arial" w:cs="Arial"/>
          <w:b/>
          <w:bCs/>
          <w:color w:val="000000" w:themeColor="text1"/>
          <w:sz w:val="22"/>
          <w:szCs w:val="22"/>
        </w:rPr>
        <w:t>Gliwiński</w:t>
      </w:r>
      <w:proofErr w:type="spellEnd"/>
      <w:r w:rsidR="00912A73" w:rsidRPr="00946F36">
        <w:rPr>
          <w:rFonts w:ascii="Arial" w:hAnsi="Arial" w:cs="Arial"/>
          <w:b/>
          <w:bCs/>
          <w:color w:val="000000" w:themeColor="text1"/>
          <w:sz w:val="22"/>
          <w:szCs w:val="22"/>
        </w:rPr>
        <w:t xml:space="preserve"> </w:t>
      </w:r>
      <w:r w:rsidR="009B7FC6" w:rsidRPr="00946F36">
        <w:rPr>
          <w:rFonts w:ascii="Arial" w:hAnsi="Arial" w:cs="Arial"/>
          <w:b/>
          <w:bCs/>
          <w:color w:val="000000" w:themeColor="text1"/>
          <w:sz w:val="22"/>
          <w:szCs w:val="22"/>
        </w:rPr>
        <w:t>–</w:t>
      </w:r>
      <w:r w:rsidR="001C276A" w:rsidRPr="00946F36">
        <w:rPr>
          <w:rFonts w:ascii="Arial" w:hAnsi="Arial" w:cs="Arial"/>
          <w:b/>
          <w:bCs/>
          <w:color w:val="000000" w:themeColor="text1"/>
          <w:sz w:val="22"/>
          <w:szCs w:val="22"/>
        </w:rPr>
        <w:t xml:space="preserve"> </w:t>
      </w:r>
      <w:r w:rsidR="009B7FC6" w:rsidRPr="00946F36">
        <w:rPr>
          <w:rFonts w:ascii="Arial" w:hAnsi="Arial" w:cs="Arial"/>
          <w:b/>
          <w:bCs/>
          <w:color w:val="000000" w:themeColor="text1"/>
          <w:sz w:val="22"/>
          <w:szCs w:val="22"/>
        </w:rPr>
        <w:t>Wójt Gminy Zamość</w:t>
      </w:r>
    </w:p>
    <w:p w14:paraId="5B7D59CA" w14:textId="2A83BF7F" w:rsidR="001C276A" w:rsidRPr="00946F36" w:rsidRDefault="001C276A" w:rsidP="00502E82">
      <w:pPr>
        <w:pStyle w:val="Standarduser"/>
        <w:spacing w:line="276" w:lineRule="auto"/>
        <w:jc w:val="both"/>
        <w:rPr>
          <w:rFonts w:ascii="Arial" w:hAnsi="Arial" w:cs="Arial"/>
          <w:b/>
          <w:bCs/>
          <w:color w:val="000000" w:themeColor="text1"/>
          <w:sz w:val="22"/>
          <w:szCs w:val="22"/>
        </w:rPr>
      </w:pPr>
      <w:r w:rsidRPr="00946F36">
        <w:rPr>
          <w:rFonts w:ascii="Arial" w:hAnsi="Arial" w:cs="Arial"/>
          <w:color w:val="000000" w:themeColor="text1"/>
          <w:sz w:val="22"/>
          <w:szCs w:val="22"/>
        </w:rPr>
        <w:t>przy kontrasygnacie</w:t>
      </w:r>
      <w:r w:rsidRPr="00946F36">
        <w:rPr>
          <w:rFonts w:ascii="Arial" w:hAnsi="Arial" w:cs="Arial"/>
          <w:b/>
          <w:bCs/>
          <w:color w:val="000000" w:themeColor="text1"/>
          <w:sz w:val="22"/>
          <w:szCs w:val="22"/>
        </w:rPr>
        <w:t xml:space="preserve"> </w:t>
      </w:r>
      <w:r w:rsidR="009B7FC6" w:rsidRPr="00946F36">
        <w:rPr>
          <w:rFonts w:ascii="Arial" w:hAnsi="Arial" w:cs="Arial"/>
          <w:b/>
          <w:bCs/>
          <w:color w:val="000000" w:themeColor="text1"/>
          <w:sz w:val="22"/>
          <w:szCs w:val="22"/>
        </w:rPr>
        <w:t>Marii Zajączkowskiej</w:t>
      </w:r>
      <w:r w:rsidR="00912A73" w:rsidRPr="00946F36">
        <w:rPr>
          <w:rFonts w:ascii="Arial" w:hAnsi="Arial" w:cs="Arial"/>
          <w:b/>
          <w:bCs/>
          <w:color w:val="000000" w:themeColor="text1"/>
          <w:sz w:val="22"/>
          <w:szCs w:val="22"/>
        </w:rPr>
        <w:t xml:space="preserve"> -</w:t>
      </w:r>
      <w:r w:rsidRPr="00946F36">
        <w:rPr>
          <w:rFonts w:ascii="Arial" w:hAnsi="Arial" w:cs="Arial"/>
          <w:b/>
          <w:bCs/>
          <w:color w:val="000000" w:themeColor="text1"/>
          <w:sz w:val="22"/>
          <w:szCs w:val="22"/>
        </w:rPr>
        <w:t xml:space="preserve"> Skarbnika Gminy,</w:t>
      </w:r>
    </w:p>
    <w:p w14:paraId="72EA914B" w14:textId="77777777" w:rsidR="001C276A" w:rsidRPr="00946F36" w:rsidRDefault="001C276A" w:rsidP="00502E82">
      <w:pPr>
        <w:pStyle w:val="Textbody"/>
        <w:spacing w:after="0" w:line="276" w:lineRule="auto"/>
        <w:rPr>
          <w:rFonts w:ascii="Arial" w:hAnsi="Arial" w:cs="Arial"/>
          <w:color w:val="000000" w:themeColor="text1"/>
          <w:sz w:val="22"/>
          <w:szCs w:val="22"/>
        </w:rPr>
      </w:pPr>
      <w:r w:rsidRPr="00946F36">
        <w:rPr>
          <w:rFonts w:ascii="Arial" w:hAnsi="Arial" w:cs="Arial"/>
          <w:color w:val="000000" w:themeColor="text1"/>
          <w:sz w:val="22"/>
          <w:szCs w:val="22"/>
        </w:rPr>
        <w:t>a</w:t>
      </w:r>
    </w:p>
    <w:p w14:paraId="0FBCFEFD" w14:textId="77777777" w:rsidR="00502E82" w:rsidRDefault="00502E82" w:rsidP="00502E82">
      <w:pPr>
        <w:pStyle w:val="Tekstpodstawowy"/>
        <w:spacing w:after="0"/>
        <w:ind w:left="196" w:right="-71" w:hanging="196"/>
        <w:rPr>
          <w:rFonts w:ascii="Arial" w:hAnsi="Arial" w:cs="Arial"/>
          <w:spacing w:val="-1"/>
          <w:sz w:val="22"/>
          <w:szCs w:val="22"/>
          <w:lang w:eastAsia="en-US"/>
        </w:rPr>
      </w:pPr>
      <w:r>
        <w:rPr>
          <w:rFonts w:ascii="Arial" w:hAnsi="Arial" w:cs="Arial"/>
          <w:spacing w:val="-1"/>
          <w:sz w:val="22"/>
          <w:szCs w:val="22"/>
        </w:rPr>
        <w:t>…...................................................................................................................................................</w:t>
      </w:r>
    </w:p>
    <w:p w14:paraId="608EDA9E" w14:textId="77777777" w:rsidR="00502E82" w:rsidRDefault="00502E82" w:rsidP="00502E82">
      <w:pPr>
        <w:pStyle w:val="Tekstpodstawowy"/>
        <w:spacing w:after="0"/>
        <w:ind w:left="196" w:right="-71" w:hanging="196"/>
        <w:rPr>
          <w:rFonts w:ascii="Arial" w:hAnsi="Arial" w:cs="Arial"/>
          <w:spacing w:val="-8"/>
          <w:sz w:val="22"/>
          <w:szCs w:val="22"/>
        </w:rPr>
      </w:pPr>
      <w:r>
        <w:rPr>
          <w:rFonts w:ascii="Arial" w:hAnsi="Arial" w:cs="Arial"/>
          <w:spacing w:val="-1"/>
          <w:sz w:val="22"/>
          <w:szCs w:val="22"/>
        </w:rPr>
        <w:t>..........................,</w:t>
      </w:r>
      <w:r>
        <w:rPr>
          <w:rFonts w:ascii="Arial" w:hAnsi="Arial" w:cs="Arial"/>
          <w:spacing w:val="58"/>
          <w:sz w:val="22"/>
          <w:szCs w:val="22"/>
        </w:rPr>
        <w:t xml:space="preserve"> </w:t>
      </w:r>
      <w:r>
        <w:rPr>
          <w:rFonts w:ascii="Arial" w:hAnsi="Arial" w:cs="Arial"/>
          <w:sz w:val="22"/>
          <w:szCs w:val="22"/>
        </w:rPr>
        <w:t>z</w:t>
      </w:r>
      <w:r>
        <w:rPr>
          <w:rFonts w:ascii="Arial" w:hAnsi="Arial" w:cs="Arial"/>
          <w:spacing w:val="-9"/>
          <w:sz w:val="22"/>
          <w:szCs w:val="22"/>
        </w:rPr>
        <w:t xml:space="preserve"> </w:t>
      </w:r>
      <w:r>
        <w:rPr>
          <w:rFonts w:ascii="Arial" w:hAnsi="Arial" w:cs="Arial"/>
          <w:sz w:val="22"/>
          <w:szCs w:val="22"/>
        </w:rPr>
        <w:t>siedzibą:</w:t>
      </w:r>
      <w:r>
        <w:rPr>
          <w:rFonts w:ascii="Arial" w:hAnsi="Arial" w:cs="Arial"/>
          <w:spacing w:val="-8"/>
          <w:sz w:val="22"/>
          <w:szCs w:val="22"/>
        </w:rPr>
        <w:t xml:space="preserve"> </w:t>
      </w:r>
      <w:r>
        <w:rPr>
          <w:rFonts w:ascii="Arial" w:hAnsi="Arial" w:cs="Arial"/>
          <w:sz w:val="22"/>
          <w:szCs w:val="22"/>
        </w:rPr>
        <w:t>…...............................................................,</w:t>
      </w:r>
      <w:r>
        <w:rPr>
          <w:rFonts w:ascii="Arial" w:hAnsi="Arial" w:cs="Arial"/>
          <w:spacing w:val="-8"/>
          <w:sz w:val="22"/>
          <w:szCs w:val="22"/>
        </w:rPr>
        <w:t xml:space="preserve"> </w:t>
      </w:r>
    </w:p>
    <w:p w14:paraId="6365CDC4" w14:textId="77777777" w:rsidR="00502E82" w:rsidRDefault="00502E82" w:rsidP="00502E82">
      <w:pPr>
        <w:pStyle w:val="Tekstpodstawowy"/>
        <w:spacing w:after="0"/>
        <w:ind w:left="196" w:right="-71" w:hanging="196"/>
        <w:rPr>
          <w:rFonts w:ascii="Arial" w:hAnsi="Arial" w:cs="Arial"/>
          <w:sz w:val="22"/>
          <w:szCs w:val="22"/>
        </w:rPr>
      </w:pPr>
      <w:r>
        <w:rPr>
          <w:rFonts w:ascii="Arial" w:hAnsi="Arial" w:cs="Arial"/>
          <w:sz w:val="22"/>
          <w:szCs w:val="22"/>
        </w:rPr>
        <w:t>NIP: ……...................., REGON:</w:t>
      </w:r>
      <w:r>
        <w:rPr>
          <w:rFonts w:ascii="Arial" w:hAnsi="Arial" w:cs="Arial"/>
          <w:spacing w:val="-6"/>
          <w:sz w:val="22"/>
          <w:szCs w:val="22"/>
        </w:rPr>
        <w:t xml:space="preserve"> </w:t>
      </w:r>
      <w:r>
        <w:rPr>
          <w:rFonts w:ascii="Arial" w:hAnsi="Arial" w:cs="Arial"/>
          <w:sz w:val="22"/>
          <w:szCs w:val="22"/>
        </w:rPr>
        <w:t>…………….......................</w:t>
      </w:r>
    </w:p>
    <w:p w14:paraId="5393C765" w14:textId="77777777" w:rsidR="00502E82" w:rsidRDefault="00502E82" w:rsidP="00502E82">
      <w:pPr>
        <w:pStyle w:val="Tekstpodstawowy"/>
        <w:tabs>
          <w:tab w:val="left" w:leader="dot" w:pos="4564"/>
        </w:tabs>
        <w:spacing w:after="0"/>
        <w:ind w:left="196" w:right="-71" w:hanging="196"/>
        <w:rPr>
          <w:rFonts w:ascii="Arial" w:hAnsi="Arial" w:cs="Arial"/>
          <w:sz w:val="22"/>
          <w:szCs w:val="22"/>
        </w:rPr>
      </w:pPr>
      <w:r>
        <w:rPr>
          <w:rFonts w:ascii="Arial" w:hAnsi="Arial" w:cs="Arial"/>
          <w:sz w:val="22"/>
          <w:szCs w:val="22"/>
        </w:rPr>
        <w:t>reprezentowanym</w:t>
      </w:r>
      <w:r>
        <w:rPr>
          <w:rFonts w:ascii="Arial" w:hAnsi="Arial" w:cs="Arial"/>
          <w:spacing w:val="-4"/>
          <w:sz w:val="22"/>
          <w:szCs w:val="22"/>
        </w:rPr>
        <w:t xml:space="preserve"> </w:t>
      </w:r>
      <w:r>
        <w:rPr>
          <w:rFonts w:ascii="Arial" w:hAnsi="Arial" w:cs="Arial"/>
          <w:sz w:val="22"/>
          <w:szCs w:val="22"/>
        </w:rPr>
        <w:t>przez:</w:t>
      </w:r>
    </w:p>
    <w:p w14:paraId="67555CCF" w14:textId="77777777" w:rsidR="00502E82" w:rsidRDefault="00502E82" w:rsidP="00502E82">
      <w:pPr>
        <w:spacing w:after="0"/>
        <w:ind w:left="196" w:right="-71" w:hanging="196"/>
        <w:rPr>
          <w:rFonts w:ascii="Arial" w:hAnsi="Arial" w:cs="Arial"/>
        </w:rPr>
      </w:pPr>
      <w:r>
        <w:rPr>
          <w:rFonts w:ascii="Arial" w:hAnsi="Arial" w:cs="Arial"/>
        </w:rPr>
        <w:t>….................................…..............................</w:t>
      </w:r>
    </w:p>
    <w:p w14:paraId="50D65959" w14:textId="77777777" w:rsidR="00502E82" w:rsidRDefault="00502E82" w:rsidP="00502E82">
      <w:pPr>
        <w:spacing w:after="0"/>
        <w:ind w:left="196" w:right="-71" w:hanging="196"/>
        <w:rPr>
          <w:rFonts w:ascii="Arial" w:hAnsi="Arial" w:cs="Arial"/>
        </w:rPr>
      </w:pPr>
      <w:r>
        <w:rPr>
          <w:rFonts w:ascii="Arial" w:hAnsi="Arial" w:cs="Arial"/>
        </w:rPr>
        <w:t>na</w:t>
      </w:r>
      <w:r>
        <w:rPr>
          <w:rFonts w:ascii="Arial" w:hAnsi="Arial" w:cs="Arial"/>
          <w:spacing w:val="-2"/>
        </w:rPr>
        <w:t xml:space="preserve"> </w:t>
      </w:r>
      <w:r>
        <w:rPr>
          <w:rFonts w:ascii="Arial" w:hAnsi="Arial" w:cs="Arial"/>
        </w:rPr>
        <w:t>podstawie</w:t>
      </w:r>
      <w:r>
        <w:rPr>
          <w:rFonts w:ascii="Arial" w:hAnsi="Arial" w:cs="Arial"/>
        </w:rPr>
        <w:tab/>
        <w:t>………………………….</w:t>
      </w:r>
      <w:r>
        <w:rPr>
          <w:rStyle w:val="Odwoanieprzypisudolnego"/>
          <w:rFonts w:ascii="Arial" w:hAnsi="Arial" w:cs="Arial"/>
        </w:rPr>
        <w:footnoteReference w:id="1"/>
      </w:r>
    </w:p>
    <w:p w14:paraId="4A2E979A" w14:textId="77777777" w:rsidR="00502E82" w:rsidRDefault="00502E82" w:rsidP="00502E82">
      <w:pPr>
        <w:pStyle w:val="Tekstpodstawowy"/>
        <w:spacing w:after="0"/>
        <w:ind w:left="196" w:right="-71" w:hanging="196"/>
        <w:rPr>
          <w:rFonts w:ascii="Arial" w:hAnsi="Arial" w:cs="Arial"/>
          <w:sz w:val="22"/>
          <w:szCs w:val="22"/>
        </w:rPr>
      </w:pPr>
      <w:r>
        <w:rPr>
          <w:rFonts w:ascii="Arial" w:hAnsi="Arial" w:cs="Arial"/>
          <w:sz w:val="22"/>
          <w:szCs w:val="22"/>
        </w:rPr>
        <w:t xml:space="preserve">zwanym dalej </w:t>
      </w:r>
      <w:r>
        <w:rPr>
          <w:rFonts w:ascii="Arial" w:hAnsi="Arial" w:cs="Arial"/>
          <w:b/>
          <w:sz w:val="22"/>
          <w:szCs w:val="22"/>
        </w:rPr>
        <w:t>Wykonawcą</w:t>
      </w:r>
      <w:r>
        <w:rPr>
          <w:rFonts w:ascii="Arial" w:hAnsi="Arial" w:cs="Arial"/>
          <w:sz w:val="22"/>
          <w:szCs w:val="22"/>
        </w:rPr>
        <w:t>,</w:t>
      </w:r>
      <w:r>
        <w:rPr>
          <w:rFonts w:ascii="Arial" w:hAnsi="Arial" w:cs="Arial"/>
          <w:spacing w:val="-43"/>
          <w:sz w:val="22"/>
          <w:szCs w:val="22"/>
        </w:rPr>
        <w:t xml:space="preserve"> </w:t>
      </w:r>
      <w:r>
        <w:rPr>
          <w:rFonts w:ascii="Arial" w:hAnsi="Arial" w:cs="Arial"/>
          <w:sz w:val="22"/>
          <w:szCs w:val="22"/>
        </w:rPr>
        <w:t>o</w:t>
      </w:r>
      <w:r>
        <w:rPr>
          <w:rFonts w:ascii="Arial" w:hAnsi="Arial" w:cs="Arial"/>
          <w:spacing w:val="-1"/>
          <w:sz w:val="22"/>
          <w:szCs w:val="22"/>
        </w:rPr>
        <w:t xml:space="preserve"> </w:t>
      </w:r>
      <w:r>
        <w:rPr>
          <w:rFonts w:ascii="Arial" w:hAnsi="Arial" w:cs="Arial"/>
          <w:sz w:val="22"/>
          <w:szCs w:val="22"/>
        </w:rPr>
        <w:t>następującej</w:t>
      </w:r>
      <w:r>
        <w:rPr>
          <w:rFonts w:ascii="Arial" w:hAnsi="Arial" w:cs="Arial"/>
          <w:spacing w:val="-1"/>
          <w:sz w:val="22"/>
          <w:szCs w:val="22"/>
        </w:rPr>
        <w:t xml:space="preserve"> </w:t>
      </w:r>
      <w:r>
        <w:rPr>
          <w:rFonts w:ascii="Arial" w:hAnsi="Arial" w:cs="Arial"/>
          <w:sz w:val="22"/>
          <w:szCs w:val="22"/>
        </w:rPr>
        <w:t>treści:</w:t>
      </w:r>
    </w:p>
    <w:p w14:paraId="29F442EE" w14:textId="47E26EE6" w:rsidR="00441C45" w:rsidRPr="00946F36" w:rsidRDefault="00441C45" w:rsidP="00502E82">
      <w:pPr>
        <w:pStyle w:val="Default"/>
        <w:spacing w:line="276" w:lineRule="auto"/>
        <w:jc w:val="both"/>
        <w:rPr>
          <w:sz w:val="22"/>
          <w:szCs w:val="22"/>
        </w:rPr>
      </w:pPr>
      <w:r w:rsidRPr="00946F36">
        <w:rPr>
          <w:color w:val="auto"/>
          <w:sz w:val="22"/>
          <w:szCs w:val="22"/>
        </w:rPr>
        <w:t xml:space="preserve"> </w:t>
      </w:r>
      <w:r w:rsidRPr="00946F36">
        <w:rPr>
          <w:sz w:val="22"/>
          <w:szCs w:val="22"/>
        </w:rPr>
        <w:t xml:space="preserve">wspólnie zwanymi dalej </w:t>
      </w:r>
      <w:r w:rsidRPr="00946F36">
        <w:rPr>
          <w:b/>
          <w:bCs/>
          <w:sz w:val="22"/>
          <w:szCs w:val="22"/>
        </w:rPr>
        <w:t>„Stronami”</w:t>
      </w:r>
      <w:r w:rsidRPr="00946F36">
        <w:rPr>
          <w:sz w:val="22"/>
          <w:szCs w:val="22"/>
        </w:rPr>
        <w:t xml:space="preserve">, </w:t>
      </w:r>
    </w:p>
    <w:p w14:paraId="529AD4BC" w14:textId="413D1F71" w:rsidR="00AA50C5" w:rsidRPr="00946F36" w:rsidRDefault="00441C45" w:rsidP="00502E82">
      <w:pPr>
        <w:spacing w:after="0"/>
        <w:rPr>
          <w:rFonts w:ascii="Arial" w:hAnsi="Arial" w:cs="Arial"/>
        </w:rPr>
      </w:pPr>
      <w:r w:rsidRPr="00946F36">
        <w:rPr>
          <w:rFonts w:ascii="Arial" w:hAnsi="Arial" w:cs="Arial"/>
        </w:rPr>
        <w:t>o następującej treści:</w:t>
      </w:r>
    </w:p>
    <w:p w14:paraId="2370B5B0" w14:textId="77777777" w:rsidR="00946F36" w:rsidRPr="00946F36" w:rsidRDefault="00946F36" w:rsidP="00502E82">
      <w:pPr>
        <w:spacing w:after="0"/>
        <w:rPr>
          <w:rFonts w:ascii="Arial" w:hAnsi="Arial" w:cs="Arial"/>
        </w:rPr>
      </w:pPr>
    </w:p>
    <w:p w14:paraId="7479800D" w14:textId="35F6E520" w:rsidR="004B3D4F" w:rsidRPr="00946F36" w:rsidRDefault="004B3D4F" w:rsidP="00502E82">
      <w:pPr>
        <w:spacing w:after="0"/>
        <w:jc w:val="center"/>
        <w:rPr>
          <w:rFonts w:ascii="Arial" w:hAnsi="Arial" w:cs="Arial"/>
          <w:b/>
          <w:bCs/>
        </w:rPr>
      </w:pPr>
      <w:r w:rsidRPr="00946F36">
        <w:rPr>
          <w:rFonts w:ascii="Arial" w:hAnsi="Arial" w:cs="Arial"/>
          <w:b/>
          <w:bCs/>
        </w:rPr>
        <w:t>Oświadczenia Stron</w:t>
      </w:r>
    </w:p>
    <w:p w14:paraId="74327ACA" w14:textId="556BDE84" w:rsidR="004B3D4F" w:rsidRPr="00946F36" w:rsidRDefault="004B3D4F" w:rsidP="00B8099E">
      <w:pPr>
        <w:pStyle w:val="Default"/>
        <w:numPr>
          <w:ilvl w:val="0"/>
          <w:numId w:val="1"/>
        </w:numPr>
        <w:spacing w:line="276" w:lineRule="auto"/>
        <w:ind w:left="426" w:hanging="426"/>
        <w:jc w:val="both"/>
        <w:rPr>
          <w:color w:val="auto"/>
          <w:sz w:val="22"/>
          <w:szCs w:val="22"/>
        </w:rPr>
      </w:pPr>
      <w:r w:rsidRPr="00946F36">
        <w:rPr>
          <w:sz w:val="22"/>
          <w:szCs w:val="22"/>
        </w:rPr>
        <w:t xml:space="preserve">Strony oświadczają, że niniejsza umowa, zwana dalej „umową”, została zawarta </w:t>
      </w:r>
      <w:r w:rsidRPr="00946F36">
        <w:rPr>
          <w:sz w:val="22"/>
          <w:szCs w:val="22"/>
        </w:rPr>
        <w:br/>
        <w:t xml:space="preserve">w wyniku udzielenia zamówienia publicznego w trybie podstawowym, zgodnie </w:t>
      </w:r>
      <w:r w:rsidR="0099509E" w:rsidRPr="00946F36">
        <w:rPr>
          <w:sz w:val="22"/>
          <w:szCs w:val="22"/>
        </w:rPr>
        <w:br/>
      </w:r>
      <w:r w:rsidRPr="00946F36">
        <w:rPr>
          <w:sz w:val="22"/>
          <w:szCs w:val="22"/>
        </w:rPr>
        <w:t>z przepisami ustawy z dnia 11 września 2019 r. – Prawo zamówień publicznych.</w:t>
      </w:r>
    </w:p>
    <w:p w14:paraId="407E9B57" w14:textId="56632F6B" w:rsidR="00F26423" w:rsidRPr="00946F36" w:rsidRDefault="00F26423" w:rsidP="00B8099E">
      <w:pPr>
        <w:pStyle w:val="Akapitzlist"/>
        <w:numPr>
          <w:ilvl w:val="0"/>
          <w:numId w:val="1"/>
        </w:numPr>
        <w:spacing w:after="0"/>
        <w:ind w:left="425" w:hanging="425"/>
        <w:jc w:val="both"/>
        <w:rPr>
          <w:rFonts w:ascii="Arial" w:hAnsi="Arial" w:cs="Arial"/>
          <w:b/>
          <w:bCs/>
          <w:color w:val="000000"/>
          <w:lang w:eastAsia="en-US"/>
        </w:rPr>
      </w:pPr>
      <w:r w:rsidRPr="00946F36">
        <w:rPr>
          <w:rFonts w:ascii="Arial" w:hAnsi="Arial" w:cs="Arial"/>
          <w:b/>
          <w:bCs/>
          <w:color w:val="000000"/>
          <w:lang w:eastAsia="en-US"/>
        </w:rPr>
        <w:t>Zamówienie jest realizowane w ramach projektu „</w:t>
      </w:r>
      <w:proofErr w:type="spellStart"/>
      <w:r w:rsidR="009B7FC6" w:rsidRPr="00946F36">
        <w:rPr>
          <w:rFonts w:ascii="Arial" w:hAnsi="Arial" w:cs="Arial"/>
          <w:b/>
          <w:bCs/>
          <w:color w:val="000000"/>
          <w:lang w:eastAsia="en-US"/>
        </w:rPr>
        <w:t>Cyberbezpieczna</w:t>
      </w:r>
      <w:proofErr w:type="spellEnd"/>
      <w:r w:rsidR="009B7FC6" w:rsidRPr="00946F36">
        <w:rPr>
          <w:rFonts w:ascii="Arial" w:hAnsi="Arial" w:cs="Arial"/>
          <w:b/>
          <w:bCs/>
          <w:color w:val="000000"/>
          <w:lang w:eastAsia="en-US"/>
        </w:rPr>
        <w:t xml:space="preserve"> Gmina </w:t>
      </w:r>
      <w:r w:rsidR="00B8099E" w:rsidRPr="00946F36">
        <w:rPr>
          <w:rFonts w:ascii="Arial" w:hAnsi="Arial" w:cs="Arial"/>
          <w:b/>
          <w:bCs/>
          <w:color w:val="000000"/>
          <w:lang w:eastAsia="en-US"/>
        </w:rPr>
        <w:t>Z</w:t>
      </w:r>
      <w:r w:rsidR="009B7FC6" w:rsidRPr="00946F36">
        <w:rPr>
          <w:rFonts w:ascii="Arial" w:hAnsi="Arial" w:cs="Arial"/>
          <w:b/>
          <w:bCs/>
          <w:color w:val="000000"/>
          <w:lang w:eastAsia="en-US"/>
        </w:rPr>
        <w:t>amość</w:t>
      </w:r>
      <w:r w:rsidRPr="00946F36">
        <w:rPr>
          <w:rFonts w:ascii="Arial" w:hAnsi="Arial" w:cs="Arial"/>
          <w:b/>
          <w:bCs/>
          <w:color w:val="000000"/>
          <w:lang w:eastAsia="en-US"/>
        </w:rPr>
        <w:t xml:space="preserve">” i </w:t>
      </w:r>
      <w:r w:rsidR="00613B94" w:rsidRPr="00946F36">
        <w:rPr>
          <w:rFonts w:ascii="Arial" w:hAnsi="Arial" w:cs="Arial"/>
          <w:b/>
          <w:bCs/>
          <w:color w:val="000000"/>
          <w:lang w:eastAsia="en-US"/>
        </w:rPr>
        <w:t>jest</w:t>
      </w:r>
      <w:r w:rsidRPr="00946F36">
        <w:rPr>
          <w:rFonts w:ascii="Arial" w:hAnsi="Arial" w:cs="Arial"/>
          <w:b/>
          <w:bCs/>
          <w:color w:val="000000"/>
          <w:lang w:eastAsia="en-US"/>
        </w:rPr>
        <w:t xml:space="preserve"> współfinansowane ze środków Europejskiego Funduszu Rozwoju Regionalnego w ramach programu Fundusze Europejskie na Rozwój Cyfrowy 2021-2027, Priorytet II: Zaawansowane usługi cyfrowe, Działanie 2.2 Wzmocnienie krajowego systemu </w:t>
      </w:r>
      <w:proofErr w:type="spellStart"/>
      <w:r w:rsidRPr="00946F36">
        <w:rPr>
          <w:rFonts w:ascii="Arial" w:hAnsi="Arial" w:cs="Arial"/>
          <w:b/>
          <w:bCs/>
          <w:color w:val="000000"/>
          <w:lang w:eastAsia="en-US"/>
        </w:rPr>
        <w:t>cyberbezpieczeństwa</w:t>
      </w:r>
      <w:proofErr w:type="spellEnd"/>
      <w:r w:rsidRPr="00946F36">
        <w:rPr>
          <w:rFonts w:ascii="Arial" w:hAnsi="Arial" w:cs="Arial"/>
          <w:b/>
          <w:bCs/>
          <w:color w:val="000000"/>
          <w:lang w:eastAsia="en-US"/>
        </w:rPr>
        <w:t>.</w:t>
      </w:r>
    </w:p>
    <w:p w14:paraId="55802ED8" w14:textId="77777777" w:rsidR="00296D80" w:rsidRDefault="00296D80" w:rsidP="00B8099E">
      <w:pPr>
        <w:autoSpaceDE w:val="0"/>
        <w:spacing w:after="0"/>
        <w:jc w:val="center"/>
        <w:rPr>
          <w:rFonts w:ascii="Arial" w:hAnsi="Arial" w:cs="Arial"/>
          <w:b/>
          <w:bCs/>
        </w:rPr>
      </w:pPr>
    </w:p>
    <w:p w14:paraId="1FB5AE64" w14:textId="37EB35EA" w:rsidR="00063697" w:rsidRPr="00946F36" w:rsidRDefault="00063697" w:rsidP="00B8099E">
      <w:pPr>
        <w:autoSpaceDE w:val="0"/>
        <w:spacing w:after="0"/>
        <w:jc w:val="center"/>
        <w:rPr>
          <w:rFonts w:ascii="Arial" w:hAnsi="Arial" w:cs="Arial"/>
          <w:b/>
          <w:bCs/>
        </w:rPr>
      </w:pPr>
      <w:r w:rsidRPr="00946F36">
        <w:rPr>
          <w:rFonts w:ascii="Arial" w:hAnsi="Arial" w:cs="Arial"/>
          <w:b/>
          <w:bCs/>
        </w:rPr>
        <w:t>§ 1</w:t>
      </w:r>
    </w:p>
    <w:p w14:paraId="17EFF7A4" w14:textId="77777777" w:rsidR="00063697" w:rsidRPr="00946F36" w:rsidRDefault="00063697" w:rsidP="00B8099E">
      <w:pPr>
        <w:autoSpaceDE w:val="0"/>
        <w:spacing w:after="0"/>
        <w:jc w:val="center"/>
        <w:rPr>
          <w:rFonts w:ascii="Arial" w:hAnsi="Arial" w:cs="Arial"/>
          <w:b/>
          <w:bCs/>
        </w:rPr>
      </w:pPr>
      <w:r w:rsidRPr="00946F36">
        <w:rPr>
          <w:rFonts w:ascii="Arial" w:hAnsi="Arial" w:cs="Arial"/>
          <w:b/>
          <w:bCs/>
        </w:rPr>
        <w:t>Przedmiot umowy</w:t>
      </w:r>
    </w:p>
    <w:p w14:paraId="74E26F04" w14:textId="57BF712D" w:rsidR="00F10DE6" w:rsidRPr="00275483" w:rsidRDefault="007C1642" w:rsidP="00B8099E">
      <w:pPr>
        <w:numPr>
          <w:ilvl w:val="0"/>
          <w:numId w:val="2"/>
        </w:numPr>
        <w:tabs>
          <w:tab w:val="left" w:pos="426"/>
        </w:tabs>
        <w:adjustRightInd/>
        <w:spacing w:after="0"/>
        <w:ind w:left="426" w:hanging="426"/>
        <w:contextualSpacing/>
        <w:rPr>
          <w:rFonts w:ascii="Arial" w:eastAsia="SimSun" w:hAnsi="Arial" w:cs="Arial"/>
          <w:b/>
          <w:i/>
          <w:iCs/>
          <w:kern w:val="2"/>
          <w:lang w:eastAsia="zh-CN"/>
        </w:rPr>
      </w:pPr>
      <w:r w:rsidRPr="00946F36">
        <w:rPr>
          <w:rFonts w:ascii="Arial" w:hAnsi="Arial" w:cs="Arial"/>
        </w:rPr>
        <w:t xml:space="preserve">Zamawiający zleca, a Wykonawca przyjmuje do realizacji zamówienie publiczne </w:t>
      </w:r>
      <w:r w:rsidRPr="00946F36">
        <w:rPr>
          <w:rFonts w:ascii="Arial" w:hAnsi="Arial" w:cs="Arial"/>
        </w:rPr>
        <w:br/>
      </w:r>
      <w:r w:rsidR="005110C9" w:rsidRPr="00946F36">
        <w:rPr>
          <w:rFonts w:ascii="Arial" w:hAnsi="Arial" w:cs="Arial"/>
        </w:rPr>
        <w:t>w ramach zadania</w:t>
      </w:r>
      <w:r w:rsidR="002F63CE" w:rsidRPr="00946F36">
        <w:rPr>
          <w:rFonts w:ascii="Arial" w:hAnsi="Arial" w:cs="Arial"/>
        </w:rPr>
        <w:t xml:space="preserve"> </w:t>
      </w:r>
      <w:r w:rsidR="00F10DE6" w:rsidRPr="00946F36">
        <w:rPr>
          <w:rFonts w:ascii="Arial" w:eastAsia="SimSun" w:hAnsi="Arial" w:cs="Arial"/>
          <w:bCs/>
          <w:kern w:val="2"/>
          <w:lang w:eastAsia="zh-CN"/>
        </w:rPr>
        <w:t xml:space="preserve">pn. </w:t>
      </w:r>
      <w:bookmarkStart w:id="4" w:name="_Hlk160953349"/>
      <w:bookmarkStart w:id="5" w:name="_Hlk182999229"/>
      <w:r w:rsidR="009B7FC6" w:rsidRPr="00946F36">
        <w:rPr>
          <w:rFonts w:ascii="Arial" w:hAnsi="Arial" w:cs="Arial"/>
          <w:b/>
          <w:bCs/>
          <w:i/>
          <w:iCs/>
        </w:rPr>
        <w:t xml:space="preserve">Dostawa rozwiązań z zakresu </w:t>
      </w:r>
      <w:proofErr w:type="spellStart"/>
      <w:r w:rsidR="009B7FC6" w:rsidRPr="00946F36">
        <w:rPr>
          <w:rFonts w:ascii="Arial" w:hAnsi="Arial" w:cs="Arial"/>
          <w:b/>
          <w:bCs/>
          <w:i/>
          <w:iCs/>
        </w:rPr>
        <w:t>cyberbezpieczeństwa</w:t>
      </w:r>
      <w:proofErr w:type="spellEnd"/>
      <w:r w:rsidR="009B7FC6" w:rsidRPr="00946F36">
        <w:rPr>
          <w:rFonts w:ascii="Arial" w:hAnsi="Arial" w:cs="Arial"/>
          <w:b/>
          <w:bCs/>
          <w:i/>
          <w:iCs/>
        </w:rPr>
        <w:t xml:space="preserve">, w tym specjalistycznego sprzętu komputerowego i oprogramowania </w:t>
      </w:r>
      <w:bookmarkEnd w:id="4"/>
      <w:r w:rsidR="009B7FC6" w:rsidRPr="00946F36">
        <w:rPr>
          <w:rFonts w:ascii="Arial" w:hAnsi="Arial" w:cs="Arial"/>
          <w:b/>
          <w:bCs/>
          <w:i/>
          <w:iCs/>
        </w:rPr>
        <w:t>dla Gminy Zamość</w:t>
      </w:r>
      <w:r w:rsidR="00F26423" w:rsidRPr="00946F36">
        <w:rPr>
          <w:rFonts w:ascii="Arial" w:eastAsia="SimSun" w:hAnsi="Arial" w:cs="Arial"/>
          <w:b/>
          <w:i/>
          <w:iCs/>
          <w:kern w:val="2"/>
          <w:lang w:eastAsia="zh-CN"/>
        </w:rPr>
        <w:t xml:space="preserve"> </w:t>
      </w:r>
      <w:r w:rsidR="001D3D05">
        <w:rPr>
          <w:rFonts w:ascii="Arial" w:eastAsia="SimSun" w:hAnsi="Arial" w:cs="Arial"/>
          <w:b/>
          <w:i/>
          <w:iCs/>
          <w:kern w:val="2"/>
          <w:lang w:eastAsia="zh-CN"/>
        </w:rPr>
        <w:br/>
      </w:r>
      <w:r w:rsidR="00F26423" w:rsidRPr="00946F36">
        <w:rPr>
          <w:rFonts w:ascii="Arial" w:eastAsia="SimSun" w:hAnsi="Arial" w:cs="Arial"/>
          <w:b/>
          <w:i/>
          <w:iCs/>
          <w:kern w:val="2"/>
          <w:lang w:eastAsia="zh-CN"/>
        </w:rPr>
        <w:t>w ramach projektu „</w:t>
      </w:r>
      <w:proofErr w:type="spellStart"/>
      <w:r w:rsidR="00F26423" w:rsidRPr="00946F36">
        <w:rPr>
          <w:rFonts w:ascii="Arial" w:eastAsia="SimSun" w:hAnsi="Arial" w:cs="Arial"/>
          <w:b/>
          <w:i/>
          <w:iCs/>
          <w:kern w:val="2"/>
          <w:lang w:eastAsia="zh-CN"/>
        </w:rPr>
        <w:t>Cyberbezpieczn</w:t>
      </w:r>
      <w:r w:rsidR="009B7FC6" w:rsidRPr="00946F36">
        <w:rPr>
          <w:rFonts w:ascii="Arial" w:eastAsia="SimSun" w:hAnsi="Arial" w:cs="Arial"/>
          <w:b/>
          <w:i/>
          <w:iCs/>
          <w:kern w:val="2"/>
          <w:lang w:eastAsia="zh-CN"/>
        </w:rPr>
        <w:t>a</w:t>
      </w:r>
      <w:proofErr w:type="spellEnd"/>
      <w:r w:rsidR="009B7FC6" w:rsidRPr="00946F36">
        <w:rPr>
          <w:rFonts w:ascii="Arial" w:eastAsia="SimSun" w:hAnsi="Arial" w:cs="Arial"/>
          <w:b/>
          <w:i/>
          <w:iCs/>
          <w:kern w:val="2"/>
          <w:lang w:eastAsia="zh-CN"/>
        </w:rPr>
        <w:t xml:space="preserve"> Gmina Zamość</w:t>
      </w:r>
      <w:r w:rsidR="00F26423" w:rsidRPr="00946F36">
        <w:rPr>
          <w:rFonts w:ascii="Arial" w:eastAsia="SimSun" w:hAnsi="Arial" w:cs="Arial"/>
          <w:b/>
          <w:i/>
          <w:iCs/>
          <w:kern w:val="2"/>
          <w:lang w:eastAsia="zh-CN"/>
        </w:rPr>
        <w:t>”</w:t>
      </w:r>
      <w:bookmarkEnd w:id="5"/>
      <w:r w:rsidR="00275483">
        <w:rPr>
          <w:rFonts w:ascii="Arial" w:eastAsia="SimSun" w:hAnsi="Arial" w:cs="Arial"/>
          <w:b/>
          <w:i/>
          <w:iCs/>
          <w:kern w:val="2"/>
          <w:lang w:eastAsia="zh-CN"/>
        </w:rPr>
        <w:t xml:space="preserve">, </w:t>
      </w:r>
      <w:r w:rsidR="00275483" w:rsidRPr="00275483">
        <w:rPr>
          <w:rFonts w:ascii="Arial" w:eastAsia="SimSun" w:hAnsi="Arial" w:cs="Arial"/>
          <w:b/>
          <w:i/>
          <w:iCs/>
          <w:kern w:val="2"/>
          <w:lang w:eastAsia="zh-CN"/>
        </w:rPr>
        <w:t xml:space="preserve">część II </w:t>
      </w:r>
      <w:r w:rsidR="00275483" w:rsidRPr="00275483">
        <w:rPr>
          <w:rFonts w:ascii="Arial" w:hAnsi="Arial" w:cs="Arial"/>
          <w:b/>
          <w:i/>
          <w:iCs/>
          <w:szCs w:val="28"/>
        </w:rPr>
        <w:t>Dostawa sprzętu i oprogramowania z usługami wdrożenia dla Gminnego Ośrodka Pomocy Społecznej</w:t>
      </w:r>
      <w:r w:rsidR="00275483">
        <w:rPr>
          <w:rFonts w:ascii="Arial" w:hAnsi="Arial" w:cs="Arial"/>
          <w:b/>
          <w:i/>
          <w:iCs/>
          <w:szCs w:val="28"/>
        </w:rPr>
        <w:t xml:space="preserve"> w Zamościu</w:t>
      </w:r>
      <w:r w:rsidR="00F26423" w:rsidRPr="00275483">
        <w:rPr>
          <w:rFonts w:ascii="Arial" w:eastAsia="SimSun" w:hAnsi="Arial" w:cs="Arial"/>
          <w:b/>
          <w:i/>
          <w:iCs/>
          <w:kern w:val="2"/>
          <w:lang w:eastAsia="zh-CN"/>
        </w:rPr>
        <w:t>.</w:t>
      </w:r>
    </w:p>
    <w:p w14:paraId="0CADDCF9" w14:textId="679660FE" w:rsidR="00F26423" w:rsidRPr="00975A1C" w:rsidRDefault="00F26423" w:rsidP="00B8099E">
      <w:pPr>
        <w:pStyle w:val="Akapitzlist"/>
        <w:numPr>
          <w:ilvl w:val="0"/>
          <w:numId w:val="2"/>
        </w:numPr>
        <w:tabs>
          <w:tab w:val="left" w:pos="426"/>
        </w:tabs>
        <w:spacing w:after="0"/>
        <w:ind w:left="426" w:hanging="426"/>
        <w:jc w:val="both"/>
        <w:rPr>
          <w:rFonts w:ascii="Arial" w:eastAsia="Times New Roman" w:hAnsi="Arial" w:cs="Arial"/>
          <w:bCs/>
          <w:color w:val="000000"/>
          <w:lang w:eastAsia="ar-SA"/>
        </w:rPr>
      </w:pPr>
      <w:r w:rsidRPr="00946F36">
        <w:rPr>
          <w:rFonts w:ascii="Arial" w:eastAsia="Times New Roman" w:hAnsi="Arial" w:cs="Arial"/>
          <w:bCs/>
          <w:color w:val="000000"/>
          <w:lang w:eastAsia="ar-SA"/>
        </w:rPr>
        <w:lastRenderedPageBreak/>
        <w:t xml:space="preserve">Przedmiot </w:t>
      </w:r>
      <w:r w:rsidRPr="00975A1C">
        <w:rPr>
          <w:rFonts w:ascii="Arial" w:eastAsia="Times New Roman" w:hAnsi="Arial" w:cs="Arial"/>
          <w:bCs/>
          <w:color w:val="000000"/>
          <w:lang w:eastAsia="ar-SA"/>
        </w:rPr>
        <w:t>dostawy obejmuje</w:t>
      </w:r>
      <w:r w:rsidR="00975A1C" w:rsidRPr="00975A1C">
        <w:rPr>
          <w:rFonts w:ascii="Arial" w:eastAsia="Times New Roman" w:hAnsi="Arial" w:cs="Arial"/>
          <w:bCs/>
          <w:color w:val="000000"/>
          <w:lang w:eastAsia="ar-SA"/>
        </w:rPr>
        <w:t>:</w:t>
      </w:r>
    </w:p>
    <w:p w14:paraId="5D77B1C4" w14:textId="348311C1"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 xml:space="preserve">Zakup urządzenia </w:t>
      </w:r>
      <w:proofErr w:type="spellStart"/>
      <w:r w:rsidRPr="00975A1C">
        <w:rPr>
          <w:rFonts w:ascii="Arial" w:hAnsi="Arial" w:cs="Arial"/>
        </w:rPr>
        <w:t>UTM</w:t>
      </w:r>
      <w:proofErr w:type="spellEnd"/>
      <w:r w:rsidRPr="00975A1C">
        <w:rPr>
          <w:rFonts w:ascii="Arial" w:hAnsi="Arial" w:cs="Arial"/>
        </w:rPr>
        <w:t xml:space="preserve"> z licencją na 1 rok</w:t>
      </w:r>
      <w:r w:rsidR="0007697D">
        <w:rPr>
          <w:rFonts w:ascii="Arial" w:hAnsi="Arial" w:cs="Arial"/>
        </w:rPr>
        <w:t xml:space="preserve"> – 1 szt.</w:t>
      </w:r>
    </w:p>
    <w:p w14:paraId="2E0B3410" w14:textId="44566880"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 xml:space="preserve">Przedłużenie licencji na </w:t>
      </w:r>
      <w:proofErr w:type="spellStart"/>
      <w:r w:rsidRPr="00975A1C">
        <w:rPr>
          <w:rFonts w:ascii="Arial" w:hAnsi="Arial" w:cs="Arial"/>
        </w:rPr>
        <w:t>UTM</w:t>
      </w:r>
      <w:proofErr w:type="spellEnd"/>
      <w:r w:rsidR="0007697D">
        <w:rPr>
          <w:rFonts w:ascii="Arial" w:hAnsi="Arial" w:cs="Arial"/>
        </w:rPr>
        <w:t xml:space="preserve"> – 1 szt.</w:t>
      </w:r>
    </w:p>
    <w:p w14:paraId="15CF758B" w14:textId="58E17DE0"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 xml:space="preserve">Zakup redundantnego </w:t>
      </w:r>
      <w:proofErr w:type="spellStart"/>
      <w:r w:rsidRPr="00975A1C">
        <w:rPr>
          <w:rFonts w:ascii="Arial" w:hAnsi="Arial" w:cs="Arial"/>
        </w:rPr>
        <w:t>switcha</w:t>
      </w:r>
      <w:proofErr w:type="spellEnd"/>
      <w:r w:rsidRPr="00975A1C">
        <w:rPr>
          <w:rFonts w:ascii="Arial" w:hAnsi="Arial" w:cs="Arial"/>
        </w:rPr>
        <w:t xml:space="preserve"> </w:t>
      </w:r>
      <w:proofErr w:type="spellStart"/>
      <w:r w:rsidRPr="00975A1C">
        <w:rPr>
          <w:rFonts w:ascii="Arial" w:hAnsi="Arial" w:cs="Arial"/>
        </w:rPr>
        <w:t>zarządzalnego</w:t>
      </w:r>
      <w:proofErr w:type="spellEnd"/>
      <w:r w:rsidR="0007697D">
        <w:rPr>
          <w:rFonts w:ascii="Arial" w:hAnsi="Arial" w:cs="Arial"/>
        </w:rPr>
        <w:t xml:space="preserve"> – 1 szt.</w:t>
      </w:r>
    </w:p>
    <w:p w14:paraId="13590E5C" w14:textId="49E54FC0"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Zakup redundantnego serwera fizycznego z systemem operacyjnym</w:t>
      </w:r>
      <w:r w:rsidR="0007697D">
        <w:rPr>
          <w:rFonts w:ascii="Arial" w:hAnsi="Arial" w:cs="Arial"/>
        </w:rPr>
        <w:t xml:space="preserve"> – 1 szt.</w:t>
      </w:r>
    </w:p>
    <w:p w14:paraId="037C9CF8" w14:textId="2FFC24E4"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Licencja dostępu klienta usług pulpitu zdalnego</w:t>
      </w:r>
      <w:r w:rsidR="0007697D">
        <w:rPr>
          <w:rFonts w:ascii="Arial" w:hAnsi="Arial" w:cs="Arial"/>
        </w:rPr>
        <w:t xml:space="preserve"> – 5 szt.</w:t>
      </w:r>
    </w:p>
    <w:p w14:paraId="6C1D767E" w14:textId="720C7F96"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Licencja na serwerowy system operacyjny</w:t>
      </w:r>
      <w:r w:rsidR="0007697D">
        <w:rPr>
          <w:rFonts w:ascii="Arial" w:hAnsi="Arial" w:cs="Arial"/>
        </w:rPr>
        <w:t xml:space="preserve"> – 1 szt. </w:t>
      </w:r>
    </w:p>
    <w:p w14:paraId="22C8BDAD" w14:textId="55D88C9A"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Licencje dostępowe do serwerowego systemu operacyjnego</w:t>
      </w:r>
      <w:r w:rsidR="0007697D">
        <w:rPr>
          <w:rFonts w:ascii="Arial" w:hAnsi="Arial" w:cs="Arial"/>
        </w:rPr>
        <w:t xml:space="preserve"> – 32 szt.</w:t>
      </w:r>
    </w:p>
    <w:p w14:paraId="4202B71B" w14:textId="482B000B"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Zakup licencji oprogramowania do kompleksowej ochrony antywirusowej stacji roboczych i serwera</w:t>
      </w:r>
      <w:r w:rsidR="0007697D">
        <w:rPr>
          <w:rFonts w:ascii="Arial" w:hAnsi="Arial" w:cs="Arial"/>
        </w:rPr>
        <w:t xml:space="preserve"> – 33 szt.</w:t>
      </w:r>
    </w:p>
    <w:p w14:paraId="17BB13FF" w14:textId="6C2DE039"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Zakup oprogramowania do monitorowania sieci LAN i inwentaryzacji zasobów</w:t>
      </w:r>
      <w:r w:rsidR="0007697D">
        <w:rPr>
          <w:rFonts w:ascii="Arial" w:hAnsi="Arial" w:cs="Arial"/>
        </w:rPr>
        <w:t xml:space="preserve"> – 32 szt.</w:t>
      </w:r>
    </w:p>
    <w:p w14:paraId="1A9D0B28" w14:textId="3EA1B7C7"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 xml:space="preserve">Zakup </w:t>
      </w:r>
      <w:proofErr w:type="spellStart"/>
      <w:r w:rsidRPr="00975A1C">
        <w:rPr>
          <w:rFonts w:ascii="Arial" w:hAnsi="Arial" w:cs="Arial"/>
        </w:rPr>
        <w:t>UPS</w:t>
      </w:r>
      <w:proofErr w:type="spellEnd"/>
      <w:r w:rsidRPr="00975A1C">
        <w:rPr>
          <w:rFonts w:ascii="Arial" w:hAnsi="Arial" w:cs="Arial"/>
        </w:rPr>
        <w:t xml:space="preserve"> typu </w:t>
      </w:r>
      <w:proofErr w:type="spellStart"/>
      <w:r w:rsidRPr="00975A1C">
        <w:rPr>
          <w:rFonts w:ascii="Arial" w:hAnsi="Arial" w:cs="Arial"/>
        </w:rPr>
        <w:t>rack</w:t>
      </w:r>
      <w:proofErr w:type="spellEnd"/>
      <w:r w:rsidR="0007697D">
        <w:rPr>
          <w:rFonts w:ascii="Arial" w:hAnsi="Arial" w:cs="Arial"/>
        </w:rPr>
        <w:t xml:space="preserve"> – 1 szt.</w:t>
      </w:r>
    </w:p>
    <w:p w14:paraId="51DFF5A4" w14:textId="578CC16A"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Usługi konfiguracji i wdrożenia zabezpieczeń</w:t>
      </w:r>
      <w:r w:rsidR="0007697D">
        <w:rPr>
          <w:rFonts w:ascii="Arial" w:hAnsi="Arial" w:cs="Arial"/>
        </w:rPr>
        <w:t xml:space="preserve"> – 1 szt. </w:t>
      </w:r>
    </w:p>
    <w:p w14:paraId="3DA56E96" w14:textId="438D0245"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 xml:space="preserve">Zakup redundantnego serwera NAS typu </w:t>
      </w:r>
      <w:proofErr w:type="spellStart"/>
      <w:r w:rsidRPr="00975A1C">
        <w:rPr>
          <w:rFonts w:ascii="Arial" w:hAnsi="Arial" w:cs="Arial"/>
        </w:rPr>
        <w:t>rack</w:t>
      </w:r>
      <w:proofErr w:type="spellEnd"/>
      <w:r w:rsidRPr="00975A1C">
        <w:rPr>
          <w:rFonts w:ascii="Arial" w:hAnsi="Arial" w:cs="Arial"/>
        </w:rPr>
        <w:t>, 8 dysków</w:t>
      </w:r>
      <w:r w:rsidR="0007697D">
        <w:rPr>
          <w:rFonts w:ascii="Arial" w:hAnsi="Arial" w:cs="Arial"/>
        </w:rPr>
        <w:t xml:space="preserve"> – 2 szt.</w:t>
      </w:r>
    </w:p>
    <w:p w14:paraId="3184A552" w14:textId="0F676143" w:rsidR="00975A1C"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Zakup dysków USB na potrzeby backupu</w:t>
      </w:r>
      <w:r w:rsidR="0007697D">
        <w:rPr>
          <w:rFonts w:ascii="Arial" w:hAnsi="Arial" w:cs="Arial"/>
        </w:rPr>
        <w:t xml:space="preserve"> – 5 szt. </w:t>
      </w:r>
    </w:p>
    <w:p w14:paraId="5D902BED" w14:textId="13D1CA06" w:rsidR="00F26423" w:rsidRPr="00975A1C" w:rsidRDefault="00975A1C" w:rsidP="00975A1C">
      <w:pPr>
        <w:pStyle w:val="Akapitzlist"/>
        <w:numPr>
          <w:ilvl w:val="0"/>
          <w:numId w:val="96"/>
        </w:numPr>
        <w:tabs>
          <w:tab w:val="left" w:pos="426"/>
        </w:tabs>
        <w:spacing w:after="0"/>
        <w:rPr>
          <w:rFonts w:ascii="Arial" w:hAnsi="Arial" w:cs="Arial"/>
          <w:bCs/>
          <w:color w:val="000000"/>
        </w:rPr>
      </w:pPr>
      <w:r w:rsidRPr="00975A1C">
        <w:rPr>
          <w:rFonts w:ascii="Arial" w:hAnsi="Arial" w:cs="Arial"/>
        </w:rPr>
        <w:t xml:space="preserve">Zakup </w:t>
      </w:r>
      <w:proofErr w:type="spellStart"/>
      <w:r w:rsidRPr="00975A1C">
        <w:rPr>
          <w:rFonts w:ascii="Arial" w:hAnsi="Arial" w:cs="Arial"/>
        </w:rPr>
        <w:t>UPS</w:t>
      </w:r>
      <w:proofErr w:type="spellEnd"/>
      <w:r w:rsidRPr="00975A1C">
        <w:rPr>
          <w:rFonts w:ascii="Arial" w:hAnsi="Arial" w:cs="Arial"/>
        </w:rPr>
        <w:t xml:space="preserve"> stanowiskowych</w:t>
      </w:r>
      <w:r w:rsidR="00F26423" w:rsidRPr="00975A1C">
        <w:rPr>
          <w:rFonts w:ascii="Arial" w:hAnsi="Arial" w:cs="Arial"/>
          <w:bCs/>
          <w:color w:val="000000"/>
        </w:rPr>
        <w:tab/>
      </w:r>
      <w:r w:rsidR="00245109" w:rsidRPr="00975A1C">
        <w:rPr>
          <w:rFonts w:ascii="Arial" w:hAnsi="Arial" w:cs="Arial"/>
          <w:bCs/>
          <w:color w:val="000000"/>
        </w:rPr>
        <w:t xml:space="preserve"> </w:t>
      </w:r>
      <w:r w:rsidR="0007697D">
        <w:rPr>
          <w:rFonts w:ascii="Arial" w:hAnsi="Arial" w:cs="Arial"/>
          <w:bCs/>
          <w:color w:val="000000"/>
        </w:rPr>
        <w:t>- 20 szt.</w:t>
      </w:r>
    </w:p>
    <w:p w14:paraId="59C07F7A" w14:textId="77777777" w:rsidR="00313617" w:rsidRPr="00946F36" w:rsidRDefault="00313617" w:rsidP="009A475F">
      <w:pPr>
        <w:pStyle w:val="Akapitzlist"/>
        <w:numPr>
          <w:ilvl w:val="0"/>
          <w:numId w:val="2"/>
        </w:numPr>
        <w:tabs>
          <w:tab w:val="left" w:pos="426"/>
        </w:tabs>
        <w:spacing w:after="0"/>
        <w:ind w:left="426" w:hanging="426"/>
        <w:jc w:val="both"/>
        <w:rPr>
          <w:rFonts w:ascii="Arial" w:hAnsi="Arial" w:cs="Arial"/>
          <w:bCs/>
          <w:color w:val="000000"/>
        </w:rPr>
      </w:pPr>
      <w:r w:rsidRPr="00975A1C">
        <w:rPr>
          <w:rFonts w:ascii="Arial" w:hAnsi="Arial" w:cs="Arial"/>
          <w:bCs/>
          <w:color w:val="000000"/>
        </w:rPr>
        <w:t>Dostarczony sprzęt i oprogramowanie muszą być fabrycznie nowe, nieużywane, nieuszkodzone i nieobciążone prawami</w:t>
      </w:r>
      <w:r w:rsidRPr="00946F36">
        <w:rPr>
          <w:rFonts w:ascii="Arial" w:hAnsi="Arial" w:cs="Arial"/>
          <w:bCs/>
          <w:color w:val="000000"/>
        </w:rPr>
        <w:t xml:space="preserve"> osób trzecich oraz muszą pochodzić z oficjalnego kanału dystrybucyjnego w UE.</w:t>
      </w:r>
    </w:p>
    <w:p w14:paraId="5B2238F5" w14:textId="11A847FC" w:rsidR="00063697" w:rsidRPr="00946F36" w:rsidRDefault="00063697" w:rsidP="009A475F">
      <w:pPr>
        <w:pStyle w:val="Akapitzlist"/>
        <w:numPr>
          <w:ilvl w:val="0"/>
          <w:numId w:val="2"/>
        </w:numPr>
        <w:tabs>
          <w:tab w:val="left" w:pos="426"/>
        </w:tabs>
        <w:spacing w:after="0"/>
        <w:ind w:left="426" w:hanging="426"/>
        <w:jc w:val="both"/>
        <w:rPr>
          <w:rFonts w:ascii="Arial" w:hAnsi="Arial" w:cs="Arial"/>
        </w:rPr>
      </w:pPr>
      <w:r w:rsidRPr="00946F36">
        <w:rPr>
          <w:rFonts w:ascii="Arial" w:hAnsi="Arial" w:cs="Arial"/>
        </w:rPr>
        <w:t xml:space="preserve">Szczegółowy zakres oraz sposób wykonania </w:t>
      </w:r>
      <w:r w:rsidR="00761B61" w:rsidRPr="00946F36">
        <w:rPr>
          <w:rFonts w:ascii="Arial" w:hAnsi="Arial" w:cs="Arial"/>
        </w:rPr>
        <w:t>przedmiotu umowy</w:t>
      </w:r>
      <w:r w:rsidR="006373D1" w:rsidRPr="00946F36">
        <w:rPr>
          <w:rFonts w:ascii="Arial" w:hAnsi="Arial" w:cs="Arial"/>
        </w:rPr>
        <w:t>,</w:t>
      </w:r>
      <w:r w:rsidRPr="00946F36">
        <w:rPr>
          <w:rFonts w:ascii="Arial" w:hAnsi="Arial" w:cs="Arial"/>
          <w:color w:val="000000"/>
        </w:rPr>
        <w:t xml:space="preserve"> </w:t>
      </w:r>
      <w:r w:rsidR="005E443B" w:rsidRPr="00946F36">
        <w:rPr>
          <w:rFonts w:ascii="Arial" w:hAnsi="Arial" w:cs="Arial"/>
          <w:color w:val="000000"/>
        </w:rPr>
        <w:t xml:space="preserve">o którym mowa </w:t>
      </w:r>
      <w:r w:rsidR="0099509E" w:rsidRPr="00946F36">
        <w:rPr>
          <w:rFonts w:ascii="Arial" w:hAnsi="Arial" w:cs="Arial"/>
          <w:color w:val="000000"/>
        </w:rPr>
        <w:br/>
      </w:r>
      <w:r w:rsidR="005E443B" w:rsidRPr="00946F36">
        <w:rPr>
          <w:rFonts w:ascii="Arial" w:hAnsi="Arial" w:cs="Arial"/>
          <w:color w:val="000000"/>
        </w:rPr>
        <w:t xml:space="preserve">w ust. </w:t>
      </w:r>
      <w:r w:rsidR="002F63CE" w:rsidRPr="00946F36">
        <w:rPr>
          <w:rFonts w:ascii="Arial" w:hAnsi="Arial" w:cs="Arial"/>
          <w:color w:val="000000"/>
        </w:rPr>
        <w:t>2</w:t>
      </w:r>
      <w:r w:rsidR="005E443B" w:rsidRPr="00946F36">
        <w:rPr>
          <w:rFonts w:ascii="Arial" w:hAnsi="Arial" w:cs="Arial"/>
          <w:color w:val="000000"/>
        </w:rPr>
        <w:t xml:space="preserve"> </w:t>
      </w:r>
      <w:r w:rsidRPr="00946F36">
        <w:rPr>
          <w:rFonts w:ascii="Arial" w:hAnsi="Arial" w:cs="Arial"/>
          <w:color w:val="000000"/>
        </w:rPr>
        <w:t>określa</w:t>
      </w:r>
      <w:r w:rsidR="005E443B" w:rsidRPr="00946F36">
        <w:rPr>
          <w:rFonts w:ascii="Arial" w:hAnsi="Arial" w:cs="Arial"/>
          <w:color w:val="000000"/>
        </w:rPr>
        <w:t>ją</w:t>
      </w:r>
      <w:r w:rsidRPr="00946F36">
        <w:rPr>
          <w:rFonts w:ascii="Arial" w:hAnsi="Arial" w:cs="Arial"/>
          <w:color w:val="000000"/>
        </w:rPr>
        <w:t>:</w:t>
      </w:r>
    </w:p>
    <w:p w14:paraId="230D1F79" w14:textId="2F06D94B" w:rsidR="009A475F" w:rsidRDefault="00A3293F" w:rsidP="009A475F">
      <w:pPr>
        <w:pStyle w:val="Akapitzlist"/>
        <w:numPr>
          <w:ilvl w:val="0"/>
          <w:numId w:val="94"/>
        </w:numPr>
        <w:tabs>
          <w:tab w:val="left" w:pos="851"/>
        </w:tabs>
        <w:autoSpaceDE w:val="0"/>
        <w:spacing w:after="0"/>
        <w:jc w:val="both"/>
        <w:rPr>
          <w:rFonts w:ascii="Arial" w:hAnsi="Arial" w:cs="Arial"/>
        </w:rPr>
      </w:pPr>
      <w:r w:rsidRPr="009A475F">
        <w:rPr>
          <w:rFonts w:ascii="Arial" w:hAnsi="Arial" w:cs="Arial"/>
        </w:rPr>
        <w:t>specyfikacja warunków zamówienia</w:t>
      </w:r>
      <w:r w:rsidR="00441C45" w:rsidRPr="009A475F">
        <w:rPr>
          <w:rFonts w:ascii="Arial" w:hAnsi="Arial" w:cs="Arial"/>
        </w:rPr>
        <w:t xml:space="preserve"> (</w:t>
      </w:r>
      <w:proofErr w:type="spellStart"/>
      <w:r w:rsidR="00441C45" w:rsidRPr="009A475F">
        <w:rPr>
          <w:rFonts w:ascii="Arial" w:hAnsi="Arial" w:cs="Arial"/>
        </w:rPr>
        <w:t>SWZ</w:t>
      </w:r>
      <w:proofErr w:type="spellEnd"/>
      <w:r w:rsidR="00441C45" w:rsidRPr="009A475F">
        <w:rPr>
          <w:rFonts w:ascii="Arial" w:hAnsi="Arial" w:cs="Arial"/>
        </w:rPr>
        <w:t>)</w:t>
      </w:r>
      <w:r w:rsidRPr="009A475F">
        <w:rPr>
          <w:rFonts w:ascii="Arial" w:hAnsi="Arial" w:cs="Arial"/>
        </w:rPr>
        <w:t>,</w:t>
      </w:r>
      <w:r w:rsidR="009A475F" w:rsidRPr="009A475F">
        <w:rPr>
          <w:rFonts w:ascii="Arial" w:hAnsi="Arial" w:cs="Arial"/>
        </w:rPr>
        <w:t xml:space="preserve"> stanowiąca Załącznik Nr </w:t>
      </w:r>
      <w:r w:rsidR="009A475F">
        <w:rPr>
          <w:rFonts w:ascii="Arial" w:hAnsi="Arial" w:cs="Arial"/>
        </w:rPr>
        <w:t>1</w:t>
      </w:r>
      <w:r w:rsidR="009A475F" w:rsidRPr="009A475F">
        <w:rPr>
          <w:rFonts w:ascii="Arial" w:hAnsi="Arial" w:cs="Arial"/>
        </w:rPr>
        <w:t xml:space="preserve"> do umowy,</w:t>
      </w:r>
      <w:bookmarkStart w:id="6" w:name="_Hlk173476340"/>
      <w:bookmarkStart w:id="7" w:name="_Hlk95900842"/>
    </w:p>
    <w:p w14:paraId="03DDA6C1" w14:textId="77777777" w:rsidR="009A475F" w:rsidRPr="009A475F" w:rsidRDefault="004F2FB6" w:rsidP="009A475F">
      <w:pPr>
        <w:pStyle w:val="Akapitzlist"/>
        <w:numPr>
          <w:ilvl w:val="0"/>
          <w:numId w:val="94"/>
        </w:numPr>
        <w:tabs>
          <w:tab w:val="left" w:pos="851"/>
        </w:tabs>
        <w:autoSpaceDE w:val="0"/>
        <w:spacing w:after="0"/>
        <w:jc w:val="both"/>
        <w:rPr>
          <w:rFonts w:ascii="Arial" w:hAnsi="Arial" w:cs="Arial"/>
        </w:rPr>
      </w:pPr>
      <w:r w:rsidRPr="009A475F">
        <w:rPr>
          <w:rFonts w:ascii="Arial" w:hAnsi="Arial" w:cs="Arial"/>
        </w:rPr>
        <w:t>szczegółowy opis przedmiotu zamówienia</w:t>
      </w:r>
      <w:bookmarkEnd w:id="6"/>
      <w:r w:rsidR="00DE1FCE" w:rsidRPr="009A475F">
        <w:rPr>
          <w:rFonts w:ascii="Arial" w:hAnsi="Arial" w:cs="Arial"/>
          <w:bCs/>
          <w:color w:val="000000" w:themeColor="text1"/>
        </w:rPr>
        <w:t>,</w:t>
      </w:r>
      <w:bookmarkEnd w:id="7"/>
    </w:p>
    <w:p w14:paraId="5AD04F71" w14:textId="0B77895F" w:rsidR="00A3293F" w:rsidRPr="009A475F" w:rsidRDefault="0099509E" w:rsidP="009A475F">
      <w:pPr>
        <w:pStyle w:val="Akapitzlist"/>
        <w:numPr>
          <w:ilvl w:val="0"/>
          <w:numId w:val="94"/>
        </w:numPr>
        <w:tabs>
          <w:tab w:val="left" w:pos="851"/>
        </w:tabs>
        <w:autoSpaceDE w:val="0"/>
        <w:spacing w:after="0"/>
        <w:jc w:val="both"/>
        <w:rPr>
          <w:rFonts w:ascii="Arial" w:hAnsi="Arial" w:cs="Arial"/>
        </w:rPr>
      </w:pPr>
      <w:r w:rsidRPr="009A475F">
        <w:rPr>
          <w:rFonts w:ascii="Arial" w:hAnsi="Arial" w:cs="Arial"/>
        </w:rPr>
        <w:t>złożona oferta, stanowiąca Załącznik N</w:t>
      </w:r>
      <w:r w:rsidR="00A3293F" w:rsidRPr="009A475F">
        <w:rPr>
          <w:rFonts w:ascii="Arial" w:hAnsi="Arial" w:cs="Arial"/>
        </w:rPr>
        <w:t xml:space="preserve">r </w:t>
      </w:r>
      <w:r w:rsidR="00946F36" w:rsidRPr="009A475F">
        <w:rPr>
          <w:rFonts w:ascii="Arial" w:hAnsi="Arial" w:cs="Arial"/>
        </w:rPr>
        <w:t>2</w:t>
      </w:r>
      <w:r w:rsidR="00A3293F" w:rsidRPr="009A475F">
        <w:rPr>
          <w:rFonts w:ascii="Arial" w:hAnsi="Arial" w:cs="Arial"/>
        </w:rPr>
        <w:t xml:space="preserve"> do umowy,</w:t>
      </w:r>
    </w:p>
    <w:p w14:paraId="564782B6" w14:textId="09F961B5" w:rsidR="00063697" w:rsidRPr="00946F36" w:rsidRDefault="00063697" w:rsidP="009A475F">
      <w:pPr>
        <w:widowControl/>
        <w:numPr>
          <w:ilvl w:val="0"/>
          <w:numId w:val="2"/>
        </w:numPr>
        <w:adjustRightInd/>
        <w:spacing w:after="0"/>
        <w:ind w:left="426" w:hanging="426"/>
        <w:contextualSpacing/>
        <w:textAlignment w:val="auto"/>
        <w:rPr>
          <w:rFonts w:ascii="Arial" w:hAnsi="Arial" w:cs="Arial"/>
        </w:rPr>
      </w:pPr>
      <w:r w:rsidRPr="00946F36">
        <w:rPr>
          <w:rFonts w:ascii="Arial" w:hAnsi="Arial" w:cs="Arial"/>
          <w:color w:val="000000"/>
        </w:rPr>
        <w:t xml:space="preserve">W przypadku rozbieżności </w:t>
      </w:r>
      <w:r w:rsidR="00B83CE6" w:rsidRPr="00946F36">
        <w:rPr>
          <w:rFonts w:ascii="Arial" w:hAnsi="Arial" w:cs="Arial"/>
          <w:color w:val="000000"/>
        </w:rPr>
        <w:t xml:space="preserve">w dokumentach wskazanych w ust. </w:t>
      </w:r>
      <w:r w:rsidR="0001222D" w:rsidRPr="00946F36">
        <w:rPr>
          <w:rFonts w:ascii="Arial" w:hAnsi="Arial" w:cs="Arial"/>
          <w:color w:val="000000"/>
        </w:rPr>
        <w:t>3</w:t>
      </w:r>
      <w:r w:rsidR="00B83CE6" w:rsidRPr="00946F36">
        <w:rPr>
          <w:rFonts w:ascii="Arial" w:hAnsi="Arial" w:cs="Arial"/>
          <w:color w:val="000000"/>
        </w:rPr>
        <w:t xml:space="preserve"> </w:t>
      </w:r>
      <w:r w:rsidRPr="00946F36">
        <w:rPr>
          <w:rFonts w:ascii="Arial" w:hAnsi="Arial" w:cs="Arial"/>
        </w:rPr>
        <w:t>wiążące są zapisy wg następującej hierarchii dokumentów:</w:t>
      </w:r>
    </w:p>
    <w:p w14:paraId="0BECCB84" w14:textId="15588F16" w:rsidR="009A475F" w:rsidRDefault="000E08C5" w:rsidP="009A475F">
      <w:pPr>
        <w:pStyle w:val="Akapitzlist"/>
        <w:numPr>
          <w:ilvl w:val="0"/>
          <w:numId w:val="95"/>
        </w:numPr>
        <w:tabs>
          <w:tab w:val="left" w:pos="851"/>
          <w:tab w:val="left" w:pos="993"/>
        </w:tabs>
        <w:autoSpaceDE w:val="0"/>
        <w:spacing w:after="0"/>
        <w:jc w:val="both"/>
        <w:rPr>
          <w:rFonts w:ascii="Arial" w:hAnsi="Arial" w:cs="Arial"/>
        </w:rPr>
      </w:pPr>
      <w:r w:rsidRPr="009A475F">
        <w:rPr>
          <w:rFonts w:ascii="Arial" w:hAnsi="Arial" w:cs="Arial"/>
          <w:bCs/>
          <w:color w:val="000000"/>
        </w:rPr>
        <w:t>szczegółowy opis przedmiotu zamówienia</w:t>
      </w:r>
      <w:r w:rsidR="00BA76B3" w:rsidRPr="009A475F">
        <w:rPr>
          <w:rFonts w:ascii="Arial" w:hAnsi="Arial" w:cs="Arial"/>
          <w:bCs/>
          <w:color w:val="000000"/>
        </w:rPr>
        <w:t>,</w:t>
      </w:r>
      <w:r w:rsidR="00063697" w:rsidRPr="009A475F">
        <w:rPr>
          <w:rFonts w:ascii="Arial" w:hAnsi="Arial" w:cs="Arial"/>
          <w:bCs/>
          <w:color w:val="000000"/>
        </w:rPr>
        <w:t xml:space="preserve"> </w:t>
      </w:r>
      <w:r w:rsidR="00D107D2" w:rsidRPr="009A475F">
        <w:rPr>
          <w:rFonts w:ascii="Arial" w:hAnsi="Arial" w:cs="Arial"/>
          <w:bCs/>
          <w:color w:val="000000"/>
        </w:rPr>
        <w:t>o któr</w:t>
      </w:r>
      <w:r w:rsidR="00F10DE6" w:rsidRPr="009A475F">
        <w:rPr>
          <w:rFonts w:ascii="Arial" w:hAnsi="Arial" w:cs="Arial"/>
          <w:bCs/>
          <w:color w:val="000000"/>
        </w:rPr>
        <w:t>y</w:t>
      </w:r>
      <w:r w:rsidRPr="009A475F">
        <w:rPr>
          <w:rFonts w:ascii="Arial" w:hAnsi="Arial" w:cs="Arial"/>
          <w:bCs/>
          <w:color w:val="000000"/>
        </w:rPr>
        <w:t>m</w:t>
      </w:r>
      <w:r w:rsidR="00D107D2" w:rsidRPr="009A475F">
        <w:rPr>
          <w:rFonts w:ascii="Arial" w:hAnsi="Arial" w:cs="Arial"/>
          <w:bCs/>
          <w:color w:val="000000"/>
        </w:rPr>
        <w:t xml:space="preserve"> mowa </w:t>
      </w:r>
      <w:r w:rsidR="00063697" w:rsidRPr="009A475F">
        <w:rPr>
          <w:rFonts w:ascii="Arial" w:hAnsi="Arial" w:cs="Arial"/>
          <w:bCs/>
          <w:color w:val="000000"/>
        </w:rPr>
        <w:t xml:space="preserve">w ust. </w:t>
      </w:r>
      <w:r w:rsidR="007A0D40">
        <w:rPr>
          <w:rFonts w:ascii="Arial" w:hAnsi="Arial" w:cs="Arial"/>
          <w:bCs/>
          <w:color w:val="000000"/>
        </w:rPr>
        <w:t>4</w:t>
      </w:r>
      <w:r w:rsidR="00063697" w:rsidRPr="009A475F">
        <w:rPr>
          <w:rFonts w:ascii="Arial" w:hAnsi="Arial" w:cs="Arial"/>
          <w:bCs/>
          <w:color w:val="000000"/>
        </w:rPr>
        <w:t xml:space="preserve"> pkt 2</w:t>
      </w:r>
      <w:r w:rsidR="00EE6B32" w:rsidRPr="009A475F">
        <w:rPr>
          <w:rFonts w:ascii="Arial" w:hAnsi="Arial" w:cs="Arial"/>
          <w:bCs/>
          <w:color w:val="000000"/>
        </w:rPr>
        <w:t>)</w:t>
      </w:r>
      <w:r w:rsidR="00063697" w:rsidRPr="009A475F">
        <w:rPr>
          <w:rFonts w:ascii="Arial" w:hAnsi="Arial" w:cs="Arial"/>
          <w:bCs/>
          <w:color w:val="000000"/>
        </w:rPr>
        <w:t xml:space="preserve"> </w:t>
      </w:r>
      <w:r w:rsidR="001D3D05" w:rsidRPr="009A475F">
        <w:rPr>
          <w:rFonts w:ascii="Arial" w:hAnsi="Arial" w:cs="Arial"/>
          <w:bCs/>
          <w:color w:val="000000"/>
        </w:rPr>
        <w:br/>
      </w:r>
      <w:r w:rsidR="00063697" w:rsidRPr="009A475F">
        <w:rPr>
          <w:rFonts w:ascii="Arial" w:hAnsi="Arial" w:cs="Arial"/>
          <w:bCs/>
          <w:color w:val="000000"/>
        </w:rPr>
        <w:t>z uwzględnieniem wyjaśnień udzielanych podczas postępowania o udzielenie zamówienia publicznego,</w:t>
      </w:r>
      <w:r w:rsidR="009A475F" w:rsidRPr="009A475F">
        <w:rPr>
          <w:rFonts w:ascii="Arial" w:hAnsi="Arial" w:cs="Arial"/>
        </w:rPr>
        <w:t xml:space="preserve"> </w:t>
      </w:r>
    </w:p>
    <w:p w14:paraId="106E736F" w14:textId="0175F817" w:rsidR="00063697" w:rsidRPr="00BF2A4A" w:rsidRDefault="009A475F" w:rsidP="009A475F">
      <w:pPr>
        <w:pStyle w:val="Akapitzlist"/>
        <w:numPr>
          <w:ilvl w:val="0"/>
          <w:numId w:val="95"/>
        </w:numPr>
        <w:tabs>
          <w:tab w:val="left" w:pos="851"/>
          <w:tab w:val="left" w:pos="993"/>
        </w:tabs>
        <w:autoSpaceDE w:val="0"/>
        <w:spacing w:after="0"/>
        <w:jc w:val="both"/>
        <w:rPr>
          <w:rFonts w:ascii="Arial" w:hAnsi="Arial" w:cs="Arial"/>
        </w:rPr>
      </w:pPr>
      <w:r w:rsidRPr="00BF2A4A">
        <w:rPr>
          <w:rFonts w:ascii="Arial" w:hAnsi="Arial" w:cs="Arial"/>
        </w:rPr>
        <w:t>specyfikacja warunków zamówienia (</w:t>
      </w:r>
      <w:proofErr w:type="spellStart"/>
      <w:r w:rsidRPr="00BF2A4A">
        <w:rPr>
          <w:rFonts w:ascii="Arial" w:hAnsi="Arial" w:cs="Arial"/>
        </w:rPr>
        <w:t>SWZ</w:t>
      </w:r>
      <w:proofErr w:type="spellEnd"/>
      <w:r w:rsidRPr="00BF2A4A">
        <w:rPr>
          <w:rFonts w:ascii="Arial" w:hAnsi="Arial" w:cs="Arial"/>
        </w:rPr>
        <w:t>)</w:t>
      </w:r>
      <w:r w:rsidR="007A0D40" w:rsidRPr="00BF2A4A">
        <w:rPr>
          <w:rFonts w:ascii="Arial" w:hAnsi="Arial" w:cs="Arial"/>
        </w:rPr>
        <w:t>,</w:t>
      </w:r>
    </w:p>
    <w:p w14:paraId="5B121D93" w14:textId="2839B927" w:rsidR="009A475F" w:rsidRPr="00BF2A4A" w:rsidRDefault="009A475F" w:rsidP="009A475F">
      <w:pPr>
        <w:pStyle w:val="Akapitzlist"/>
        <w:numPr>
          <w:ilvl w:val="0"/>
          <w:numId w:val="95"/>
        </w:numPr>
        <w:tabs>
          <w:tab w:val="left" w:pos="851"/>
          <w:tab w:val="left" w:pos="993"/>
        </w:tabs>
        <w:autoSpaceDE w:val="0"/>
        <w:spacing w:after="0"/>
        <w:jc w:val="both"/>
        <w:rPr>
          <w:rFonts w:ascii="Arial" w:hAnsi="Arial" w:cs="Arial"/>
        </w:rPr>
      </w:pPr>
      <w:r w:rsidRPr="00BF2A4A">
        <w:rPr>
          <w:rFonts w:ascii="Arial" w:hAnsi="Arial" w:cs="Arial"/>
        </w:rPr>
        <w:t>złożona oferta.</w:t>
      </w:r>
    </w:p>
    <w:p w14:paraId="2DD4DD1C" w14:textId="6C990080" w:rsidR="002A03A9" w:rsidRPr="00BF2A4A" w:rsidRDefault="00063697" w:rsidP="009A475F">
      <w:pPr>
        <w:numPr>
          <w:ilvl w:val="0"/>
          <w:numId w:val="2"/>
        </w:numPr>
        <w:autoSpaceDE w:val="0"/>
        <w:spacing w:after="0"/>
        <w:ind w:left="426" w:hanging="426"/>
        <w:rPr>
          <w:rFonts w:ascii="Arial" w:hAnsi="Arial" w:cs="Arial"/>
          <w:color w:val="FF0000"/>
        </w:rPr>
      </w:pPr>
      <w:r w:rsidRPr="00BF2A4A">
        <w:rPr>
          <w:rFonts w:ascii="Arial" w:hAnsi="Arial" w:cs="Arial"/>
        </w:rPr>
        <w:t xml:space="preserve">Wszystkie wykonane </w:t>
      </w:r>
      <w:r w:rsidR="00344EE8" w:rsidRPr="00BF2A4A">
        <w:rPr>
          <w:rFonts w:ascii="Arial" w:hAnsi="Arial" w:cs="Arial"/>
        </w:rPr>
        <w:t>dostawy</w:t>
      </w:r>
      <w:r w:rsidRPr="00BF2A4A">
        <w:rPr>
          <w:rFonts w:ascii="Arial" w:hAnsi="Arial" w:cs="Arial"/>
        </w:rPr>
        <w:t xml:space="preserve"> będą zgodne </w:t>
      </w:r>
      <w:r w:rsidR="00344EE8" w:rsidRPr="00BF2A4A">
        <w:rPr>
          <w:rFonts w:ascii="Arial" w:hAnsi="Arial" w:cs="Arial"/>
          <w:iCs/>
        </w:rPr>
        <w:t xml:space="preserve">z </w:t>
      </w:r>
      <w:bookmarkStart w:id="8" w:name="_Hlk173477748"/>
      <w:r w:rsidR="0077164E" w:rsidRPr="00BF2A4A">
        <w:rPr>
          <w:rFonts w:ascii="Arial" w:hAnsi="Arial" w:cs="Arial"/>
          <w:iCs/>
        </w:rPr>
        <w:t xml:space="preserve">wymaganiami szczegółowymi dla sprzętu </w:t>
      </w:r>
      <w:r w:rsidR="001D3D05" w:rsidRPr="00BF2A4A">
        <w:rPr>
          <w:rFonts w:ascii="Arial" w:hAnsi="Arial" w:cs="Arial"/>
          <w:iCs/>
        </w:rPr>
        <w:br/>
      </w:r>
      <w:r w:rsidR="0077164E" w:rsidRPr="00BF2A4A">
        <w:rPr>
          <w:rFonts w:ascii="Arial" w:hAnsi="Arial" w:cs="Arial"/>
          <w:iCs/>
        </w:rPr>
        <w:t xml:space="preserve">i oprogramowania </w:t>
      </w:r>
      <w:bookmarkEnd w:id="8"/>
      <w:r w:rsidR="00446732" w:rsidRPr="00BF2A4A">
        <w:rPr>
          <w:rFonts w:ascii="Arial" w:hAnsi="Arial" w:cs="Arial"/>
          <w:iCs/>
        </w:rPr>
        <w:t xml:space="preserve">określonymi w </w:t>
      </w:r>
      <w:r w:rsidR="00AA2F59" w:rsidRPr="00BF2A4A">
        <w:rPr>
          <w:rFonts w:ascii="Arial" w:hAnsi="Arial" w:cs="Arial"/>
          <w:iCs/>
        </w:rPr>
        <w:t xml:space="preserve">Szczegółowym opisie przedmiotu zamówienia (zał. Nr 1 do </w:t>
      </w:r>
      <w:proofErr w:type="spellStart"/>
      <w:r w:rsidR="00AA2F59" w:rsidRPr="00BF2A4A">
        <w:rPr>
          <w:rFonts w:ascii="Arial" w:hAnsi="Arial" w:cs="Arial"/>
          <w:iCs/>
        </w:rPr>
        <w:t>SWZ</w:t>
      </w:r>
      <w:proofErr w:type="spellEnd"/>
      <w:r w:rsidR="00AA2F59" w:rsidRPr="00BF2A4A">
        <w:rPr>
          <w:rFonts w:ascii="Arial" w:hAnsi="Arial" w:cs="Arial"/>
          <w:iCs/>
        </w:rPr>
        <w:t>).</w:t>
      </w:r>
      <w:r w:rsidRPr="00BF2A4A">
        <w:rPr>
          <w:rFonts w:ascii="Arial" w:hAnsi="Arial" w:cs="Arial"/>
        </w:rPr>
        <w:t xml:space="preserve"> </w:t>
      </w:r>
    </w:p>
    <w:p w14:paraId="4EC139C9" w14:textId="44B52C14" w:rsidR="002A03A9" w:rsidRPr="00BF2A4A" w:rsidRDefault="00063697" w:rsidP="009A475F">
      <w:pPr>
        <w:numPr>
          <w:ilvl w:val="0"/>
          <w:numId w:val="2"/>
        </w:numPr>
        <w:autoSpaceDE w:val="0"/>
        <w:spacing w:after="0"/>
        <w:ind w:left="426" w:hanging="426"/>
        <w:rPr>
          <w:rFonts w:ascii="Arial" w:hAnsi="Arial" w:cs="Arial"/>
        </w:rPr>
      </w:pPr>
      <w:r w:rsidRPr="00BF2A4A">
        <w:rPr>
          <w:rFonts w:ascii="Arial" w:hAnsi="Arial" w:cs="Arial"/>
        </w:rPr>
        <w:t xml:space="preserve">Przedmiot umowy należy </w:t>
      </w:r>
      <w:r w:rsidR="002249FF" w:rsidRPr="00BF2A4A">
        <w:rPr>
          <w:rFonts w:ascii="Arial" w:hAnsi="Arial" w:cs="Arial"/>
        </w:rPr>
        <w:t>dostarczyć</w:t>
      </w:r>
      <w:r w:rsidRPr="00BF2A4A">
        <w:rPr>
          <w:rFonts w:ascii="Arial" w:hAnsi="Arial" w:cs="Arial"/>
        </w:rPr>
        <w:t xml:space="preserve"> zgodnie z</w:t>
      </w:r>
      <w:r w:rsidR="002249FF" w:rsidRPr="00BF2A4A">
        <w:rPr>
          <w:rFonts w:ascii="Arial" w:hAnsi="Arial" w:cs="Arial"/>
          <w:iCs/>
        </w:rPr>
        <w:t xml:space="preserve"> wymaganiami szczegółowymi dla sprzętu i oprogramowania </w:t>
      </w:r>
      <w:r w:rsidR="00AA2F59" w:rsidRPr="00BF2A4A">
        <w:rPr>
          <w:rFonts w:ascii="Arial" w:hAnsi="Arial" w:cs="Arial"/>
          <w:iCs/>
        </w:rPr>
        <w:t xml:space="preserve">określonymi w Szczegółowym opisie przedmiotu zamówienia (zał. Nr 1 do </w:t>
      </w:r>
      <w:proofErr w:type="spellStart"/>
      <w:r w:rsidR="00AA2F59" w:rsidRPr="00BF2A4A">
        <w:rPr>
          <w:rFonts w:ascii="Arial" w:hAnsi="Arial" w:cs="Arial"/>
          <w:iCs/>
        </w:rPr>
        <w:t>SWZ</w:t>
      </w:r>
      <w:proofErr w:type="spellEnd"/>
      <w:r w:rsidR="00AA2F59" w:rsidRPr="00BF2A4A">
        <w:rPr>
          <w:rFonts w:ascii="Arial" w:hAnsi="Arial" w:cs="Arial"/>
          <w:iCs/>
        </w:rPr>
        <w:t xml:space="preserve">) </w:t>
      </w:r>
      <w:r w:rsidRPr="00BF2A4A">
        <w:rPr>
          <w:rFonts w:ascii="Arial" w:hAnsi="Arial" w:cs="Arial"/>
        </w:rPr>
        <w:t>oraz obowiązującymi przepisami prawa,</w:t>
      </w:r>
      <w:r w:rsidR="002249FF" w:rsidRPr="00BF2A4A">
        <w:rPr>
          <w:rFonts w:ascii="Arial" w:hAnsi="Arial" w:cs="Arial"/>
        </w:rPr>
        <w:t xml:space="preserve"> </w:t>
      </w:r>
      <w:r w:rsidRPr="00BF2A4A">
        <w:rPr>
          <w:rFonts w:ascii="Arial" w:hAnsi="Arial" w:cs="Arial"/>
        </w:rPr>
        <w:t xml:space="preserve">wiedzą techniczną, zawartą </w:t>
      </w:r>
      <w:r w:rsidR="001D3D05" w:rsidRPr="00BF2A4A">
        <w:rPr>
          <w:rFonts w:ascii="Arial" w:hAnsi="Arial" w:cs="Arial"/>
        </w:rPr>
        <w:br/>
      </w:r>
      <w:r w:rsidRPr="00BF2A4A">
        <w:rPr>
          <w:rFonts w:ascii="Arial" w:hAnsi="Arial" w:cs="Arial"/>
        </w:rPr>
        <w:t>z Zamawiającym umową, uzgodnieniami z Zamawiającym dokonanymi w trakcie realizacji przedmiotu umowy.</w:t>
      </w:r>
    </w:p>
    <w:p w14:paraId="5AC8C29C" w14:textId="372CE2F3" w:rsidR="00CC00CB" w:rsidRPr="00946F36" w:rsidRDefault="00063697" w:rsidP="00B8099E">
      <w:pPr>
        <w:numPr>
          <w:ilvl w:val="0"/>
          <w:numId w:val="2"/>
        </w:numPr>
        <w:autoSpaceDE w:val="0"/>
        <w:spacing w:after="0"/>
        <w:ind w:left="426" w:hanging="426"/>
        <w:rPr>
          <w:rFonts w:ascii="Arial" w:hAnsi="Arial" w:cs="Arial"/>
        </w:rPr>
      </w:pPr>
      <w:r w:rsidRPr="00946F36">
        <w:rPr>
          <w:rFonts w:ascii="Arial" w:hAnsi="Arial" w:cs="Arial"/>
          <w:bCs/>
          <w:color w:val="000000"/>
        </w:rPr>
        <w:t xml:space="preserve">Wykonawca oświadcza, że zapoznał się </w:t>
      </w:r>
      <w:r w:rsidR="002249FF" w:rsidRPr="00946F36">
        <w:rPr>
          <w:rFonts w:ascii="Arial" w:hAnsi="Arial" w:cs="Arial"/>
          <w:bCs/>
          <w:iCs/>
          <w:color w:val="000000"/>
        </w:rPr>
        <w:t xml:space="preserve">szczegółowym opisem przedmiotu zamówienia wskazanym w ust. </w:t>
      </w:r>
      <w:r w:rsidR="00446732">
        <w:rPr>
          <w:rFonts w:ascii="Arial" w:hAnsi="Arial" w:cs="Arial"/>
          <w:bCs/>
          <w:iCs/>
          <w:color w:val="000000"/>
        </w:rPr>
        <w:t>4</w:t>
      </w:r>
      <w:r w:rsidR="002249FF" w:rsidRPr="00946F36">
        <w:rPr>
          <w:rFonts w:ascii="Arial" w:hAnsi="Arial" w:cs="Arial"/>
          <w:bCs/>
          <w:iCs/>
          <w:color w:val="000000"/>
        </w:rPr>
        <w:t xml:space="preserve"> pkt 2)</w:t>
      </w:r>
      <w:r w:rsidRPr="00946F36">
        <w:rPr>
          <w:rFonts w:ascii="Arial" w:hAnsi="Arial" w:cs="Arial"/>
          <w:bCs/>
          <w:color w:val="000000"/>
        </w:rPr>
        <w:t>.</w:t>
      </w:r>
      <w:r w:rsidR="005E443B" w:rsidRPr="00946F36">
        <w:rPr>
          <w:rFonts w:ascii="Arial" w:hAnsi="Arial" w:cs="Arial"/>
          <w:bCs/>
          <w:color w:val="000000"/>
        </w:rPr>
        <w:t xml:space="preserve"> </w:t>
      </w:r>
    </w:p>
    <w:p w14:paraId="0A2EE549" w14:textId="77777777" w:rsidR="000B0BDF" w:rsidRDefault="000B0BDF" w:rsidP="00B8099E">
      <w:pPr>
        <w:autoSpaceDE w:val="0"/>
        <w:autoSpaceDN w:val="0"/>
        <w:spacing w:after="0"/>
        <w:jc w:val="center"/>
        <w:rPr>
          <w:rFonts w:ascii="Arial" w:eastAsia="Calibri" w:hAnsi="Arial" w:cs="Arial"/>
          <w:b/>
          <w:bCs/>
        </w:rPr>
      </w:pPr>
    </w:p>
    <w:p w14:paraId="4949A9B3" w14:textId="2A729E47" w:rsidR="008E0ACC" w:rsidRPr="00946F36" w:rsidRDefault="008E0ACC" w:rsidP="00B8099E">
      <w:pPr>
        <w:autoSpaceDE w:val="0"/>
        <w:autoSpaceDN w:val="0"/>
        <w:spacing w:after="0"/>
        <w:jc w:val="center"/>
        <w:rPr>
          <w:rFonts w:ascii="Arial" w:eastAsia="Calibri" w:hAnsi="Arial" w:cs="Arial"/>
          <w:b/>
          <w:bCs/>
        </w:rPr>
      </w:pPr>
      <w:r w:rsidRPr="00946F36">
        <w:rPr>
          <w:rFonts w:ascii="Arial" w:eastAsia="Calibri" w:hAnsi="Arial" w:cs="Arial"/>
          <w:b/>
          <w:bCs/>
        </w:rPr>
        <w:t>§ 2</w:t>
      </w:r>
    </w:p>
    <w:p w14:paraId="2A00141E" w14:textId="77777777" w:rsidR="008E0ACC" w:rsidRPr="00946F36" w:rsidRDefault="008E0ACC" w:rsidP="00B8099E">
      <w:pPr>
        <w:autoSpaceDE w:val="0"/>
        <w:autoSpaceDN w:val="0"/>
        <w:spacing w:after="0"/>
        <w:jc w:val="center"/>
        <w:rPr>
          <w:rFonts w:ascii="Arial" w:eastAsia="Calibri" w:hAnsi="Arial" w:cs="Arial"/>
          <w:b/>
          <w:bCs/>
        </w:rPr>
      </w:pPr>
      <w:r w:rsidRPr="00946F36">
        <w:rPr>
          <w:rFonts w:ascii="Arial" w:eastAsia="Calibri" w:hAnsi="Arial" w:cs="Arial"/>
          <w:b/>
          <w:bCs/>
        </w:rPr>
        <w:t>Termin realizacji</w:t>
      </w:r>
    </w:p>
    <w:p w14:paraId="754DC6CF" w14:textId="51809DB1" w:rsidR="00522415" w:rsidRPr="00946F36" w:rsidRDefault="003151EE" w:rsidP="00B8099E">
      <w:pPr>
        <w:widowControl/>
        <w:numPr>
          <w:ilvl w:val="0"/>
          <w:numId w:val="5"/>
        </w:numPr>
        <w:suppressAutoHyphens w:val="0"/>
        <w:adjustRightInd/>
        <w:spacing w:after="0"/>
        <w:ind w:left="426" w:hanging="426"/>
        <w:contextualSpacing/>
        <w:textAlignment w:val="auto"/>
        <w:rPr>
          <w:rFonts w:ascii="Arial" w:hAnsi="Arial" w:cs="Arial"/>
          <w:color w:val="000000" w:themeColor="text1"/>
        </w:rPr>
      </w:pPr>
      <w:r w:rsidRPr="00946F36">
        <w:rPr>
          <w:rFonts w:ascii="Arial" w:eastAsia="Cambria" w:hAnsi="Arial" w:cs="Arial"/>
          <w:color w:val="000000" w:themeColor="text1"/>
        </w:rPr>
        <w:t xml:space="preserve">Strony ustalają termin realizacji Umowy, tj. dostarczenie całości zaoferowanego sprzętu </w:t>
      </w:r>
      <w:r w:rsidR="001D3D05">
        <w:rPr>
          <w:rFonts w:ascii="Arial" w:eastAsia="Cambria" w:hAnsi="Arial" w:cs="Arial"/>
          <w:color w:val="000000" w:themeColor="text1"/>
        </w:rPr>
        <w:br/>
      </w:r>
      <w:r w:rsidRPr="00946F36">
        <w:rPr>
          <w:rFonts w:ascii="Arial" w:eastAsia="Cambria" w:hAnsi="Arial" w:cs="Arial"/>
          <w:color w:val="000000" w:themeColor="text1"/>
        </w:rPr>
        <w:t xml:space="preserve">i oprogramowania oraz jego instalację i uruchomienie, </w:t>
      </w:r>
      <w:r w:rsidRPr="00946F36">
        <w:rPr>
          <w:rFonts w:ascii="Arial" w:eastAsia="Cambria" w:hAnsi="Arial" w:cs="Arial"/>
          <w:b/>
          <w:bCs/>
          <w:color w:val="000000" w:themeColor="text1"/>
        </w:rPr>
        <w:t xml:space="preserve">w ciągu 60 dni </w:t>
      </w:r>
      <w:r w:rsidRPr="00946F36">
        <w:rPr>
          <w:rFonts w:ascii="Arial" w:eastAsia="Cambria" w:hAnsi="Arial" w:cs="Arial"/>
          <w:color w:val="000000" w:themeColor="text1"/>
        </w:rPr>
        <w:t>od daty zawarcia Umowy</w:t>
      </w:r>
      <w:r w:rsidR="007A0D40">
        <w:rPr>
          <w:rFonts w:ascii="Arial" w:eastAsia="Cambria" w:hAnsi="Arial" w:cs="Arial"/>
          <w:color w:val="000000" w:themeColor="text1"/>
        </w:rPr>
        <w:t xml:space="preserve">, </w:t>
      </w:r>
      <w:r w:rsidR="007A0D40" w:rsidRPr="007A0D40">
        <w:rPr>
          <w:rFonts w:ascii="Arial" w:eastAsia="Cambria" w:hAnsi="Arial" w:cs="Arial"/>
          <w:b/>
          <w:bCs/>
          <w:color w:val="000000" w:themeColor="text1"/>
        </w:rPr>
        <w:t>tj. do dnia …….</w:t>
      </w:r>
      <w:r w:rsidRPr="007A0D40">
        <w:rPr>
          <w:rFonts w:ascii="Arial" w:eastAsia="Cambria" w:hAnsi="Arial" w:cs="Arial"/>
          <w:b/>
          <w:bCs/>
          <w:color w:val="000000" w:themeColor="text1"/>
        </w:rPr>
        <w:t>.</w:t>
      </w:r>
    </w:p>
    <w:p w14:paraId="543CA207" w14:textId="77777777" w:rsidR="001D3D05" w:rsidRDefault="001D3D05" w:rsidP="00B8099E">
      <w:pPr>
        <w:widowControl/>
        <w:suppressAutoHyphens w:val="0"/>
        <w:autoSpaceDE w:val="0"/>
        <w:autoSpaceDN w:val="0"/>
        <w:spacing w:after="0"/>
        <w:jc w:val="center"/>
        <w:textAlignment w:val="auto"/>
        <w:rPr>
          <w:rFonts w:ascii="Arial" w:eastAsia="Calibri" w:hAnsi="Arial" w:cs="Arial"/>
          <w:b/>
          <w:bCs/>
          <w:color w:val="000000" w:themeColor="text1"/>
        </w:rPr>
      </w:pPr>
    </w:p>
    <w:p w14:paraId="58160330" w14:textId="7568E596" w:rsidR="00867959" w:rsidRPr="00946F36" w:rsidRDefault="00867959" w:rsidP="00B8099E">
      <w:pPr>
        <w:widowControl/>
        <w:suppressAutoHyphens w:val="0"/>
        <w:autoSpaceDE w:val="0"/>
        <w:autoSpaceDN w:val="0"/>
        <w:spacing w:after="0"/>
        <w:jc w:val="center"/>
        <w:textAlignment w:val="auto"/>
        <w:rPr>
          <w:rFonts w:ascii="Arial" w:eastAsia="Calibri" w:hAnsi="Arial" w:cs="Arial"/>
          <w:b/>
          <w:bCs/>
          <w:color w:val="000000" w:themeColor="text1"/>
        </w:rPr>
      </w:pPr>
      <w:r w:rsidRPr="00946F36">
        <w:rPr>
          <w:rFonts w:ascii="Arial" w:eastAsia="Calibri" w:hAnsi="Arial" w:cs="Arial"/>
          <w:b/>
          <w:bCs/>
          <w:color w:val="000000" w:themeColor="text1"/>
        </w:rPr>
        <w:lastRenderedPageBreak/>
        <w:t>§ 3</w:t>
      </w:r>
    </w:p>
    <w:p w14:paraId="5F853AA0" w14:textId="77777777" w:rsidR="00867959" w:rsidRPr="00946F36" w:rsidRDefault="00867959" w:rsidP="00B8099E">
      <w:pPr>
        <w:autoSpaceDE w:val="0"/>
        <w:autoSpaceDN w:val="0"/>
        <w:spacing w:after="0"/>
        <w:jc w:val="center"/>
        <w:rPr>
          <w:rFonts w:ascii="Arial" w:eastAsia="Calibri" w:hAnsi="Arial" w:cs="Arial"/>
          <w:b/>
          <w:bCs/>
          <w:color w:val="000000" w:themeColor="text1"/>
        </w:rPr>
      </w:pPr>
      <w:r w:rsidRPr="00946F36">
        <w:rPr>
          <w:rFonts w:ascii="Arial" w:eastAsia="Calibri" w:hAnsi="Arial" w:cs="Arial"/>
          <w:b/>
          <w:bCs/>
          <w:color w:val="000000" w:themeColor="text1"/>
        </w:rPr>
        <w:t>Wynagrodzenie</w:t>
      </w:r>
    </w:p>
    <w:p w14:paraId="15270570" w14:textId="77777777" w:rsidR="00867959" w:rsidRPr="00946F36" w:rsidRDefault="00867959" w:rsidP="00B8099E">
      <w:pPr>
        <w:pStyle w:val="Akapitzlist"/>
        <w:numPr>
          <w:ilvl w:val="3"/>
          <w:numId w:val="8"/>
        </w:numPr>
        <w:autoSpaceDE w:val="0"/>
        <w:autoSpaceDN w:val="0"/>
        <w:spacing w:after="0"/>
        <w:ind w:left="426" w:hanging="426"/>
        <w:jc w:val="both"/>
        <w:rPr>
          <w:rFonts w:ascii="Arial" w:hAnsi="Arial" w:cs="Arial"/>
          <w:color w:val="000000" w:themeColor="text1"/>
        </w:rPr>
      </w:pPr>
      <w:r w:rsidRPr="00946F36">
        <w:rPr>
          <w:rFonts w:ascii="Arial" w:hAnsi="Arial" w:cs="Arial"/>
          <w:color w:val="000000" w:themeColor="text1"/>
        </w:rPr>
        <w:t xml:space="preserve">Za należyte wykonanie przedmiotu umowy, Zamawiający zapłaci Wykonawcy łączne wynagrodzenie w kwocie: </w:t>
      </w:r>
    </w:p>
    <w:p w14:paraId="15085017" w14:textId="77777777" w:rsidR="00867959" w:rsidRPr="00946F36" w:rsidRDefault="00867959" w:rsidP="00B8099E">
      <w:pPr>
        <w:pStyle w:val="Akapitzlist"/>
        <w:autoSpaceDE w:val="0"/>
        <w:autoSpaceDN w:val="0"/>
        <w:spacing w:after="0"/>
        <w:ind w:left="426"/>
        <w:rPr>
          <w:rFonts w:ascii="Arial" w:hAnsi="Arial" w:cs="Arial"/>
          <w:color w:val="000000" w:themeColor="text1"/>
        </w:rPr>
      </w:pPr>
      <w:r w:rsidRPr="00946F36">
        <w:rPr>
          <w:rFonts w:ascii="Arial" w:hAnsi="Arial" w:cs="Arial"/>
          <w:color w:val="000000" w:themeColor="text1"/>
        </w:rPr>
        <w:t xml:space="preserve">.................................... zł netto </w:t>
      </w:r>
    </w:p>
    <w:p w14:paraId="7AF530E2" w14:textId="77777777" w:rsidR="00867959" w:rsidRPr="00946F36" w:rsidRDefault="00867959" w:rsidP="00B8099E">
      <w:pPr>
        <w:pStyle w:val="Akapitzlist"/>
        <w:autoSpaceDE w:val="0"/>
        <w:autoSpaceDN w:val="0"/>
        <w:spacing w:after="0"/>
        <w:ind w:left="426"/>
        <w:rPr>
          <w:rFonts w:ascii="Arial" w:hAnsi="Arial" w:cs="Arial"/>
          <w:color w:val="000000" w:themeColor="text1"/>
        </w:rPr>
      </w:pPr>
      <w:r w:rsidRPr="00946F36">
        <w:rPr>
          <w:rFonts w:ascii="Arial" w:hAnsi="Arial" w:cs="Arial"/>
          <w:color w:val="000000" w:themeColor="text1"/>
        </w:rPr>
        <w:t xml:space="preserve">plus należny podatek VAT ……%, w wysokości ........... zł, </w:t>
      </w:r>
    </w:p>
    <w:p w14:paraId="2B614696" w14:textId="69F87EAD" w:rsidR="00867959" w:rsidRPr="00946F36" w:rsidRDefault="00867959" w:rsidP="00B8099E">
      <w:pPr>
        <w:pStyle w:val="Akapitzlist"/>
        <w:autoSpaceDE w:val="0"/>
        <w:autoSpaceDN w:val="0"/>
        <w:spacing w:after="0"/>
        <w:ind w:left="426"/>
        <w:rPr>
          <w:rFonts w:ascii="Arial" w:hAnsi="Arial" w:cs="Arial"/>
          <w:color w:val="000000" w:themeColor="text1"/>
        </w:rPr>
      </w:pPr>
      <w:r w:rsidRPr="00946F36">
        <w:rPr>
          <w:rFonts w:ascii="Arial" w:hAnsi="Arial" w:cs="Arial"/>
          <w:color w:val="000000" w:themeColor="text1"/>
        </w:rPr>
        <w:t>co stanowi kwotę brutto ............................ zł (słownie: ........................... złotych …/100)</w:t>
      </w:r>
      <w:r w:rsidR="00446732">
        <w:rPr>
          <w:rFonts w:ascii="Arial" w:hAnsi="Arial" w:cs="Arial"/>
          <w:color w:val="000000" w:themeColor="text1"/>
        </w:rPr>
        <w:t>.</w:t>
      </w:r>
    </w:p>
    <w:p w14:paraId="3E9F5E9E" w14:textId="430E6573" w:rsidR="0001222D" w:rsidRPr="00946F36" w:rsidRDefault="00867959" w:rsidP="00B8099E">
      <w:pPr>
        <w:pStyle w:val="Akapitzlist"/>
        <w:numPr>
          <w:ilvl w:val="0"/>
          <w:numId w:val="9"/>
        </w:numPr>
        <w:autoSpaceDE w:val="0"/>
        <w:autoSpaceDN w:val="0"/>
        <w:spacing w:after="0"/>
        <w:ind w:left="426" w:hanging="426"/>
        <w:jc w:val="both"/>
        <w:rPr>
          <w:rFonts w:ascii="Arial" w:hAnsi="Arial" w:cs="Arial"/>
          <w:strike/>
          <w:color w:val="000000" w:themeColor="text1"/>
        </w:rPr>
      </w:pPr>
      <w:r w:rsidRPr="00946F36">
        <w:rPr>
          <w:rFonts w:ascii="Arial" w:hAnsi="Arial" w:cs="Arial"/>
          <w:color w:val="000000" w:themeColor="text1"/>
        </w:rPr>
        <w:t xml:space="preserve">Wynagrodzenie, o którym mowa w ust. 1 jest </w:t>
      </w:r>
      <w:r w:rsidRPr="00946F36">
        <w:rPr>
          <w:rFonts w:ascii="Arial" w:hAnsi="Arial" w:cs="Arial"/>
          <w:color w:val="000000" w:themeColor="text1"/>
          <w:u w:val="single"/>
        </w:rPr>
        <w:t>wynagrodzeniem ryczałtowym</w:t>
      </w:r>
      <w:r w:rsidRPr="00946F36">
        <w:rPr>
          <w:rFonts w:ascii="Arial" w:hAnsi="Arial" w:cs="Arial"/>
          <w:color w:val="000000" w:themeColor="text1"/>
        </w:rPr>
        <w:t>, obejmuje wszelkie koszty związane z wykonaniem umowy. W ramach wynagrodzenia ryczałtowego Wykonawca zobowiązany jest do wykonania</w:t>
      </w:r>
      <w:r w:rsidR="000D7E9D" w:rsidRPr="00946F36">
        <w:rPr>
          <w:rFonts w:ascii="Arial" w:hAnsi="Arial" w:cs="Arial"/>
          <w:color w:val="000000" w:themeColor="text1"/>
        </w:rPr>
        <w:t xml:space="preserve"> </w:t>
      </w:r>
      <w:r w:rsidRPr="00946F36">
        <w:rPr>
          <w:rFonts w:ascii="Arial" w:hAnsi="Arial" w:cs="Arial"/>
          <w:color w:val="000000" w:themeColor="text1"/>
        </w:rPr>
        <w:t xml:space="preserve">z należytą starannością wszelkich dostaw i czynności przewidzianych w </w:t>
      </w:r>
      <w:proofErr w:type="spellStart"/>
      <w:r w:rsidR="003151EE" w:rsidRPr="00946F36">
        <w:rPr>
          <w:rFonts w:ascii="Arial" w:hAnsi="Arial" w:cs="Arial"/>
          <w:color w:val="000000" w:themeColor="text1"/>
        </w:rPr>
        <w:t>SWZ</w:t>
      </w:r>
      <w:proofErr w:type="spellEnd"/>
      <w:r w:rsidR="003151EE" w:rsidRPr="00946F36">
        <w:rPr>
          <w:rFonts w:ascii="Arial" w:hAnsi="Arial" w:cs="Arial"/>
          <w:color w:val="000000" w:themeColor="text1"/>
        </w:rPr>
        <w:t xml:space="preserve"> i złożonej ofercie</w:t>
      </w:r>
      <w:r w:rsidR="00E357B8" w:rsidRPr="00946F36">
        <w:rPr>
          <w:rFonts w:ascii="Arial" w:hAnsi="Arial" w:cs="Arial"/>
          <w:color w:val="000000" w:themeColor="text1"/>
        </w:rPr>
        <w:t>.</w:t>
      </w:r>
      <w:r w:rsidRPr="00946F36">
        <w:rPr>
          <w:rFonts w:ascii="Arial" w:hAnsi="Arial" w:cs="Arial"/>
          <w:color w:val="000000" w:themeColor="text1"/>
        </w:rPr>
        <w:t xml:space="preserve"> </w:t>
      </w:r>
    </w:p>
    <w:p w14:paraId="61D1CFDA" w14:textId="4E2E61B9" w:rsidR="00867959" w:rsidRPr="00946F36" w:rsidRDefault="00867959" w:rsidP="00B8099E">
      <w:pPr>
        <w:pStyle w:val="Akapitzlist"/>
        <w:numPr>
          <w:ilvl w:val="0"/>
          <w:numId w:val="9"/>
        </w:numPr>
        <w:autoSpaceDE w:val="0"/>
        <w:autoSpaceDN w:val="0"/>
        <w:spacing w:after="0"/>
        <w:ind w:left="426" w:hanging="426"/>
        <w:jc w:val="both"/>
        <w:rPr>
          <w:rFonts w:ascii="Arial" w:hAnsi="Arial" w:cs="Arial"/>
          <w:strike/>
        </w:rPr>
      </w:pPr>
      <w:r w:rsidRPr="00946F36">
        <w:rPr>
          <w:rFonts w:ascii="Arial" w:hAnsi="Arial" w:cs="Arial"/>
        </w:rPr>
        <w:t xml:space="preserve">W przypadku konieczności zaniechania lub niewykonania całości świadczenia </w:t>
      </w:r>
      <w:r w:rsidR="00E357B8" w:rsidRPr="00946F36">
        <w:rPr>
          <w:rFonts w:ascii="Arial" w:hAnsi="Arial" w:cs="Arial"/>
        </w:rPr>
        <w:t>W</w:t>
      </w:r>
      <w:r w:rsidRPr="00946F36">
        <w:rPr>
          <w:rFonts w:ascii="Arial" w:hAnsi="Arial" w:cs="Arial"/>
        </w:rPr>
        <w:t>ykonawcy wynikającego z</w:t>
      </w:r>
      <w:r w:rsidR="003151EE" w:rsidRPr="00946F36">
        <w:rPr>
          <w:rFonts w:ascii="Arial" w:hAnsi="Arial" w:cs="Arial"/>
        </w:rPr>
        <w:t>e szczegółowego opisu przedmiotu zamówienia</w:t>
      </w:r>
      <w:r w:rsidRPr="00946F36">
        <w:rPr>
          <w:rFonts w:ascii="Arial" w:hAnsi="Arial" w:cs="Arial"/>
        </w:rPr>
        <w:t xml:space="preserve">, </w:t>
      </w:r>
      <w:r w:rsidR="00E357B8" w:rsidRPr="00946F36">
        <w:rPr>
          <w:rFonts w:ascii="Arial" w:hAnsi="Arial" w:cs="Arial"/>
        </w:rPr>
        <w:t>S</w:t>
      </w:r>
      <w:r w:rsidRPr="00946F36">
        <w:rPr>
          <w:rFonts w:ascii="Arial" w:hAnsi="Arial" w:cs="Arial"/>
        </w:rPr>
        <w:t xml:space="preserve">trony przewidują, że wynagrodzenie Wykonawcy ulegnie zmniejszeniu o wartość </w:t>
      </w:r>
      <w:r w:rsidR="003151EE" w:rsidRPr="00946F36">
        <w:rPr>
          <w:rFonts w:ascii="Arial" w:hAnsi="Arial" w:cs="Arial"/>
        </w:rPr>
        <w:t>niedostarczonych elementów przedmiotu zamówienia</w:t>
      </w:r>
      <w:r w:rsidRPr="00946F36">
        <w:rPr>
          <w:rFonts w:ascii="Arial" w:hAnsi="Arial" w:cs="Arial"/>
        </w:rPr>
        <w:t>.</w:t>
      </w:r>
      <w:r w:rsidR="0001222D" w:rsidRPr="00946F36">
        <w:rPr>
          <w:rFonts w:ascii="Arial" w:hAnsi="Arial" w:cs="Arial"/>
        </w:rPr>
        <w:t xml:space="preserve"> </w:t>
      </w:r>
      <w:r w:rsidR="0001222D" w:rsidRPr="00946F36">
        <w:rPr>
          <w:rFonts w:ascii="Arial" w:hAnsi="Arial" w:cs="Arial"/>
          <w:lang w:eastAsia="en-US"/>
        </w:rPr>
        <w:t xml:space="preserve">Zgodnie z wymogami art. 433 pkt 4) ustawy </w:t>
      </w:r>
      <w:proofErr w:type="spellStart"/>
      <w:r w:rsidR="0001222D" w:rsidRPr="00946F36">
        <w:rPr>
          <w:rFonts w:ascii="Arial" w:hAnsi="Arial" w:cs="Arial"/>
          <w:lang w:eastAsia="en-US"/>
        </w:rPr>
        <w:t>Pzp</w:t>
      </w:r>
      <w:proofErr w:type="spellEnd"/>
      <w:r w:rsidR="0001222D" w:rsidRPr="00946F36">
        <w:rPr>
          <w:rFonts w:ascii="Arial" w:hAnsi="Arial" w:cs="Arial"/>
          <w:lang w:eastAsia="en-US"/>
        </w:rPr>
        <w:t xml:space="preserve"> Zamawiający wskazuje, że minimalna wielkość świadczenia będzie nie mniejsza </w:t>
      </w:r>
      <w:r w:rsidR="00E357B8" w:rsidRPr="00946F36">
        <w:rPr>
          <w:rFonts w:ascii="Arial" w:hAnsi="Arial" w:cs="Arial"/>
          <w:lang w:eastAsia="en-US"/>
        </w:rPr>
        <w:t xml:space="preserve">niż </w:t>
      </w:r>
      <w:r w:rsidR="00241498" w:rsidRPr="00946F36">
        <w:rPr>
          <w:rFonts w:ascii="Arial" w:hAnsi="Arial" w:cs="Arial"/>
          <w:lang w:eastAsia="en-US"/>
        </w:rPr>
        <w:t>7</w:t>
      </w:r>
      <w:r w:rsidR="003B38D4" w:rsidRPr="00946F36">
        <w:rPr>
          <w:rFonts w:ascii="Arial" w:hAnsi="Arial" w:cs="Arial"/>
          <w:lang w:eastAsia="en-US"/>
        </w:rPr>
        <w:t>0</w:t>
      </w:r>
      <w:r w:rsidR="00E357B8" w:rsidRPr="00946F36">
        <w:rPr>
          <w:rFonts w:ascii="Arial" w:hAnsi="Arial" w:cs="Arial"/>
          <w:lang w:eastAsia="en-US"/>
        </w:rPr>
        <w:t>%</w:t>
      </w:r>
      <w:r w:rsidR="0001222D" w:rsidRPr="00946F36">
        <w:rPr>
          <w:rFonts w:ascii="Arial" w:hAnsi="Arial" w:cs="Arial"/>
          <w:lang w:eastAsia="en-US"/>
        </w:rPr>
        <w:t xml:space="preserve"> wynagrodzenia, o którym mowa w ust. 1 Umowy.</w:t>
      </w:r>
    </w:p>
    <w:p w14:paraId="0DF45825" w14:textId="7A5F3B59" w:rsidR="003151EE" w:rsidRPr="00946F36" w:rsidRDefault="003151EE" w:rsidP="00B8099E">
      <w:pPr>
        <w:pStyle w:val="Akapitzlist"/>
        <w:numPr>
          <w:ilvl w:val="0"/>
          <w:numId w:val="9"/>
        </w:numPr>
        <w:autoSpaceDE w:val="0"/>
        <w:autoSpaceDN w:val="0"/>
        <w:spacing w:after="0"/>
        <w:ind w:left="426" w:hanging="426"/>
        <w:jc w:val="both"/>
        <w:rPr>
          <w:rFonts w:ascii="Arial" w:hAnsi="Arial" w:cs="Arial"/>
          <w:color w:val="000000" w:themeColor="text1"/>
        </w:rPr>
      </w:pPr>
      <w:r w:rsidRPr="00946F36">
        <w:rPr>
          <w:rFonts w:ascii="Arial" w:hAnsi="Arial" w:cs="Arial"/>
          <w:color w:val="000000" w:themeColor="text1"/>
        </w:rPr>
        <w:t xml:space="preserve">Strony ustalają, że podstawą do wystawienia przez Wykonawcę faktury jest należyte wykonanie obowiązków Wykonawcy wynikających z niniejszej Umowy, co musi zostać potwierdzone protokołem odbioru </w:t>
      </w:r>
      <w:r w:rsidR="007A0D40">
        <w:rPr>
          <w:rFonts w:ascii="Arial" w:hAnsi="Arial" w:cs="Arial"/>
          <w:color w:val="000000" w:themeColor="text1"/>
        </w:rPr>
        <w:t xml:space="preserve">końcowego </w:t>
      </w:r>
      <w:r w:rsidRPr="00946F36">
        <w:rPr>
          <w:rFonts w:ascii="Arial" w:hAnsi="Arial" w:cs="Arial"/>
          <w:color w:val="000000" w:themeColor="text1"/>
        </w:rPr>
        <w:t>obejmującym cały przedmiot Umowy.</w:t>
      </w:r>
    </w:p>
    <w:p w14:paraId="71E630EC" w14:textId="53EE7CD7" w:rsidR="003151EE" w:rsidRPr="00946F36" w:rsidRDefault="003151EE" w:rsidP="00B8099E">
      <w:pPr>
        <w:pStyle w:val="Akapitzlist"/>
        <w:numPr>
          <w:ilvl w:val="0"/>
          <w:numId w:val="9"/>
        </w:numPr>
        <w:autoSpaceDE w:val="0"/>
        <w:autoSpaceDN w:val="0"/>
        <w:spacing w:after="0"/>
        <w:ind w:left="426" w:hanging="426"/>
        <w:jc w:val="both"/>
        <w:rPr>
          <w:rFonts w:ascii="Arial" w:hAnsi="Arial" w:cs="Arial"/>
          <w:color w:val="000000" w:themeColor="text1"/>
        </w:rPr>
      </w:pPr>
      <w:r w:rsidRPr="00946F36">
        <w:rPr>
          <w:rFonts w:ascii="Arial" w:hAnsi="Arial" w:cs="Arial"/>
          <w:color w:val="000000" w:themeColor="text1"/>
        </w:rPr>
        <w:t xml:space="preserve">Za datę wykonania przedmiotu Umowy w całości uważa się datę podpisania przez Strony protokołu odbioru </w:t>
      </w:r>
      <w:r w:rsidR="007A0D40">
        <w:rPr>
          <w:rFonts w:ascii="Arial" w:hAnsi="Arial" w:cs="Arial"/>
          <w:color w:val="000000" w:themeColor="text1"/>
        </w:rPr>
        <w:t xml:space="preserve">końcowego </w:t>
      </w:r>
      <w:r w:rsidRPr="00946F36">
        <w:rPr>
          <w:rFonts w:ascii="Arial" w:hAnsi="Arial" w:cs="Arial"/>
          <w:color w:val="000000" w:themeColor="text1"/>
        </w:rPr>
        <w:t xml:space="preserve">bez zastrzeżeń. </w:t>
      </w:r>
    </w:p>
    <w:p w14:paraId="26EFB164" w14:textId="57198355" w:rsidR="003151EE" w:rsidRPr="00946F36" w:rsidRDefault="003151EE" w:rsidP="00B8099E">
      <w:pPr>
        <w:pStyle w:val="Akapitzlist"/>
        <w:numPr>
          <w:ilvl w:val="0"/>
          <w:numId w:val="9"/>
        </w:numPr>
        <w:autoSpaceDE w:val="0"/>
        <w:autoSpaceDN w:val="0"/>
        <w:spacing w:after="0"/>
        <w:ind w:left="426" w:hanging="426"/>
        <w:jc w:val="both"/>
        <w:rPr>
          <w:rFonts w:ascii="Arial" w:hAnsi="Arial" w:cs="Arial"/>
          <w:color w:val="000000" w:themeColor="text1"/>
        </w:rPr>
      </w:pPr>
      <w:r w:rsidRPr="00946F36">
        <w:rPr>
          <w:rFonts w:ascii="Arial" w:hAnsi="Arial" w:cs="Arial"/>
          <w:color w:val="000000" w:themeColor="text1"/>
        </w:rPr>
        <w:t xml:space="preserve">Wynagrodzenie będzie płatne przelewem w </w:t>
      </w:r>
      <w:r w:rsidRPr="00946F36">
        <w:rPr>
          <w:rFonts w:ascii="Arial" w:hAnsi="Arial" w:cs="Arial"/>
        </w:rPr>
        <w:t xml:space="preserve">terminie do 30 </w:t>
      </w:r>
      <w:r w:rsidRPr="00946F36">
        <w:rPr>
          <w:rFonts w:ascii="Arial" w:hAnsi="Arial" w:cs="Arial"/>
          <w:color w:val="000000" w:themeColor="text1"/>
        </w:rPr>
        <w:t>dni od daty otrzymania prawidłowo wystawionej faktury VAT wraz z załączon</w:t>
      </w:r>
      <w:r w:rsidR="007A0D40">
        <w:rPr>
          <w:rFonts w:ascii="Arial" w:hAnsi="Arial" w:cs="Arial"/>
          <w:color w:val="000000" w:themeColor="text1"/>
        </w:rPr>
        <w:t>ym</w:t>
      </w:r>
      <w:r w:rsidRPr="00946F36">
        <w:rPr>
          <w:rFonts w:ascii="Arial" w:hAnsi="Arial" w:cs="Arial"/>
          <w:color w:val="000000" w:themeColor="text1"/>
        </w:rPr>
        <w:t xml:space="preserve"> protokoł</w:t>
      </w:r>
      <w:r w:rsidR="007A0D40">
        <w:rPr>
          <w:rFonts w:ascii="Arial" w:hAnsi="Arial" w:cs="Arial"/>
          <w:color w:val="000000" w:themeColor="text1"/>
        </w:rPr>
        <w:t>em</w:t>
      </w:r>
      <w:r w:rsidRPr="00946F36">
        <w:rPr>
          <w:rFonts w:ascii="Arial" w:hAnsi="Arial" w:cs="Arial"/>
          <w:color w:val="000000" w:themeColor="text1"/>
        </w:rPr>
        <w:t xml:space="preserve"> odbioru</w:t>
      </w:r>
      <w:r w:rsidR="007A0D40">
        <w:rPr>
          <w:rFonts w:ascii="Arial" w:hAnsi="Arial" w:cs="Arial"/>
          <w:color w:val="000000" w:themeColor="text1"/>
        </w:rPr>
        <w:t xml:space="preserve"> końcowego</w:t>
      </w:r>
      <w:r w:rsidRPr="00946F36">
        <w:rPr>
          <w:rFonts w:ascii="Arial" w:hAnsi="Arial" w:cs="Arial"/>
          <w:color w:val="000000" w:themeColor="text1"/>
        </w:rPr>
        <w:t>. Wynagrodzenie będzie płatne na rachunek Wykonawcy wskazany na fakturze.</w:t>
      </w:r>
    </w:p>
    <w:p w14:paraId="54751348" w14:textId="77777777" w:rsidR="003151EE" w:rsidRPr="00946F36" w:rsidRDefault="003151EE" w:rsidP="00B8099E">
      <w:pPr>
        <w:pStyle w:val="Akapitzlist"/>
        <w:numPr>
          <w:ilvl w:val="0"/>
          <w:numId w:val="9"/>
        </w:numPr>
        <w:tabs>
          <w:tab w:val="left" w:pos="426"/>
        </w:tabs>
        <w:autoSpaceDE w:val="0"/>
        <w:autoSpaceDN w:val="0"/>
        <w:spacing w:after="0"/>
        <w:ind w:left="0" w:firstLine="0"/>
        <w:jc w:val="both"/>
        <w:rPr>
          <w:rFonts w:ascii="Arial" w:hAnsi="Arial" w:cs="Arial"/>
          <w:color w:val="000000" w:themeColor="text1"/>
        </w:rPr>
      </w:pPr>
      <w:r w:rsidRPr="00946F36">
        <w:rPr>
          <w:rFonts w:ascii="Arial" w:hAnsi="Arial" w:cs="Arial"/>
          <w:color w:val="000000" w:themeColor="text1"/>
        </w:rPr>
        <w:t>Za datę zapłaty Strony ustalają dzień obciążenia rachunku Zamawiającego.</w:t>
      </w:r>
    </w:p>
    <w:p w14:paraId="67EC3F62" w14:textId="77777777" w:rsidR="00AA2F59" w:rsidRDefault="00AA2F59" w:rsidP="00B8099E">
      <w:pPr>
        <w:autoSpaceDE w:val="0"/>
        <w:autoSpaceDN w:val="0"/>
        <w:spacing w:after="0"/>
        <w:jc w:val="center"/>
        <w:rPr>
          <w:rFonts w:ascii="Arial" w:eastAsia="Calibri" w:hAnsi="Arial" w:cs="Arial"/>
          <w:b/>
          <w:bCs/>
        </w:rPr>
      </w:pPr>
      <w:bookmarkStart w:id="9" w:name="_Hlk63065414"/>
    </w:p>
    <w:p w14:paraId="25D4BA02" w14:textId="2B89FE44" w:rsidR="00C04E22" w:rsidRPr="00946F36" w:rsidRDefault="00C04E22" w:rsidP="00B8099E">
      <w:pPr>
        <w:autoSpaceDE w:val="0"/>
        <w:autoSpaceDN w:val="0"/>
        <w:spacing w:after="0"/>
        <w:jc w:val="center"/>
        <w:rPr>
          <w:rFonts w:ascii="Arial" w:eastAsia="Calibri" w:hAnsi="Arial" w:cs="Arial"/>
          <w:b/>
          <w:bCs/>
        </w:rPr>
      </w:pPr>
      <w:r w:rsidRPr="00946F36">
        <w:rPr>
          <w:rFonts w:ascii="Arial" w:eastAsia="Calibri" w:hAnsi="Arial" w:cs="Arial"/>
          <w:b/>
          <w:bCs/>
        </w:rPr>
        <w:t>§ 4</w:t>
      </w:r>
    </w:p>
    <w:p w14:paraId="6CF0B5CA" w14:textId="77777777" w:rsidR="00C04E22" w:rsidRPr="00946F36" w:rsidRDefault="00C04E22" w:rsidP="00B8099E">
      <w:pPr>
        <w:autoSpaceDE w:val="0"/>
        <w:autoSpaceDN w:val="0"/>
        <w:spacing w:after="0"/>
        <w:jc w:val="center"/>
        <w:rPr>
          <w:rFonts w:ascii="Arial" w:eastAsia="Calibri" w:hAnsi="Arial" w:cs="Arial"/>
          <w:b/>
          <w:bCs/>
        </w:rPr>
      </w:pPr>
      <w:r w:rsidRPr="00946F36">
        <w:rPr>
          <w:rFonts w:ascii="Arial" w:eastAsia="Calibri" w:hAnsi="Arial" w:cs="Arial"/>
          <w:b/>
          <w:bCs/>
        </w:rPr>
        <w:t>Obowiązki stron</w:t>
      </w:r>
    </w:p>
    <w:p w14:paraId="6C64EA50" w14:textId="77777777" w:rsidR="00EB2860" w:rsidRPr="00946F36" w:rsidRDefault="00EB2860" w:rsidP="00B8099E">
      <w:pPr>
        <w:widowControl/>
        <w:numPr>
          <w:ilvl w:val="0"/>
          <w:numId w:val="73"/>
        </w:numPr>
        <w:suppressAutoHyphens w:val="0"/>
        <w:adjustRightInd/>
        <w:spacing w:after="0"/>
        <w:contextualSpacing/>
        <w:textAlignment w:val="auto"/>
        <w:rPr>
          <w:rFonts w:ascii="Arial" w:eastAsia="Aptos" w:hAnsi="Arial" w:cs="Arial"/>
          <w:kern w:val="2"/>
          <w:lang w:eastAsia="en-US"/>
          <w14:ligatures w14:val="standardContextual"/>
        </w:rPr>
      </w:pPr>
      <w:bookmarkStart w:id="10" w:name="_Hlk98950268"/>
      <w:r w:rsidRPr="00946F36">
        <w:rPr>
          <w:rFonts w:ascii="Arial" w:eastAsia="Aptos" w:hAnsi="Arial" w:cs="Arial"/>
          <w:kern w:val="2"/>
          <w:lang w:eastAsia="en-US"/>
          <w14:ligatures w14:val="standardContextual"/>
        </w:rPr>
        <w:t>Zamawiający jest zobowiązany do współdziałania z Wykonawcą w granicach określonych prawem oraz Umową.</w:t>
      </w:r>
    </w:p>
    <w:p w14:paraId="767DEFD4" w14:textId="4692297A" w:rsidR="00EB2860" w:rsidRPr="00946F36" w:rsidRDefault="00EB2860" w:rsidP="00B8099E">
      <w:pPr>
        <w:widowControl/>
        <w:numPr>
          <w:ilvl w:val="0"/>
          <w:numId w:val="73"/>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 xml:space="preserve">Wykonawca zobowiązany jest wykonać Przedmiot Umowy z zachowaniem należytej staranności, przy wykorzystaniu całej posiadanej wiedzy i doświadczenia oraz zgodnie </w:t>
      </w:r>
      <w:r w:rsidR="001D3D05">
        <w:rPr>
          <w:rFonts w:ascii="Arial" w:eastAsia="Aptos" w:hAnsi="Arial" w:cs="Arial"/>
          <w:kern w:val="2"/>
          <w:lang w:eastAsia="en-US"/>
          <w14:ligatures w14:val="standardContextual"/>
        </w:rPr>
        <w:br/>
      </w:r>
      <w:r w:rsidRPr="00946F36">
        <w:rPr>
          <w:rFonts w:ascii="Arial" w:eastAsia="Aptos" w:hAnsi="Arial" w:cs="Arial"/>
          <w:kern w:val="2"/>
          <w:lang w:eastAsia="en-US"/>
          <w14:ligatures w14:val="standardContextual"/>
        </w:rPr>
        <w:t>z obowiązującymi przepisami prawa w tym zakresie.</w:t>
      </w:r>
    </w:p>
    <w:p w14:paraId="58668017" w14:textId="704E0FB3" w:rsidR="00EB2860" w:rsidRPr="00946F36" w:rsidRDefault="00EB2860" w:rsidP="00B8099E">
      <w:pPr>
        <w:widowControl/>
        <w:numPr>
          <w:ilvl w:val="0"/>
          <w:numId w:val="73"/>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 xml:space="preserve">Prace instalacyjne i konfiguracyjne towarzyszące dostawom muszą być przeprowadzone przez osoby posiadające kompetencje i doświadczenie w zakresie instalacji, konfiguracji </w:t>
      </w:r>
      <w:r w:rsidR="001D3D05">
        <w:rPr>
          <w:rFonts w:ascii="Arial" w:eastAsia="Aptos" w:hAnsi="Arial" w:cs="Arial"/>
          <w:kern w:val="2"/>
          <w:lang w:eastAsia="en-US"/>
          <w14:ligatures w14:val="standardContextual"/>
        </w:rPr>
        <w:br/>
      </w:r>
      <w:r w:rsidRPr="00946F36">
        <w:rPr>
          <w:rFonts w:ascii="Arial" w:eastAsia="Aptos" w:hAnsi="Arial" w:cs="Arial"/>
          <w:kern w:val="2"/>
          <w:lang w:eastAsia="en-US"/>
          <w14:ligatures w14:val="standardContextual"/>
        </w:rPr>
        <w:t>i zarządzania danym urządzeniem lub oprogramowaniem (w zakresie odpowiadającym specyfice danego przedmiotu dostawy). Zamawiający wskazuje, że prawidłowa konfiguracja urządzeń i oprogramowania jest warunkiem odbioru przedmiotu umowy.</w:t>
      </w:r>
    </w:p>
    <w:p w14:paraId="65B231AC" w14:textId="0BC9557D" w:rsidR="00EB2860" w:rsidRPr="00946F36" w:rsidRDefault="00EB2860" w:rsidP="00B8099E">
      <w:pPr>
        <w:widowControl/>
        <w:numPr>
          <w:ilvl w:val="0"/>
          <w:numId w:val="73"/>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 uruchomienie zakupionego sprzętu, np. kabli połączeniowych, zasilających, elementów montażowych, baterii itp.</w:t>
      </w:r>
    </w:p>
    <w:p w14:paraId="7DA955AD" w14:textId="77777777" w:rsidR="00AA2F59" w:rsidRDefault="00AA2F59" w:rsidP="00B8099E">
      <w:pPr>
        <w:autoSpaceDE w:val="0"/>
        <w:autoSpaceDN w:val="0"/>
        <w:spacing w:after="0"/>
        <w:jc w:val="center"/>
        <w:rPr>
          <w:rFonts w:ascii="Arial" w:hAnsi="Arial" w:cs="Arial"/>
          <w:b/>
          <w:bCs/>
          <w:color w:val="000000" w:themeColor="text1"/>
        </w:rPr>
      </w:pPr>
    </w:p>
    <w:p w14:paraId="07F8FFAF" w14:textId="7004A7E1" w:rsidR="003728F0" w:rsidRPr="00946F36" w:rsidRDefault="003728F0" w:rsidP="00B8099E">
      <w:pPr>
        <w:autoSpaceDE w:val="0"/>
        <w:autoSpaceDN w:val="0"/>
        <w:spacing w:after="0"/>
        <w:jc w:val="center"/>
        <w:rPr>
          <w:rFonts w:ascii="Arial" w:hAnsi="Arial" w:cs="Arial"/>
          <w:b/>
          <w:bCs/>
          <w:color w:val="000000" w:themeColor="text1"/>
        </w:rPr>
      </w:pPr>
      <w:r w:rsidRPr="00946F36">
        <w:rPr>
          <w:rFonts w:ascii="Arial" w:hAnsi="Arial" w:cs="Arial"/>
          <w:b/>
          <w:bCs/>
          <w:color w:val="000000" w:themeColor="text1"/>
        </w:rPr>
        <w:t>§ 5</w:t>
      </w:r>
    </w:p>
    <w:p w14:paraId="767583C2" w14:textId="77777777" w:rsidR="003728F0" w:rsidRPr="00946F36" w:rsidRDefault="003728F0" w:rsidP="00B8099E">
      <w:pPr>
        <w:autoSpaceDE w:val="0"/>
        <w:autoSpaceDN w:val="0"/>
        <w:spacing w:after="0"/>
        <w:jc w:val="center"/>
        <w:rPr>
          <w:rFonts w:ascii="Arial" w:hAnsi="Arial" w:cs="Arial"/>
          <w:b/>
          <w:bCs/>
          <w:color w:val="000000" w:themeColor="text1"/>
          <w:spacing w:val="-8"/>
        </w:rPr>
      </w:pPr>
      <w:r w:rsidRPr="00946F36">
        <w:rPr>
          <w:rFonts w:ascii="Arial" w:hAnsi="Arial" w:cs="Arial"/>
          <w:b/>
          <w:bCs/>
          <w:color w:val="000000" w:themeColor="text1"/>
          <w:spacing w:val="-8"/>
        </w:rPr>
        <w:t>Rozliczenie przedmiotu umowy</w:t>
      </w:r>
    </w:p>
    <w:p w14:paraId="7B97AE0E" w14:textId="57FCD56B" w:rsidR="003728F0" w:rsidRPr="00946F36" w:rsidRDefault="003728F0" w:rsidP="00B8099E">
      <w:pPr>
        <w:pStyle w:val="Akapitzlist"/>
        <w:numPr>
          <w:ilvl w:val="2"/>
          <w:numId w:val="12"/>
        </w:numPr>
        <w:overflowPunct w:val="0"/>
        <w:autoSpaceDE w:val="0"/>
        <w:autoSpaceDN w:val="0"/>
        <w:spacing w:after="0"/>
        <w:ind w:left="426" w:hanging="426"/>
        <w:jc w:val="both"/>
        <w:rPr>
          <w:rFonts w:ascii="Arial" w:hAnsi="Arial" w:cs="Arial"/>
          <w:color w:val="000000" w:themeColor="text1"/>
        </w:rPr>
      </w:pPr>
      <w:r w:rsidRPr="00946F36">
        <w:rPr>
          <w:rFonts w:ascii="Arial" w:hAnsi="Arial" w:cs="Arial"/>
          <w:color w:val="000000" w:themeColor="text1"/>
        </w:rPr>
        <w:t>Zasady wystawiania faktur:</w:t>
      </w:r>
    </w:p>
    <w:p w14:paraId="04FD4387" w14:textId="77777777" w:rsidR="003728F0"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lastRenderedPageBreak/>
        <w:t xml:space="preserve">Zamawiający upoważnia Wykonawcę do wystawiania faktury na: </w:t>
      </w:r>
    </w:p>
    <w:p w14:paraId="78C40570" w14:textId="0F0E6095" w:rsidR="001C276A" w:rsidRPr="00946F36" w:rsidRDefault="001C276A" w:rsidP="00B8099E">
      <w:pPr>
        <w:widowControl/>
        <w:suppressAutoHyphens w:val="0"/>
        <w:overflowPunct w:val="0"/>
        <w:autoSpaceDE w:val="0"/>
        <w:autoSpaceDN w:val="0"/>
        <w:spacing w:after="0"/>
        <w:ind w:left="720"/>
        <w:rPr>
          <w:rFonts w:ascii="Arial" w:eastAsiaTheme="minorHAnsi" w:hAnsi="Arial" w:cs="Arial"/>
          <w:b/>
          <w:bCs/>
          <w:color w:val="000000"/>
          <w:lang w:eastAsia="en-US"/>
        </w:rPr>
      </w:pPr>
      <w:r w:rsidRPr="00946F36">
        <w:rPr>
          <w:rFonts w:ascii="Arial" w:eastAsiaTheme="minorHAnsi" w:hAnsi="Arial" w:cs="Arial"/>
          <w:b/>
          <w:bCs/>
          <w:color w:val="000000"/>
          <w:lang w:eastAsia="en-US"/>
        </w:rPr>
        <w:t xml:space="preserve">Gminę </w:t>
      </w:r>
      <w:r w:rsidR="00313617" w:rsidRPr="00946F36">
        <w:rPr>
          <w:rFonts w:ascii="Arial" w:eastAsiaTheme="minorHAnsi" w:hAnsi="Arial" w:cs="Arial"/>
          <w:b/>
          <w:bCs/>
          <w:color w:val="000000"/>
          <w:lang w:eastAsia="en-US"/>
        </w:rPr>
        <w:t>Zamość</w:t>
      </w:r>
      <w:r w:rsidRPr="00946F36">
        <w:rPr>
          <w:rFonts w:ascii="Arial" w:eastAsiaTheme="minorHAnsi" w:hAnsi="Arial" w:cs="Arial"/>
          <w:b/>
          <w:bCs/>
          <w:color w:val="000000"/>
          <w:lang w:eastAsia="en-US"/>
        </w:rPr>
        <w:t xml:space="preserve"> (NIP: 922</w:t>
      </w:r>
      <w:r w:rsidR="00313617" w:rsidRPr="00946F36">
        <w:rPr>
          <w:rFonts w:ascii="Arial" w:eastAsiaTheme="minorHAnsi" w:hAnsi="Arial" w:cs="Arial"/>
          <w:b/>
          <w:bCs/>
          <w:color w:val="000000"/>
          <w:lang w:eastAsia="en-US"/>
        </w:rPr>
        <w:t> 271 76 48</w:t>
      </w:r>
      <w:r w:rsidRPr="00946F36">
        <w:rPr>
          <w:rFonts w:ascii="Arial" w:eastAsiaTheme="minorHAnsi" w:hAnsi="Arial" w:cs="Arial"/>
          <w:b/>
          <w:bCs/>
          <w:color w:val="000000"/>
          <w:lang w:eastAsia="en-US"/>
        </w:rPr>
        <w:t xml:space="preserve">) </w:t>
      </w:r>
    </w:p>
    <w:p w14:paraId="4F7BB2F5" w14:textId="0459D59D" w:rsidR="001C276A" w:rsidRPr="00946F36" w:rsidRDefault="001C276A" w:rsidP="00B8099E">
      <w:pPr>
        <w:widowControl/>
        <w:suppressAutoHyphens w:val="0"/>
        <w:overflowPunct w:val="0"/>
        <w:autoSpaceDE w:val="0"/>
        <w:autoSpaceDN w:val="0"/>
        <w:spacing w:after="0"/>
        <w:ind w:left="720"/>
        <w:rPr>
          <w:rFonts w:ascii="Arial" w:eastAsiaTheme="minorHAnsi" w:hAnsi="Arial" w:cs="Arial"/>
          <w:b/>
          <w:bCs/>
          <w:color w:val="000000"/>
          <w:lang w:eastAsia="en-US"/>
        </w:rPr>
      </w:pPr>
      <w:r w:rsidRPr="00946F36">
        <w:rPr>
          <w:rFonts w:ascii="Arial" w:eastAsiaTheme="minorHAnsi" w:hAnsi="Arial" w:cs="Arial"/>
          <w:b/>
          <w:bCs/>
          <w:color w:val="000000"/>
          <w:lang w:eastAsia="en-US"/>
        </w:rPr>
        <w:t xml:space="preserve">i wskazuje jako płatnika Gminę </w:t>
      </w:r>
      <w:r w:rsidR="00313617" w:rsidRPr="00946F36">
        <w:rPr>
          <w:rFonts w:ascii="Arial" w:eastAsiaTheme="minorHAnsi" w:hAnsi="Arial" w:cs="Arial"/>
          <w:b/>
          <w:bCs/>
          <w:color w:val="000000"/>
          <w:lang w:eastAsia="en-US"/>
        </w:rPr>
        <w:t>Zamość</w:t>
      </w:r>
      <w:r w:rsidRPr="00946F36">
        <w:rPr>
          <w:rFonts w:ascii="Arial" w:eastAsiaTheme="minorHAnsi" w:hAnsi="Arial" w:cs="Arial"/>
          <w:b/>
          <w:bCs/>
          <w:color w:val="000000"/>
          <w:lang w:eastAsia="en-US"/>
        </w:rPr>
        <w:t xml:space="preserve">,        </w:t>
      </w:r>
    </w:p>
    <w:p w14:paraId="404B4F41" w14:textId="01400CA9" w:rsidR="001C276A" w:rsidRPr="00946F36" w:rsidRDefault="001C276A" w:rsidP="00B8099E">
      <w:pPr>
        <w:widowControl/>
        <w:suppressAutoHyphens w:val="0"/>
        <w:overflowPunct w:val="0"/>
        <w:autoSpaceDE w:val="0"/>
        <w:autoSpaceDN w:val="0"/>
        <w:spacing w:after="0"/>
        <w:ind w:left="720"/>
        <w:rPr>
          <w:rFonts w:ascii="Arial" w:eastAsia="Calibri" w:hAnsi="Arial" w:cs="Arial"/>
          <w:b/>
          <w:bCs/>
          <w:color w:val="000000" w:themeColor="text1"/>
          <w:lang w:eastAsia="en-US"/>
        </w:rPr>
      </w:pPr>
      <w:r w:rsidRPr="00946F36">
        <w:rPr>
          <w:rFonts w:ascii="Arial" w:eastAsiaTheme="minorHAnsi" w:hAnsi="Arial" w:cs="Arial"/>
          <w:b/>
          <w:bCs/>
          <w:color w:val="000000"/>
          <w:lang w:eastAsia="en-US"/>
        </w:rPr>
        <w:t xml:space="preserve">ul. </w:t>
      </w:r>
      <w:r w:rsidR="00313617" w:rsidRPr="00946F36">
        <w:rPr>
          <w:rFonts w:ascii="Arial" w:eastAsiaTheme="minorHAnsi" w:hAnsi="Arial" w:cs="Arial"/>
          <w:b/>
          <w:bCs/>
          <w:color w:val="000000"/>
          <w:lang w:eastAsia="en-US"/>
        </w:rPr>
        <w:t>Peowiaków 92</w:t>
      </w:r>
      <w:r w:rsidRPr="00946F36">
        <w:rPr>
          <w:rFonts w:ascii="Arial" w:eastAsiaTheme="minorHAnsi" w:hAnsi="Arial" w:cs="Arial"/>
          <w:b/>
          <w:bCs/>
          <w:color w:val="000000"/>
          <w:lang w:eastAsia="en-US"/>
        </w:rPr>
        <w:t>, 22-4</w:t>
      </w:r>
      <w:r w:rsidR="00313617" w:rsidRPr="00946F36">
        <w:rPr>
          <w:rFonts w:ascii="Arial" w:eastAsiaTheme="minorHAnsi" w:hAnsi="Arial" w:cs="Arial"/>
          <w:b/>
          <w:bCs/>
          <w:color w:val="000000"/>
          <w:lang w:eastAsia="en-US"/>
        </w:rPr>
        <w:t>00</w:t>
      </w:r>
      <w:r w:rsidRPr="00946F36">
        <w:rPr>
          <w:rFonts w:ascii="Arial" w:eastAsiaTheme="minorHAnsi" w:hAnsi="Arial" w:cs="Arial"/>
          <w:b/>
          <w:bCs/>
          <w:color w:val="000000"/>
          <w:lang w:eastAsia="en-US"/>
        </w:rPr>
        <w:t xml:space="preserve"> Z</w:t>
      </w:r>
      <w:r w:rsidR="00313617" w:rsidRPr="00946F36">
        <w:rPr>
          <w:rFonts w:ascii="Arial" w:eastAsiaTheme="minorHAnsi" w:hAnsi="Arial" w:cs="Arial"/>
          <w:b/>
          <w:bCs/>
          <w:color w:val="000000"/>
          <w:lang w:eastAsia="en-US"/>
        </w:rPr>
        <w:t>amość</w:t>
      </w:r>
      <w:r w:rsidRPr="00946F36">
        <w:rPr>
          <w:rFonts w:ascii="Arial" w:eastAsiaTheme="minorHAnsi" w:hAnsi="Arial" w:cs="Arial"/>
          <w:b/>
          <w:bCs/>
          <w:color w:val="000000"/>
          <w:lang w:eastAsia="en-US"/>
        </w:rPr>
        <w:t>.</w:t>
      </w:r>
    </w:p>
    <w:p w14:paraId="123D7297" w14:textId="7DBD32D2" w:rsidR="003728F0"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t>Wykonawca ma prawo skorzystania z możliwości przekazania ustrukturyzowanej faktury elektronicznej na zasadach określonych w ustawie</w:t>
      </w:r>
      <w:r w:rsidR="00313617" w:rsidRPr="00946F36">
        <w:rPr>
          <w:rFonts w:ascii="Arial" w:hAnsi="Arial" w:cs="Arial"/>
          <w:color w:val="000000" w:themeColor="text1"/>
        </w:rPr>
        <w:t xml:space="preserve"> </w:t>
      </w:r>
      <w:r w:rsidRPr="00946F36">
        <w:rPr>
          <w:rFonts w:ascii="Arial" w:hAnsi="Arial" w:cs="Arial"/>
          <w:color w:val="000000" w:themeColor="text1"/>
        </w:rPr>
        <w:t xml:space="preserve">z dnia 9 listopada 2018 r. </w:t>
      </w:r>
      <w:r w:rsidR="001D3D05">
        <w:rPr>
          <w:rFonts w:ascii="Arial" w:hAnsi="Arial" w:cs="Arial"/>
          <w:color w:val="000000" w:themeColor="text1"/>
        </w:rPr>
        <w:br/>
      </w:r>
      <w:r w:rsidRPr="00946F36">
        <w:rPr>
          <w:rFonts w:ascii="Arial" w:hAnsi="Arial" w:cs="Arial"/>
          <w:color w:val="000000" w:themeColor="text1"/>
        </w:rPr>
        <w:t xml:space="preserve">o elektronicznym fakturowaniu w zamówieniach publicznych, koncesjach na roboty budowlane lub usługi oraz partnerstwie </w:t>
      </w:r>
      <w:proofErr w:type="spellStart"/>
      <w:r w:rsidRPr="00946F36">
        <w:rPr>
          <w:rFonts w:ascii="Arial" w:hAnsi="Arial" w:cs="Arial"/>
          <w:color w:val="000000" w:themeColor="text1"/>
        </w:rPr>
        <w:t>publiczno</w:t>
      </w:r>
      <w:proofErr w:type="spellEnd"/>
      <w:r w:rsidR="00BC1D6B" w:rsidRPr="00946F36">
        <w:rPr>
          <w:rFonts w:ascii="Arial" w:hAnsi="Arial" w:cs="Arial"/>
          <w:color w:val="000000" w:themeColor="text1"/>
        </w:rPr>
        <w:t xml:space="preserve"> </w:t>
      </w:r>
      <w:r w:rsidRPr="00946F36">
        <w:rPr>
          <w:rFonts w:ascii="Arial" w:hAnsi="Arial" w:cs="Arial"/>
          <w:color w:val="000000" w:themeColor="text1"/>
        </w:rPr>
        <w:t>-</w:t>
      </w:r>
      <w:r w:rsidR="00BC1D6B" w:rsidRPr="00946F36">
        <w:rPr>
          <w:rFonts w:ascii="Arial" w:hAnsi="Arial" w:cs="Arial"/>
          <w:color w:val="000000" w:themeColor="text1"/>
        </w:rPr>
        <w:t xml:space="preserve"> </w:t>
      </w:r>
      <w:r w:rsidRPr="00946F36">
        <w:rPr>
          <w:rFonts w:ascii="Arial" w:hAnsi="Arial" w:cs="Arial"/>
          <w:color w:val="000000" w:themeColor="text1"/>
        </w:rPr>
        <w:t>prywatnym (Dz. U. z 2020 r.</w:t>
      </w:r>
      <w:r w:rsidR="00BC1D6B" w:rsidRPr="00946F36">
        <w:rPr>
          <w:rFonts w:ascii="Arial" w:hAnsi="Arial" w:cs="Arial"/>
          <w:color w:val="000000" w:themeColor="text1"/>
        </w:rPr>
        <w:t>,</w:t>
      </w:r>
      <w:r w:rsidRPr="00946F36">
        <w:rPr>
          <w:rFonts w:ascii="Arial" w:hAnsi="Arial" w:cs="Arial"/>
          <w:color w:val="000000" w:themeColor="text1"/>
        </w:rPr>
        <w:t xml:space="preserve"> poz. 1666 z</w:t>
      </w:r>
      <w:r w:rsidR="00BC1D6B" w:rsidRPr="00946F36">
        <w:rPr>
          <w:rFonts w:ascii="Arial" w:hAnsi="Arial" w:cs="Arial"/>
          <w:color w:val="000000" w:themeColor="text1"/>
        </w:rPr>
        <w:t xml:space="preserve"> </w:t>
      </w:r>
      <w:proofErr w:type="spellStart"/>
      <w:r w:rsidR="00BC1D6B" w:rsidRPr="00946F36">
        <w:rPr>
          <w:rFonts w:ascii="Arial" w:hAnsi="Arial" w:cs="Arial"/>
          <w:color w:val="000000" w:themeColor="text1"/>
        </w:rPr>
        <w:t>późn</w:t>
      </w:r>
      <w:proofErr w:type="spellEnd"/>
      <w:r w:rsidR="00BC1D6B" w:rsidRPr="00946F36">
        <w:rPr>
          <w:rFonts w:ascii="Arial" w:hAnsi="Arial" w:cs="Arial"/>
          <w:color w:val="000000" w:themeColor="text1"/>
        </w:rPr>
        <w:t>.</w:t>
      </w:r>
      <w:r w:rsidRPr="00946F36">
        <w:rPr>
          <w:rFonts w:ascii="Arial" w:hAnsi="Arial" w:cs="Arial"/>
          <w:color w:val="000000" w:themeColor="text1"/>
        </w:rPr>
        <w:t xml:space="preserve"> zm.).</w:t>
      </w:r>
    </w:p>
    <w:p w14:paraId="5A61D34F" w14:textId="77777777" w:rsidR="003728F0"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t xml:space="preserve">Zapłata faktury nastąpi z uwzględnieniem przepisów art. </w:t>
      </w:r>
      <w:proofErr w:type="spellStart"/>
      <w:r w:rsidRPr="00946F36">
        <w:rPr>
          <w:rFonts w:ascii="Arial" w:hAnsi="Arial" w:cs="Arial"/>
          <w:color w:val="000000" w:themeColor="text1"/>
        </w:rPr>
        <w:t>108a</w:t>
      </w:r>
      <w:proofErr w:type="spellEnd"/>
      <w:r w:rsidRPr="00946F36">
        <w:rPr>
          <w:rFonts w:ascii="Arial" w:hAnsi="Arial" w:cs="Arial"/>
          <w:color w:val="000000" w:themeColor="text1"/>
        </w:rPr>
        <w:t xml:space="preserve"> ust. </w:t>
      </w:r>
      <w:proofErr w:type="spellStart"/>
      <w:r w:rsidRPr="00946F36">
        <w:rPr>
          <w:rFonts w:ascii="Arial" w:hAnsi="Arial" w:cs="Arial"/>
          <w:color w:val="000000" w:themeColor="text1"/>
        </w:rPr>
        <w:t>1a</w:t>
      </w:r>
      <w:proofErr w:type="spellEnd"/>
      <w:r w:rsidRPr="00946F36">
        <w:rPr>
          <w:rFonts w:ascii="Arial" w:hAnsi="Arial" w:cs="Arial"/>
          <w:color w:val="000000" w:themeColor="text1"/>
        </w:rPr>
        <w:t xml:space="preserve"> ustawy </w:t>
      </w:r>
      <w:r w:rsidRPr="00946F36">
        <w:rPr>
          <w:rFonts w:ascii="Arial" w:hAnsi="Arial" w:cs="Arial"/>
          <w:color w:val="000000" w:themeColor="text1"/>
        </w:rPr>
        <w:br/>
        <w:t>o podatku od towarów i usług.</w:t>
      </w:r>
    </w:p>
    <w:p w14:paraId="75F47056" w14:textId="77777777" w:rsidR="003728F0"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t>Wykonawca jest zobowiązany podać na fakturze adnotację „mechanizm podzielonej płatności”.</w:t>
      </w:r>
    </w:p>
    <w:p w14:paraId="3D869000" w14:textId="77777777" w:rsidR="003728F0"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w:t>
      </w:r>
      <w:proofErr w:type="spellStart"/>
      <w:r w:rsidRPr="00946F36">
        <w:rPr>
          <w:rFonts w:ascii="Arial" w:hAnsi="Arial" w:cs="Arial"/>
          <w:color w:val="000000" w:themeColor="text1"/>
        </w:rPr>
        <w:t>96b</w:t>
      </w:r>
      <w:proofErr w:type="spellEnd"/>
      <w:r w:rsidRPr="00946F36">
        <w:rPr>
          <w:rFonts w:ascii="Arial" w:hAnsi="Arial" w:cs="Arial"/>
          <w:color w:val="000000" w:themeColor="text1"/>
        </w:rPr>
        <w:t xml:space="preserve"> ust. 1 ustawy o VAT - Wykazie podmiotów zarejestrowanych jako podatnicy VAT, niezarejestrowanych oraz wykreślonych i przywróconych do rejestru VAT, najpóźniej na 5  dni roboczych przed wyznaczonym terminem płatności,</w:t>
      </w:r>
    </w:p>
    <w:p w14:paraId="473C4603" w14:textId="289E7FFE" w:rsidR="007A30A3"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bookmarkEnd w:id="9"/>
      <w:bookmarkEnd w:id="10"/>
    </w:p>
    <w:p w14:paraId="4BF50A57" w14:textId="77777777" w:rsidR="00AA2F59" w:rsidRDefault="003E4EBC" w:rsidP="00B8099E">
      <w:pPr>
        <w:autoSpaceDE w:val="0"/>
        <w:autoSpaceDN w:val="0"/>
        <w:spacing w:after="0"/>
        <w:jc w:val="center"/>
        <w:rPr>
          <w:rFonts w:ascii="Arial" w:eastAsia="Calibri" w:hAnsi="Arial" w:cs="Arial"/>
          <w:b/>
          <w:bCs/>
        </w:rPr>
      </w:pPr>
      <w:r w:rsidRPr="00946F36">
        <w:rPr>
          <w:rFonts w:ascii="Arial" w:eastAsia="Calibri" w:hAnsi="Arial" w:cs="Arial"/>
          <w:b/>
          <w:bCs/>
        </w:rPr>
        <w:t xml:space="preserve"> </w:t>
      </w:r>
    </w:p>
    <w:p w14:paraId="17AA3AB3" w14:textId="417BF865" w:rsidR="00041C28" w:rsidRPr="00946F36" w:rsidRDefault="00041C28" w:rsidP="00B8099E">
      <w:pPr>
        <w:autoSpaceDE w:val="0"/>
        <w:autoSpaceDN w:val="0"/>
        <w:spacing w:after="0"/>
        <w:jc w:val="center"/>
        <w:rPr>
          <w:rFonts w:ascii="Arial" w:eastAsia="Calibri" w:hAnsi="Arial" w:cs="Arial"/>
          <w:b/>
          <w:bCs/>
        </w:rPr>
      </w:pPr>
      <w:r w:rsidRPr="00946F36">
        <w:rPr>
          <w:rFonts w:ascii="Arial" w:eastAsia="Calibri" w:hAnsi="Arial" w:cs="Arial"/>
          <w:b/>
          <w:bCs/>
        </w:rPr>
        <w:t>§ 6</w:t>
      </w:r>
    </w:p>
    <w:p w14:paraId="789A9F8B" w14:textId="4DCEC07D" w:rsidR="00041C28" w:rsidRPr="00946F36" w:rsidRDefault="00A31384" w:rsidP="00B8099E">
      <w:pPr>
        <w:autoSpaceDE w:val="0"/>
        <w:autoSpaceDN w:val="0"/>
        <w:spacing w:after="0"/>
        <w:ind w:left="567" w:hanging="567"/>
        <w:jc w:val="center"/>
        <w:rPr>
          <w:rFonts w:ascii="Arial" w:eastAsia="Calibri" w:hAnsi="Arial" w:cs="Arial"/>
          <w:b/>
          <w:bCs/>
        </w:rPr>
      </w:pPr>
      <w:r w:rsidRPr="00946F36">
        <w:rPr>
          <w:rFonts w:ascii="Arial" w:eastAsia="Calibri" w:hAnsi="Arial" w:cs="Arial"/>
          <w:b/>
          <w:bCs/>
        </w:rPr>
        <w:t>Sposób realizacji przedmiotu umowy</w:t>
      </w:r>
    </w:p>
    <w:p w14:paraId="0CF2B988"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Strony deklarują współpracę w celu realizacji Umowy. W szczególności Strony zobowiązane są do wzajemnego powiadamiania o ważnych okolicznościach mających lub mogących mieć wpływ na wykonanie Umowy, w tym na ewentualne opóźnienia.</w:t>
      </w:r>
    </w:p>
    <w:p w14:paraId="56C43CD8"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Językiem Umowy i językiem stosowanym podczas jej realizacji jest język polski. Dotyczy to także całej komunikacji między Stronami.</w:t>
      </w:r>
    </w:p>
    <w:p w14:paraId="415F0B47"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Wykonawca jest uprawniony do powierzenia wykonania części przedmiotu Umowy podwykonawcom, przy czym Wykonawca ponosi odpowiedzialność za działanie podwykonawców jak za własne działania.</w:t>
      </w:r>
    </w:p>
    <w:p w14:paraId="76407057"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Wykonawca zapewni takie opakowanie sprzętu jakie jest wymagane, żeby nie dopuścić do jego uszkodzenia lub pogorszenia jego jakości w trakcie transportu do miejsca dostawy.</w:t>
      </w:r>
    </w:p>
    <w:p w14:paraId="2122B9BC"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Sprzęt będzie oznaczony zgodnie z obowiązującymi przepisami, a w szczególności znakami bezpieczeństwa.</w:t>
      </w:r>
    </w:p>
    <w:p w14:paraId="4C3C2C26" w14:textId="7EE2CAEF"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 xml:space="preserve">Przedmiot umowy zostanie dostarczony przez Wykonawcę do siedziby </w:t>
      </w:r>
      <w:proofErr w:type="spellStart"/>
      <w:r w:rsidR="00820D99">
        <w:rPr>
          <w:rFonts w:ascii="Arial" w:eastAsia="Aptos" w:hAnsi="Arial" w:cs="Arial"/>
          <w:kern w:val="2"/>
          <w:lang w:eastAsia="en-US"/>
          <w14:ligatures w14:val="standardContextual"/>
        </w:rPr>
        <w:t>GOPS</w:t>
      </w:r>
      <w:proofErr w:type="spellEnd"/>
      <w:r w:rsidR="00820D99">
        <w:rPr>
          <w:rFonts w:ascii="Arial" w:eastAsia="Aptos" w:hAnsi="Arial" w:cs="Arial"/>
          <w:kern w:val="2"/>
          <w:lang w:eastAsia="en-US"/>
          <w14:ligatures w14:val="standardContextual"/>
        </w:rPr>
        <w:t xml:space="preserve"> Zamość</w:t>
      </w:r>
      <w:r w:rsidR="007A0D40">
        <w:rPr>
          <w:rFonts w:ascii="Arial" w:eastAsia="Aptos" w:hAnsi="Arial" w:cs="Arial"/>
          <w:kern w:val="2"/>
          <w:lang w:eastAsia="en-US"/>
          <w14:ligatures w14:val="standardContextual"/>
        </w:rPr>
        <w:t xml:space="preserve"> tj. ul.</w:t>
      </w:r>
      <w:r w:rsidR="00820D99">
        <w:rPr>
          <w:rFonts w:ascii="Arial" w:eastAsia="Aptos" w:hAnsi="Arial" w:cs="Arial"/>
          <w:kern w:val="2"/>
          <w:lang w:eastAsia="en-US"/>
          <w14:ligatures w14:val="standardContextual"/>
        </w:rPr>
        <w:t xml:space="preserve"> </w:t>
      </w:r>
      <w:proofErr w:type="spellStart"/>
      <w:r w:rsidR="00820D99">
        <w:rPr>
          <w:rFonts w:ascii="Arial" w:eastAsia="Aptos" w:hAnsi="Arial" w:cs="Arial"/>
          <w:kern w:val="2"/>
          <w:lang w:eastAsia="en-US"/>
          <w14:ligatures w14:val="standardContextual"/>
        </w:rPr>
        <w:t>Szczebrzeska</w:t>
      </w:r>
      <w:proofErr w:type="spellEnd"/>
      <w:r w:rsidR="00820D99">
        <w:rPr>
          <w:rFonts w:ascii="Arial" w:eastAsia="Aptos" w:hAnsi="Arial" w:cs="Arial"/>
          <w:kern w:val="2"/>
          <w:lang w:eastAsia="en-US"/>
          <w14:ligatures w14:val="standardContextual"/>
        </w:rPr>
        <w:t xml:space="preserve"> 120</w:t>
      </w:r>
      <w:r w:rsidR="007A0D40">
        <w:rPr>
          <w:rFonts w:ascii="Arial" w:eastAsia="Aptos" w:hAnsi="Arial" w:cs="Arial"/>
          <w:kern w:val="2"/>
          <w:lang w:eastAsia="en-US"/>
          <w14:ligatures w14:val="standardContextual"/>
        </w:rPr>
        <w:t>, 22-400 Zamość</w:t>
      </w:r>
      <w:r w:rsidRPr="00946F36">
        <w:rPr>
          <w:rFonts w:ascii="Arial" w:eastAsia="Aptos" w:hAnsi="Arial" w:cs="Arial"/>
          <w:kern w:val="2"/>
          <w:lang w:eastAsia="en-US"/>
          <w14:ligatures w14:val="standardContextual"/>
        </w:rPr>
        <w:t xml:space="preserve"> oraz zainstalowany</w:t>
      </w:r>
      <w:r w:rsidR="00820D99">
        <w:rPr>
          <w:rFonts w:ascii="Arial" w:eastAsia="Aptos" w:hAnsi="Arial" w:cs="Arial"/>
          <w:kern w:val="2"/>
          <w:lang w:eastAsia="en-US"/>
          <w14:ligatures w14:val="standardContextual"/>
        </w:rPr>
        <w:t xml:space="preserve"> </w:t>
      </w:r>
      <w:r w:rsidRPr="00946F36">
        <w:rPr>
          <w:rFonts w:ascii="Arial" w:eastAsia="Aptos" w:hAnsi="Arial" w:cs="Arial"/>
          <w:kern w:val="2"/>
          <w:lang w:eastAsia="en-US"/>
          <w14:ligatures w14:val="standardContextual"/>
        </w:rPr>
        <w:t xml:space="preserve">i uruchomiony </w:t>
      </w:r>
      <w:r w:rsidR="00820D99">
        <w:rPr>
          <w:rFonts w:ascii="Arial" w:eastAsia="Aptos" w:hAnsi="Arial" w:cs="Arial"/>
          <w:kern w:val="2"/>
          <w:lang w:eastAsia="en-US"/>
          <w14:ligatures w14:val="standardContextual"/>
        </w:rPr>
        <w:br/>
      </w:r>
      <w:r w:rsidRPr="00946F36">
        <w:rPr>
          <w:rFonts w:ascii="Arial" w:eastAsia="Aptos" w:hAnsi="Arial" w:cs="Arial"/>
          <w:kern w:val="2"/>
          <w:lang w:eastAsia="en-US"/>
          <w14:ligatures w14:val="standardContextual"/>
        </w:rPr>
        <w:t xml:space="preserve">z uwzględnieniem szczegółowych wymagań w tym zakresie zawartych </w:t>
      </w:r>
      <w:r w:rsidR="007A0D40">
        <w:rPr>
          <w:rFonts w:ascii="Arial" w:eastAsia="Aptos" w:hAnsi="Arial" w:cs="Arial"/>
          <w:kern w:val="2"/>
          <w:lang w:eastAsia="en-US"/>
          <w14:ligatures w14:val="standardContextual"/>
        </w:rPr>
        <w:br/>
      </w:r>
      <w:r w:rsidRPr="00946F36">
        <w:rPr>
          <w:rFonts w:ascii="Arial" w:eastAsia="Aptos" w:hAnsi="Arial" w:cs="Arial"/>
          <w:kern w:val="2"/>
          <w:lang w:eastAsia="en-US"/>
          <w14:ligatures w14:val="standardContextual"/>
        </w:rPr>
        <w:t xml:space="preserve">w Załączniku nr 1 do </w:t>
      </w:r>
      <w:proofErr w:type="spellStart"/>
      <w:r w:rsidRPr="00946F36">
        <w:rPr>
          <w:rFonts w:ascii="Arial" w:eastAsia="Aptos" w:hAnsi="Arial" w:cs="Arial"/>
          <w:kern w:val="2"/>
          <w:lang w:eastAsia="en-US"/>
          <w14:ligatures w14:val="standardContextual"/>
        </w:rPr>
        <w:t>SWZ</w:t>
      </w:r>
      <w:proofErr w:type="spellEnd"/>
      <w:r w:rsidRPr="00946F36">
        <w:rPr>
          <w:rFonts w:ascii="Arial" w:eastAsia="Aptos" w:hAnsi="Arial" w:cs="Arial"/>
          <w:kern w:val="2"/>
          <w:lang w:eastAsia="en-US"/>
          <w14:ligatures w14:val="standardContextual"/>
        </w:rPr>
        <w:t xml:space="preserve"> (Szczegółowy opis przedmiotu zamówienia), jeżeli takie wymagania sformułowano.</w:t>
      </w:r>
    </w:p>
    <w:p w14:paraId="3B769941"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Wykonawca wyda Zamawiającemu instrukcje obsługi sprzętu lub – jeśli są one udostępniane przez producenta w formie elektronicznej – przekaże adresy WWW, pod którymi można je pobrać.</w:t>
      </w:r>
    </w:p>
    <w:p w14:paraId="4FE21839" w14:textId="77777777" w:rsidR="00A31384" w:rsidRPr="001D3D05"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1D3D05">
        <w:rPr>
          <w:rFonts w:ascii="Arial" w:eastAsia="Aptos" w:hAnsi="Arial" w:cs="Arial"/>
          <w:kern w:val="2"/>
          <w:lang w:eastAsia="en-US"/>
          <w14:ligatures w14:val="standardContextual"/>
        </w:rPr>
        <w:t>Po instalacji Wykonawca jest zobowiązany do odbioru wszystkich opakowań pochodzących od dostarczonego sprzętu.</w:t>
      </w:r>
    </w:p>
    <w:p w14:paraId="2FC812BB" w14:textId="601CA854" w:rsidR="00A31384" w:rsidRPr="00787787"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1D3D05">
        <w:rPr>
          <w:rFonts w:ascii="Arial" w:eastAsia="Aptos" w:hAnsi="Arial" w:cs="Arial"/>
          <w:kern w:val="2"/>
          <w:lang w:eastAsia="en-US"/>
          <w14:ligatures w14:val="standardContextual"/>
        </w:rPr>
        <w:lastRenderedPageBreak/>
        <w:t xml:space="preserve">Wykonawca jest zobowiązany do sporządzenia i przekazania najpóźniej w dniu odbioru dokumentacji </w:t>
      </w:r>
      <w:r w:rsidRPr="00946F36">
        <w:rPr>
          <w:rFonts w:ascii="Arial" w:eastAsia="Aptos" w:hAnsi="Arial" w:cs="Arial"/>
          <w:kern w:val="2"/>
          <w:lang w:eastAsia="en-US"/>
          <w14:ligatures w14:val="standardContextual"/>
        </w:rPr>
        <w:t xml:space="preserve">powykonawczej, zawierającej w szczególności wszystkie dane dostępu do </w:t>
      </w:r>
      <w:r w:rsidRPr="00787787">
        <w:rPr>
          <w:rFonts w:ascii="Arial" w:eastAsia="Aptos" w:hAnsi="Arial" w:cs="Arial"/>
          <w:kern w:val="2"/>
          <w:lang w:eastAsia="en-US"/>
          <w14:ligatures w14:val="standardContextual"/>
        </w:rPr>
        <w:t>urządzeń i systemów (loginy, hasła, kody PIN itp.), jeśli takie zostały wprowadzone przez Wykonawcę</w:t>
      </w:r>
      <w:r w:rsidR="0084632F" w:rsidRPr="00787787">
        <w:rPr>
          <w:rFonts w:ascii="Arial" w:eastAsia="Aptos" w:hAnsi="Arial" w:cs="Arial"/>
          <w:kern w:val="2"/>
          <w:lang w:eastAsia="en-US"/>
          <w14:ligatures w14:val="standardContextual"/>
        </w:rPr>
        <w:t>, instrukcje, zalecenia itp</w:t>
      </w:r>
      <w:r w:rsidRPr="00787787">
        <w:rPr>
          <w:rFonts w:ascii="Arial" w:eastAsia="Aptos" w:hAnsi="Arial" w:cs="Arial"/>
          <w:kern w:val="2"/>
          <w:lang w:eastAsia="en-US"/>
          <w14:ligatures w14:val="standardContextual"/>
        </w:rPr>
        <w:t>.</w:t>
      </w:r>
    </w:p>
    <w:p w14:paraId="29836979" w14:textId="310A0686" w:rsidR="00A31384" w:rsidRPr="00787787"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787787">
        <w:rPr>
          <w:rFonts w:ascii="Arial" w:eastAsia="Aptos" w:hAnsi="Arial" w:cs="Arial"/>
          <w:kern w:val="2"/>
          <w:lang w:eastAsia="en-US"/>
          <w14:ligatures w14:val="standardContextual"/>
        </w:rPr>
        <w:t xml:space="preserve">Wykonawca </w:t>
      </w:r>
      <w:r w:rsidR="00355AD5" w:rsidRPr="00787787">
        <w:rPr>
          <w:rFonts w:ascii="Arial" w:eastAsia="Aptos" w:hAnsi="Arial" w:cs="Arial"/>
          <w:kern w:val="2"/>
          <w:lang w:eastAsia="en-US"/>
          <w14:ligatures w14:val="standardContextual"/>
        </w:rPr>
        <w:t xml:space="preserve">pisemnie </w:t>
      </w:r>
      <w:r w:rsidRPr="00787787">
        <w:rPr>
          <w:rFonts w:ascii="Arial" w:eastAsia="Aptos" w:hAnsi="Arial" w:cs="Arial"/>
          <w:kern w:val="2"/>
          <w:lang w:eastAsia="en-US"/>
          <w14:ligatures w14:val="standardContextual"/>
        </w:rPr>
        <w:t xml:space="preserve">zgłosi gotowość </w:t>
      </w:r>
      <w:r w:rsidR="00355AD5" w:rsidRPr="00787787">
        <w:rPr>
          <w:rFonts w:ascii="Arial" w:eastAsia="Aptos" w:hAnsi="Arial" w:cs="Arial"/>
          <w:kern w:val="2"/>
          <w:lang w:eastAsia="en-US"/>
          <w14:ligatures w14:val="standardContextual"/>
        </w:rPr>
        <w:t xml:space="preserve">Przedmiotu </w:t>
      </w:r>
      <w:r w:rsidR="0084632F" w:rsidRPr="00787787">
        <w:rPr>
          <w:rFonts w:ascii="Arial" w:eastAsia="Aptos" w:hAnsi="Arial" w:cs="Arial"/>
          <w:kern w:val="2"/>
          <w:lang w:eastAsia="en-US"/>
          <w14:ligatures w14:val="standardContextual"/>
        </w:rPr>
        <w:t>U</w:t>
      </w:r>
      <w:r w:rsidR="00355AD5" w:rsidRPr="00787787">
        <w:rPr>
          <w:rFonts w:ascii="Arial" w:eastAsia="Aptos" w:hAnsi="Arial" w:cs="Arial"/>
          <w:kern w:val="2"/>
          <w:lang w:eastAsia="en-US"/>
          <w14:ligatures w14:val="standardContextual"/>
        </w:rPr>
        <w:t xml:space="preserve">mowy </w:t>
      </w:r>
      <w:r w:rsidRPr="00787787">
        <w:rPr>
          <w:rFonts w:ascii="Arial" w:eastAsia="Aptos" w:hAnsi="Arial" w:cs="Arial"/>
          <w:kern w:val="2"/>
          <w:lang w:eastAsia="en-US"/>
          <w14:ligatures w14:val="standardContextual"/>
        </w:rPr>
        <w:t xml:space="preserve">do odbioru </w:t>
      </w:r>
      <w:r w:rsidR="00355AD5" w:rsidRPr="00787787">
        <w:rPr>
          <w:rFonts w:ascii="Arial" w:eastAsia="Aptos" w:hAnsi="Arial" w:cs="Arial"/>
          <w:kern w:val="2"/>
          <w:lang w:eastAsia="en-US"/>
          <w14:ligatures w14:val="standardContextual"/>
        </w:rPr>
        <w:t xml:space="preserve">końcowego. </w:t>
      </w:r>
    </w:p>
    <w:p w14:paraId="38831BC9" w14:textId="2699BC5E" w:rsidR="00355AD5" w:rsidRPr="00787787" w:rsidRDefault="00355AD5"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787787">
        <w:rPr>
          <w:rFonts w:ascii="Arial" w:eastAsia="Aptos" w:hAnsi="Arial" w:cs="Arial"/>
          <w:kern w:val="2"/>
          <w:lang w:eastAsia="en-US"/>
          <w14:ligatures w14:val="standardContextual"/>
        </w:rPr>
        <w:t>Zamawiający wyznaczy termin odbioru końcowego nie wcześniej niż 4 dni robocze i nie później niż 7 dni roboczych od daty zgłoszenia gotowości do obioru przez Wykonawcę.</w:t>
      </w:r>
    </w:p>
    <w:p w14:paraId="3172231F" w14:textId="3B08A0FF" w:rsidR="00A31384" w:rsidRPr="00787787" w:rsidRDefault="00355AD5"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787787">
        <w:rPr>
          <w:rFonts w:ascii="Arial" w:eastAsia="Aptos" w:hAnsi="Arial" w:cs="Arial"/>
          <w:kern w:val="2"/>
          <w:lang w:eastAsia="en-US"/>
          <w14:ligatures w14:val="standardContextual"/>
        </w:rPr>
        <w:t>Końcowy o</w:t>
      </w:r>
      <w:r w:rsidR="00A31384" w:rsidRPr="00787787">
        <w:rPr>
          <w:rFonts w:ascii="Arial" w:eastAsia="Aptos" w:hAnsi="Arial" w:cs="Arial"/>
          <w:kern w:val="2"/>
          <w:lang w:eastAsia="en-US"/>
          <w14:ligatures w14:val="standardContextual"/>
        </w:rPr>
        <w:t xml:space="preserve">dbiór Przedmiotu Umowy odbędzie się w siedzibie </w:t>
      </w:r>
      <w:proofErr w:type="spellStart"/>
      <w:r w:rsidR="00EF1752">
        <w:rPr>
          <w:rFonts w:ascii="Arial" w:eastAsia="Aptos" w:hAnsi="Arial" w:cs="Arial"/>
          <w:kern w:val="2"/>
          <w:lang w:eastAsia="en-US"/>
          <w14:ligatures w14:val="standardContextual"/>
        </w:rPr>
        <w:t>GOPS</w:t>
      </w:r>
      <w:proofErr w:type="spellEnd"/>
      <w:r w:rsidR="00EF1752">
        <w:rPr>
          <w:rFonts w:ascii="Arial" w:eastAsia="Aptos" w:hAnsi="Arial" w:cs="Arial"/>
          <w:kern w:val="2"/>
          <w:lang w:eastAsia="en-US"/>
          <w14:ligatures w14:val="standardContextual"/>
        </w:rPr>
        <w:t xml:space="preserve"> Zamość</w:t>
      </w:r>
      <w:r w:rsidR="00A31384" w:rsidRPr="00787787">
        <w:rPr>
          <w:rFonts w:ascii="Arial" w:eastAsia="Aptos" w:hAnsi="Arial" w:cs="Arial"/>
          <w:kern w:val="2"/>
          <w:lang w:eastAsia="en-US"/>
          <w14:ligatures w14:val="standardContextual"/>
        </w:rPr>
        <w:t xml:space="preserve"> w obecności przedstawicieli obydwu Stron i polegać będzie na sprawdzeniu jego zgodności </w:t>
      </w:r>
      <w:r w:rsidR="00C66D8D" w:rsidRPr="00787787">
        <w:rPr>
          <w:rFonts w:ascii="Arial" w:eastAsia="Aptos" w:hAnsi="Arial" w:cs="Arial"/>
          <w:kern w:val="2"/>
          <w:lang w:eastAsia="en-US"/>
          <w14:ligatures w14:val="standardContextual"/>
        </w:rPr>
        <w:br/>
      </w:r>
      <w:r w:rsidR="00A31384" w:rsidRPr="00787787">
        <w:rPr>
          <w:rFonts w:ascii="Arial" w:eastAsia="Aptos" w:hAnsi="Arial" w:cs="Arial"/>
          <w:kern w:val="2"/>
          <w:lang w:eastAsia="en-US"/>
          <w14:ligatures w14:val="standardContextual"/>
        </w:rPr>
        <w:t xml:space="preserve">z wymaganiami </w:t>
      </w:r>
      <w:proofErr w:type="spellStart"/>
      <w:r w:rsidR="00A31384" w:rsidRPr="00787787">
        <w:rPr>
          <w:rFonts w:ascii="Arial" w:eastAsia="Aptos" w:hAnsi="Arial" w:cs="Arial"/>
          <w:kern w:val="2"/>
          <w:lang w:eastAsia="en-US"/>
          <w14:ligatures w14:val="standardContextual"/>
        </w:rPr>
        <w:t>SWZ</w:t>
      </w:r>
      <w:proofErr w:type="spellEnd"/>
      <w:r w:rsidR="00A31384" w:rsidRPr="00787787">
        <w:rPr>
          <w:rFonts w:ascii="Arial" w:eastAsia="Aptos" w:hAnsi="Arial" w:cs="Arial"/>
          <w:kern w:val="2"/>
          <w:lang w:eastAsia="en-US"/>
          <w14:ligatures w14:val="standardContextual"/>
        </w:rPr>
        <w:t>, kompletności i stanu.</w:t>
      </w:r>
    </w:p>
    <w:p w14:paraId="02BA1FC7" w14:textId="02B34F41" w:rsidR="00A31384" w:rsidRPr="00787787" w:rsidRDefault="0093324C"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787787">
        <w:rPr>
          <w:rFonts w:ascii="Arial" w:eastAsia="Aptos" w:hAnsi="Arial" w:cs="Arial"/>
          <w:kern w:val="2"/>
          <w:lang w:eastAsia="en-US"/>
          <w14:ligatures w14:val="standardContextual"/>
        </w:rPr>
        <w:t>Końcowy o</w:t>
      </w:r>
      <w:r w:rsidR="00A31384" w:rsidRPr="00787787">
        <w:rPr>
          <w:rFonts w:ascii="Arial" w:eastAsia="Aptos" w:hAnsi="Arial" w:cs="Arial"/>
          <w:kern w:val="2"/>
          <w:lang w:eastAsia="en-US"/>
          <w14:ligatures w14:val="standardContextual"/>
        </w:rPr>
        <w:t>dbiór Przedmiotu Umowy zostanie potwierdzony protokołem odbioru</w:t>
      </w:r>
      <w:r w:rsidRPr="00787787">
        <w:rPr>
          <w:rFonts w:ascii="Arial" w:eastAsia="Aptos" w:hAnsi="Arial" w:cs="Arial"/>
          <w:kern w:val="2"/>
          <w:lang w:eastAsia="en-US"/>
          <w14:ligatures w14:val="standardContextual"/>
        </w:rPr>
        <w:t xml:space="preserve"> końcowego</w:t>
      </w:r>
      <w:r w:rsidR="00A31384" w:rsidRPr="00787787">
        <w:rPr>
          <w:rFonts w:ascii="Arial" w:eastAsia="Aptos" w:hAnsi="Arial" w:cs="Arial"/>
          <w:kern w:val="2"/>
          <w:lang w:eastAsia="en-US"/>
          <w14:ligatures w14:val="standardContextual"/>
        </w:rPr>
        <w:t xml:space="preserve">, podpisanym przez przedstawicieli Zamawiającego i Wykonawcy. </w:t>
      </w:r>
    </w:p>
    <w:p w14:paraId="3961BBA8" w14:textId="1CD419E0" w:rsidR="00A31384" w:rsidRPr="00787787"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787787">
        <w:rPr>
          <w:rFonts w:ascii="Arial" w:eastAsia="Aptos" w:hAnsi="Arial" w:cs="Arial"/>
          <w:kern w:val="2"/>
          <w:lang w:eastAsia="en-US"/>
          <w14:ligatures w14:val="standardContextual"/>
        </w:rPr>
        <w:t>Protokół odbioru</w:t>
      </w:r>
      <w:r w:rsidR="0093324C" w:rsidRPr="00787787">
        <w:rPr>
          <w:rFonts w:ascii="Arial" w:eastAsia="Aptos" w:hAnsi="Arial" w:cs="Arial"/>
          <w:kern w:val="2"/>
          <w:lang w:eastAsia="en-US"/>
          <w14:ligatures w14:val="standardContextual"/>
        </w:rPr>
        <w:t xml:space="preserve"> końcowego</w:t>
      </w:r>
      <w:r w:rsidRPr="00787787">
        <w:rPr>
          <w:rFonts w:ascii="Arial" w:eastAsia="Aptos" w:hAnsi="Arial" w:cs="Arial"/>
          <w:kern w:val="2"/>
          <w:lang w:eastAsia="en-US"/>
          <w14:ligatures w14:val="standardContextual"/>
        </w:rPr>
        <w:t xml:space="preserve"> sporządzony zostanie w formie pisemnej, pod rygorem nieważności, w </w:t>
      </w:r>
      <w:r w:rsidR="00355AD5" w:rsidRPr="00787787">
        <w:rPr>
          <w:rFonts w:ascii="Arial" w:eastAsia="Aptos" w:hAnsi="Arial" w:cs="Arial"/>
          <w:kern w:val="2"/>
          <w:lang w:eastAsia="en-US"/>
          <w14:ligatures w14:val="standardContextual"/>
        </w:rPr>
        <w:t>trzech</w:t>
      </w:r>
      <w:r w:rsidRPr="00787787">
        <w:rPr>
          <w:rFonts w:ascii="Arial" w:eastAsia="Aptos" w:hAnsi="Arial" w:cs="Arial"/>
          <w:kern w:val="2"/>
          <w:lang w:eastAsia="en-US"/>
          <w14:ligatures w14:val="standardContextual"/>
        </w:rPr>
        <w:t xml:space="preserve"> egzemplarzach, jed</w:t>
      </w:r>
      <w:r w:rsidR="00355AD5" w:rsidRPr="00787787">
        <w:rPr>
          <w:rFonts w:ascii="Arial" w:eastAsia="Aptos" w:hAnsi="Arial" w:cs="Arial"/>
          <w:kern w:val="2"/>
          <w:lang w:eastAsia="en-US"/>
          <w14:ligatures w14:val="standardContextual"/>
        </w:rPr>
        <w:t>en</w:t>
      </w:r>
      <w:r w:rsidRPr="00787787">
        <w:rPr>
          <w:rFonts w:ascii="Arial" w:eastAsia="Aptos" w:hAnsi="Arial" w:cs="Arial"/>
          <w:kern w:val="2"/>
          <w:lang w:eastAsia="en-US"/>
          <w14:ligatures w14:val="standardContextual"/>
        </w:rPr>
        <w:t xml:space="preserve"> dla </w:t>
      </w:r>
      <w:r w:rsidR="00355AD5" w:rsidRPr="00787787">
        <w:rPr>
          <w:rFonts w:ascii="Arial" w:eastAsia="Aptos" w:hAnsi="Arial" w:cs="Arial"/>
          <w:kern w:val="2"/>
          <w:lang w:eastAsia="en-US"/>
          <w14:ligatures w14:val="standardContextual"/>
        </w:rPr>
        <w:t>Wykonawcy, dwa dla Zamawiającego</w:t>
      </w:r>
      <w:r w:rsidRPr="00787787">
        <w:rPr>
          <w:rFonts w:ascii="Arial" w:eastAsia="Aptos" w:hAnsi="Arial" w:cs="Arial"/>
          <w:kern w:val="2"/>
          <w:lang w:eastAsia="en-US"/>
          <w14:ligatures w14:val="standardContextual"/>
        </w:rPr>
        <w:t xml:space="preserve">. </w:t>
      </w:r>
      <w:r w:rsidR="00C66D8D" w:rsidRPr="00787787">
        <w:rPr>
          <w:rFonts w:ascii="Arial" w:eastAsia="Aptos" w:hAnsi="Arial" w:cs="Arial"/>
          <w:kern w:val="2"/>
          <w:lang w:eastAsia="en-US"/>
          <w14:ligatures w14:val="standardContextual"/>
        </w:rPr>
        <w:br/>
      </w:r>
      <w:r w:rsidRPr="00787787">
        <w:rPr>
          <w:rFonts w:ascii="Arial" w:eastAsia="Aptos" w:hAnsi="Arial" w:cs="Arial"/>
          <w:kern w:val="2"/>
          <w:lang w:eastAsia="en-US"/>
          <w14:ligatures w14:val="standardContextual"/>
        </w:rPr>
        <w:t>O ile z Umowy lub przepisów prawa nie wynika inaczej, jedynie podpisany przez obie Strony Protokół odbioru</w:t>
      </w:r>
      <w:r w:rsidR="0093324C" w:rsidRPr="00787787">
        <w:rPr>
          <w:rFonts w:ascii="Arial" w:eastAsia="Aptos" w:hAnsi="Arial" w:cs="Arial"/>
          <w:kern w:val="2"/>
          <w:lang w:eastAsia="en-US"/>
          <w14:ligatures w14:val="standardContextual"/>
        </w:rPr>
        <w:t xml:space="preserve"> końcowego</w:t>
      </w:r>
      <w:r w:rsidRPr="00787787">
        <w:rPr>
          <w:rFonts w:ascii="Arial" w:eastAsia="Aptos" w:hAnsi="Arial" w:cs="Arial"/>
          <w:kern w:val="2"/>
          <w:lang w:eastAsia="en-US"/>
          <w14:ligatures w14:val="standardContextual"/>
        </w:rPr>
        <w:t xml:space="preserve"> jest podstawą do dokonania zapłaty wynagrodzenia. Zamawiający nie dopuszcza jednostronnych Protokołów odbioru wystawionych przez Wykonawcę.</w:t>
      </w:r>
    </w:p>
    <w:p w14:paraId="2F656E40" w14:textId="1874A578" w:rsidR="0093324C" w:rsidRPr="00787787" w:rsidRDefault="0093324C"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787787">
        <w:rPr>
          <w:rFonts w:ascii="Arial" w:eastAsia="Aptos" w:hAnsi="Arial" w:cs="Arial"/>
          <w:kern w:val="2"/>
          <w:lang w:eastAsia="en-US"/>
          <w14:ligatures w14:val="standardContextual"/>
        </w:rPr>
        <w:t>Zamawiający dopuszcza częściowe dostawy sprzętu/licencji/oprogramowania w terminie uzgodnionym przez obie Strony.</w:t>
      </w:r>
    </w:p>
    <w:p w14:paraId="7289A232" w14:textId="13CE1A53" w:rsidR="0093324C" w:rsidRPr="00787787" w:rsidRDefault="0093324C"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787787">
        <w:rPr>
          <w:rFonts w:ascii="Arial" w:eastAsia="Aptos" w:hAnsi="Arial" w:cs="Arial"/>
          <w:kern w:val="2"/>
          <w:lang w:eastAsia="en-US"/>
          <w14:ligatures w14:val="standardContextual"/>
        </w:rPr>
        <w:t>Z dostaw częściowych zostanie sporządzony protokół ilościowy odbioru</w:t>
      </w:r>
      <w:r w:rsidR="00EE6D80" w:rsidRPr="00787787">
        <w:rPr>
          <w:rFonts w:ascii="Arial" w:eastAsia="Aptos" w:hAnsi="Arial" w:cs="Arial"/>
          <w:kern w:val="2"/>
          <w:lang w:eastAsia="en-US"/>
          <w14:ligatures w14:val="standardContextual"/>
        </w:rPr>
        <w:t xml:space="preserve"> częściowego</w:t>
      </w:r>
      <w:r w:rsidRPr="00787787">
        <w:rPr>
          <w:rFonts w:ascii="Arial" w:eastAsia="Aptos" w:hAnsi="Arial" w:cs="Arial"/>
          <w:kern w:val="2"/>
          <w:lang w:eastAsia="en-US"/>
          <w14:ligatures w14:val="standardContextual"/>
        </w:rPr>
        <w:t xml:space="preserve"> sprzętu</w:t>
      </w:r>
      <w:r w:rsidR="00EE6D80" w:rsidRPr="00787787">
        <w:rPr>
          <w:rFonts w:ascii="Arial" w:eastAsia="Aptos" w:hAnsi="Arial" w:cs="Arial"/>
          <w:kern w:val="2"/>
          <w:lang w:eastAsia="en-US"/>
          <w14:ligatures w14:val="standardContextual"/>
        </w:rPr>
        <w:t xml:space="preserve">/licencji/oprogramowania, podpisany przez obie Strony. Protokół odbioru częściowego nie będzie podstawą do wystawienia faktury. </w:t>
      </w:r>
    </w:p>
    <w:p w14:paraId="7568F5DF" w14:textId="77777777" w:rsidR="00A31384" w:rsidRPr="00787787"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787787">
        <w:rPr>
          <w:rFonts w:ascii="Arial" w:eastAsia="Aptos" w:hAnsi="Arial" w:cs="Arial"/>
          <w:kern w:val="2"/>
          <w:lang w:eastAsia="en-US"/>
          <w14:ligatures w14:val="standardContextual"/>
        </w:rPr>
        <w:t>Wykonawca oświadcza, że przedmiot umowy zostanie wykonany w zgodzie z prawem autorskim.</w:t>
      </w:r>
    </w:p>
    <w:p w14:paraId="56AD54AF" w14:textId="77777777" w:rsidR="00A31384" w:rsidRPr="00787787"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787787">
        <w:rPr>
          <w:rFonts w:ascii="Arial" w:eastAsia="Aptos" w:hAnsi="Arial" w:cs="Arial"/>
          <w:kern w:val="2"/>
          <w:lang w:eastAsia="en-US"/>
          <w14:ligatures w14:val="standardContextual"/>
        </w:rPr>
        <w:t>Dla oprogramowania Wykonawca zobowiązany jest do udzielenia niewyłącznej licencji Zamawiającemu lub przeniesienia na Zamawiającego niewyłącznego uprawnienia licencyjnego zgodnego z zasadami licencjonowania określonymi przez producenta.</w:t>
      </w:r>
    </w:p>
    <w:p w14:paraId="7A911D42"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787787">
        <w:rPr>
          <w:rFonts w:ascii="Arial" w:eastAsia="Aptos" w:hAnsi="Arial" w:cs="Arial"/>
          <w:kern w:val="2"/>
          <w:lang w:eastAsia="en-US"/>
          <w14:ligatures w14:val="standardContextual"/>
        </w:rPr>
        <w:t>Zamawiający zastrzega sobie możliwość weryfikacji legalności oprogramowania bezpośrednio u producenta w przypadku, jeśli poweźmie wątpliwości</w:t>
      </w:r>
      <w:r w:rsidRPr="00946F36">
        <w:rPr>
          <w:rFonts w:ascii="Arial" w:eastAsia="Aptos" w:hAnsi="Arial" w:cs="Arial"/>
          <w:kern w:val="2"/>
          <w:lang w:eastAsia="en-US"/>
          <w14:ligatures w14:val="standardContextual"/>
        </w:rPr>
        <w:t xml:space="preserve"> co do legalności jego pochodzenia.</w:t>
      </w:r>
    </w:p>
    <w:p w14:paraId="53F7E9D8" w14:textId="39C0B71C" w:rsidR="00C75A7F"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 xml:space="preserve">Korzyści i ciężary związane ze sprzętem oraz niebezpieczeństwo przypadkowej utraty lub uszkodzenia sprzętu przechodzą na Zamawiającego z chwilą wydania </w:t>
      </w:r>
      <w:r w:rsidR="00EE6D80">
        <w:rPr>
          <w:rFonts w:ascii="Arial" w:eastAsia="Aptos" w:hAnsi="Arial" w:cs="Arial"/>
          <w:kern w:val="2"/>
          <w:lang w:eastAsia="en-US"/>
          <w14:ligatures w14:val="standardContextual"/>
        </w:rPr>
        <w:t xml:space="preserve">całości Przedmiotu </w:t>
      </w:r>
      <w:r w:rsidR="0084632F">
        <w:rPr>
          <w:rFonts w:ascii="Arial" w:eastAsia="Aptos" w:hAnsi="Arial" w:cs="Arial"/>
          <w:kern w:val="2"/>
          <w:lang w:eastAsia="en-US"/>
          <w14:ligatures w14:val="standardContextual"/>
        </w:rPr>
        <w:t>U</w:t>
      </w:r>
      <w:r w:rsidR="00EE6D80">
        <w:rPr>
          <w:rFonts w:ascii="Arial" w:eastAsia="Aptos" w:hAnsi="Arial" w:cs="Arial"/>
          <w:kern w:val="2"/>
          <w:lang w:eastAsia="en-US"/>
          <w14:ligatures w14:val="standardContextual"/>
        </w:rPr>
        <w:t xml:space="preserve">mowy </w:t>
      </w:r>
      <w:r w:rsidRPr="00946F36">
        <w:rPr>
          <w:rFonts w:ascii="Arial" w:eastAsia="Aptos" w:hAnsi="Arial" w:cs="Arial"/>
          <w:kern w:val="2"/>
          <w:lang w:eastAsia="en-US"/>
          <w14:ligatures w14:val="standardContextual"/>
        </w:rPr>
        <w:t>Zamawiającemu i po podpisaniu protokołu</w:t>
      </w:r>
      <w:r w:rsidR="00EE6D80">
        <w:rPr>
          <w:rFonts w:ascii="Arial" w:eastAsia="Aptos" w:hAnsi="Arial" w:cs="Arial"/>
          <w:kern w:val="2"/>
          <w:lang w:eastAsia="en-US"/>
          <w14:ligatures w14:val="standardContextual"/>
        </w:rPr>
        <w:t xml:space="preserve"> odbioru końcowego</w:t>
      </w:r>
      <w:r w:rsidRPr="00946F36">
        <w:rPr>
          <w:rFonts w:ascii="Arial" w:eastAsia="Aptos" w:hAnsi="Arial" w:cs="Arial"/>
          <w:kern w:val="2"/>
          <w:lang w:eastAsia="en-US"/>
          <w14:ligatures w14:val="standardContextual"/>
        </w:rPr>
        <w:t xml:space="preserve">, o którym mowa </w:t>
      </w:r>
      <w:r w:rsidR="00C66D8D">
        <w:rPr>
          <w:rFonts w:ascii="Arial" w:eastAsia="Aptos" w:hAnsi="Arial" w:cs="Arial"/>
          <w:kern w:val="2"/>
          <w:lang w:eastAsia="en-US"/>
          <w14:ligatures w14:val="standardContextual"/>
        </w:rPr>
        <w:br/>
      </w:r>
      <w:r w:rsidRPr="00946F36">
        <w:rPr>
          <w:rFonts w:ascii="Arial" w:eastAsia="Aptos" w:hAnsi="Arial" w:cs="Arial"/>
          <w:kern w:val="2"/>
          <w:lang w:eastAsia="en-US"/>
          <w14:ligatures w14:val="standardContextual"/>
        </w:rPr>
        <w:t>w ust. 13. Za dzień wydania sprzętu Zamawiającemu uważa się dzień, w którym sprzęt został odebrany przez Zamawiającego zgodnie z procedurą określoną w ust. 10 i dalszych.</w:t>
      </w:r>
    </w:p>
    <w:p w14:paraId="5EC5D201" w14:textId="77777777" w:rsidR="00CF40C7" w:rsidRDefault="00CF40C7" w:rsidP="00B8099E">
      <w:pPr>
        <w:widowControl/>
        <w:suppressAutoHyphens w:val="0"/>
        <w:autoSpaceDE w:val="0"/>
        <w:autoSpaceDN w:val="0"/>
        <w:spacing w:after="0"/>
        <w:jc w:val="center"/>
        <w:textAlignment w:val="auto"/>
        <w:rPr>
          <w:rFonts w:ascii="Arial" w:eastAsia="Calibri" w:hAnsi="Arial" w:cs="Arial"/>
          <w:b/>
          <w:bCs/>
          <w:lang w:eastAsia="en-US"/>
        </w:rPr>
      </w:pPr>
    </w:p>
    <w:p w14:paraId="7EBE789F" w14:textId="634B6746" w:rsidR="00A424D7" w:rsidRPr="00946F36" w:rsidRDefault="00A424D7"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7</w:t>
      </w:r>
    </w:p>
    <w:p w14:paraId="425A22D3" w14:textId="77777777" w:rsidR="00A424D7" w:rsidRPr="00946F36" w:rsidRDefault="00A424D7"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Podwykonawcy</w:t>
      </w:r>
    </w:p>
    <w:p w14:paraId="4B3F7600" w14:textId="77777777" w:rsidR="00A31384"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t>Wykonawca jest uprawniony do powierzenia wykonania części przedmiotu Umowy Podwykonawcom, z zastrzeżeniem poniższych postanowień.</w:t>
      </w:r>
    </w:p>
    <w:p w14:paraId="5C9ECE2B" w14:textId="77777777" w:rsidR="00A31384"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t xml:space="preserve">Wykonawca wykona przedmiot Umowy przy udziale następujących Podwykonawców / samodzielnie </w:t>
      </w:r>
      <w:r w:rsidRPr="00946F36">
        <w:rPr>
          <w:rFonts w:ascii="Arial" w:eastAsiaTheme="minorHAnsi" w:hAnsi="Arial" w:cs="Arial"/>
          <w:i/>
          <w:lang w:eastAsia="en-US"/>
        </w:rPr>
        <w:t>[wybrać odpowiednie]</w:t>
      </w:r>
      <w:r w:rsidRPr="00946F36">
        <w:rPr>
          <w:rFonts w:ascii="Arial" w:eastAsiaTheme="minorHAnsi" w:hAnsi="Arial" w:cs="Arial"/>
          <w:lang w:eastAsia="en-US"/>
        </w:rPr>
        <w:t xml:space="preserve">:  </w:t>
      </w:r>
    </w:p>
    <w:p w14:paraId="53581E3D" w14:textId="77777777" w:rsidR="00A31384" w:rsidRPr="00946F36" w:rsidRDefault="00A31384" w:rsidP="00B8099E">
      <w:pPr>
        <w:widowControl/>
        <w:numPr>
          <w:ilvl w:val="1"/>
          <w:numId w:val="75"/>
        </w:numPr>
        <w:suppressAutoHyphens w:val="0"/>
        <w:adjustRightInd/>
        <w:spacing w:after="0"/>
        <w:ind w:left="567" w:hanging="283"/>
        <w:contextualSpacing/>
        <w:textAlignment w:val="auto"/>
        <w:rPr>
          <w:rFonts w:ascii="Arial" w:eastAsiaTheme="minorHAnsi" w:hAnsi="Arial" w:cs="Arial"/>
          <w:lang w:eastAsia="en-US"/>
        </w:rPr>
      </w:pPr>
      <w:r w:rsidRPr="00946F36">
        <w:rPr>
          <w:rFonts w:ascii="Arial" w:eastAsiaTheme="minorHAnsi" w:hAnsi="Arial" w:cs="Arial"/>
          <w:i/>
          <w:lang w:eastAsia="en-US"/>
        </w:rPr>
        <w:t>[wskazanie firmy, danych kontaktowych, osób reprezentujących Podwykonawcę]</w:t>
      </w:r>
      <w:r w:rsidRPr="00946F36">
        <w:rPr>
          <w:rFonts w:ascii="Arial" w:eastAsiaTheme="minorHAnsi" w:hAnsi="Arial" w:cs="Arial"/>
          <w:lang w:eastAsia="en-US"/>
        </w:rPr>
        <w:t xml:space="preserve"> ……………………- w zakresie ..................................; </w:t>
      </w:r>
    </w:p>
    <w:p w14:paraId="768CE319" w14:textId="77777777" w:rsidR="00A31384" w:rsidRPr="00946F36" w:rsidRDefault="00A31384" w:rsidP="00B8099E">
      <w:pPr>
        <w:widowControl/>
        <w:numPr>
          <w:ilvl w:val="1"/>
          <w:numId w:val="75"/>
        </w:numPr>
        <w:suppressAutoHyphens w:val="0"/>
        <w:adjustRightInd/>
        <w:spacing w:after="0"/>
        <w:ind w:left="567" w:hanging="283"/>
        <w:contextualSpacing/>
        <w:textAlignment w:val="auto"/>
        <w:rPr>
          <w:rFonts w:ascii="Arial" w:eastAsiaTheme="minorHAnsi" w:hAnsi="Arial" w:cs="Arial"/>
          <w:i/>
          <w:lang w:eastAsia="en-US"/>
        </w:rPr>
      </w:pPr>
      <w:r w:rsidRPr="00946F36">
        <w:rPr>
          <w:rFonts w:ascii="Arial" w:eastAsiaTheme="minorHAnsi" w:hAnsi="Arial" w:cs="Arial"/>
          <w:i/>
          <w:lang w:eastAsia="en-US"/>
        </w:rPr>
        <w:t>[powielić stosownie do liczby wykonawców]</w:t>
      </w:r>
      <w:r w:rsidRPr="00946F36">
        <w:rPr>
          <w:rFonts w:ascii="Arial" w:eastAsiaTheme="minorHAnsi" w:hAnsi="Arial" w:cs="Arial"/>
          <w:lang w:eastAsia="en-US"/>
        </w:rPr>
        <w:t>.</w:t>
      </w:r>
    </w:p>
    <w:p w14:paraId="15F1273A" w14:textId="38A95686" w:rsidR="00A31384"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t xml:space="preserve">Wykonawca zobowiązany jest do poinformowania Zamawiającego w formie pisemnej </w:t>
      </w:r>
      <w:r w:rsidR="00C66D8D">
        <w:rPr>
          <w:rFonts w:ascii="Arial" w:eastAsiaTheme="minorHAnsi" w:hAnsi="Arial" w:cs="Arial"/>
          <w:lang w:eastAsia="en-US"/>
        </w:rPr>
        <w:br/>
      </w:r>
      <w:r w:rsidRPr="00946F36">
        <w:rPr>
          <w:rFonts w:ascii="Arial" w:eastAsiaTheme="minorHAnsi" w:hAnsi="Arial" w:cs="Arial"/>
          <w:lang w:eastAsia="en-US"/>
        </w:rPr>
        <w:t xml:space="preserve">o każdej zmianie danych dotyczących Podwykonawców, jak również o ewentualnych </w:t>
      </w:r>
      <w:r w:rsidRPr="00946F36">
        <w:rPr>
          <w:rFonts w:ascii="Arial" w:eastAsiaTheme="minorHAnsi" w:hAnsi="Arial" w:cs="Arial"/>
          <w:lang w:eastAsia="en-US"/>
        </w:rPr>
        <w:lastRenderedPageBreak/>
        <w:t xml:space="preserve">nowych Podwykonawcach, którym zamierza powierzyć prace w ramach realizacji Umowy, w terminie 3 dni przed planowanym powierzeniem prac Podwykonawcy. </w:t>
      </w:r>
    </w:p>
    <w:p w14:paraId="5F7A9A56" w14:textId="77777777" w:rsidR="00A31384"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t>Informacja o zmianie danych dotyczących Podwykonawców powinna zostać przekazana Zamawiającemu w terminie 3 dni roboczych od zmiany danych, w celu zachowania niezakłóconej współpracy operacyjnej.</w:t>
      </w:r>
    </w:p>
    <w:p w14:paraId="7D7FACE8" w14:textId="77777777" w:rsidR="00A31384"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t xml:space="preserve">Jeżeli Zamawiający stwierdzi, że wobec danego Podwykonawcy zachodzą podstawy wykluczenia, Wykonawca zobowiązany jest zastąpić tego Podwykonawcę lub zrezygnować z powierzenia wykonania odpowiedniej części zamówienia Podwykonawcy. </w:t>
      </w:r>
    </w:p>
    <w:p w14:paraId="3D66C2EB" w14:textId="389AB284" w:rsidR="00AF03EB"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253B6528" w14:textId="77777777" w:rsidR="00CF40C7" w:rsidRDefault="00CF40C7" w:rsidP="00B8099E">
      <w:pPr>
        <w:autoSpaceDE w:val="0"/>
        <w:autoSpaceDN w:val="0"/>
        <w:spacing w:after="0"/>
        <w:jc w:val="center"/>
        <w:rPr>
          <w:rFonts w:ascii="Arial" w:eastAsia="Calibri" w:hAnsi="Arial" w:cs="Arial"/>
          <w:b/>
          <w:bCs/>
          <w:lang w:eastAsia="en-US"/>
        </w:rPr>
      </w:pPr>
    </w:p>
    <w:p w14:paraId="4382BFEF" w14:textId="115FDA03" w:rsidR="00EA1CB5" w:rsidRPr="00946F36" w:rsidRDefault="00EA1CB5" w:rsidP="00B8099E">
      <w:pPr>
        <w:autoSpaceDE w:val="0"/>
        <w:autoSpaceDN w:val="0"/>
        <w:spacing w:after="0"/>
        <w:jc w:val="center"/>
        <w:rPr>
          <w:rFonts w:ascii="Arial" w:eastAsia="Calibri" w:hAnsi="Arial" w:cs="Arial"/>
          <w:b/>
          <w:bCs/>
          <w:lang w:eastAsia="en-US"/>
        </w:rPr>
      </w:pPr>
      <w:r w:rsidRPr="00946F36">
        <w:rPr>
          <w:rFonts w:ascii="Arial" w:eastAsia="Calibri" w:hAnsi="Arial" w:cs="Arial"/>
          <w:b/>
          <w:bCs/>
          <w:lang w:eastAsia="en-US"/>
        </w:rPr>
        <w:t xml:space="preserve">§ </w:t>
      </w:r>
      <w:r w:rsidR="00EF0103" w:rsidRPr="00946F36">
        <w:rPr>
          <w:rFonts w:ascii="Arial" w:eastAsia="Calibri" w:hAnsi="Arial" w:cs="Arial"/>
          <w:b/>
          <w:bCs/>
          <w:lang w:eastAsia="en-US"/>
        </w:rPr>
        <w:t>8</w:t>
      </w:r>
    </w:p>
    <w:p w14:paraId="0A0A1E60" w14:textId="77777777" w:rsidR="00EA1CB5" w:rsidRPr="00946F36" w:rsidRDefault="00EA1CB5" w:rsidP="00B8099E">
      <w:pPr>
        <w:shd w:val="clear" w:color="auto" w:fill="FFFFFF"/>
        <w:spacing w:after="0"/>
        <w:jc w:val="center"/>
        <w:rPr>
          <w:rFonts w:ascii="Arial" w:hAnsi="Arial" w:cs="Arial"/>
          <w:b/>
          <w:bCs/>
          <w:spacing w:val="-11"/>
        </w:rPr>
      </w:pPr>
      <w:r w:rsidRPr="00946F36">
        <w:rPr>
          <w:rFonts w:ascii="Arial" w:hAnsi="Arial" w:cs="Arial"/>
          <w:b/>
          <w:bCs/>
          <w:spacing w:val="-11"/>
        </w:rPr>
        <w:t>Personel realizujący zadanie</w:t>
      </w:r>
    </w:p>
    <w:p w14:paraId="413C0797" w14:textId="77777777" w:rsidR="00EA1CB5" w:rsidRPr="00946F36" w:rsidRDefault="00EA1CB5" w:rsidP="00B8099E">
      <w:pPr>
        <w:widowControl/>
        <w:numPr>
          <w:ilvl w:val="1"/>
          <w:numId w:val="20"/>
        </w:numPr>
        <w:suppressAutoHyphens w:val="0"/>
        <w:autoSpaceDE w:val="0"/>
        <w:autoSpaceDN w:val="0"/>
        <w:spacing w:after="0"/>
        <w:ind w:left="426" w:hanging="426"/>
        <w:contextualSpacing/>
        <w:jc w:val="left"/>
        <w:textAlignment w:val="auto"/>
        <w:rPr>
          <w:rFonts w:ascii="Arial" w:eastAsia="Calibri" w:hAnsi="Arial" w:cs="Arial"/>
          <w:lang w:eastAsia="en-US"/>
        </w:rPr>
      </w:pPr>
      <w:r w:rsidRPr="00946F36">
        <w:rPr>
          <w:rFonts w:ascii="Arial" w:eastAsia="Calibri" w:hAnsi="Arial" w:cs="Arial"/>
          <w:lang w:eastAsia="en-US"/>
        </w:rPr>
        <w:t>Osobą upoważnioną do kontaktów:</w:t>
      </w:r>
    </w:p>
    <w:p w14:paraId="36FC06F8" w14:textId="77777777" w:rsidR="00EA1CB5" w:rsidRPr="00946F36" w:rsidRDefault="00EA1CB5" w:rsidP="00B8099E">
      <w:pPr>
        <w:widowControl/>
        <w:numPr>
          <w:ilvl w:val="0"/>
          <w:numId w:val="21"/>
        </w:numPr>
        <w:suppressAutoHyphens w:val="0"/>
        <w:autoSpaceDE w:val="0"/>
        <w:autoSpaceDN w:val="0"/>
        <w:spacing w:after="0"/>
        <w:ind w:left="709" w:hanging="283"/>
        <w:contextualSpacing/>
        <w:jc w:val="left"/>
        <w:textAlignment w:val="auto"/>
        <w:rPr>
          <w:rFonts w:ascii="Arial" w:eastAsia="Calibri" w:hAnsi="Arial" w:cs="Arial"/>
          <w:lang w:eastAsia="en-US"/>
        </w:rPr>
      </w:pPr>
      <w:r w:rsidRPr="00946F36">
        <w:rPr>
          <w:rFonts w:ascii="Arial" w:eastAsia="Calibri" w:hAnsi="Arial" w:cs="Arial"/>
          <w:lang w:eastAsia="en-US"/>
        </w:rPr>
        <w:t>z Wykonawcą ze Strony Zamawiającego jest: …………………..; nr tel.: ………………….; e-mail: ……………………;</w:t>
      </w:r>
    </w:p>
    <w:p w14:paraId="7DA42D22" w14:textId="77777777" w:rsidR="00EA1CB5" w:rsidRPr="00946F36" w:rsidRDefault="00EA1CB5" w:rsidP="00B8099E">
      <w:pPr>
        <w:widowControl/>
        <w:numPr>
          <w:ilvl w:val="0"/>
          <w:numId w:val="21"/>
        </w:numPr>
        <w:suppressAutoHyphens w:val="0"/>
        <w:autoSpaceDE w:val="0"/>
        <w:autoSpaceDN w:val="0"/>
        <w:spacing w:after="0"/>
        <w:ind w:left="709" w:hanging="283"/>
        <w:contextualSpacing/>
        <w:jc w:val="left"/>
        <w:textAlignment w:val="auto"/>
        <w:rPr>
          <w:rFonts w:ascii="Arial" w:eastAsia="Calibri" w:hAnsi="Arial" w:cs="Arial"/>
          <w:lang w:eastAsia="en-US"/>
        </w:rPr>
      </w:pPr>
      <w:r w:rsidRPr="00946F36">
        <w:rPr>
          <w:rFonts w:ascii="Arial" w:eastAsia="Calibri" w:hAnsi="Arial" w:cs="Arial"/>
          <w:lang w:eastAsia="en-US"/>
        </w:rPr>
        <w:t>z Zamawiającym ze Strony Wykonawcy jest: ……………………; nr tel.: ………………….; e-mail: ……………………;</w:t>
      </w:r>
    </w:p>
    <w:p w14:paraId="1E6477C6" w14:textId="77777777" w:rsidR="00EA1CB5" w:rsidRPr="00946F36" w:rsidRDefault="00EA1CB5" w:rsidP="00B8099E">
      <w:pPr>
        <w:widowControl/>
        <w:numPr>
          <w:ilvl w:val="1"/>
          <w:numId w:val="20"/>
        </w:numPr>
        <w:suppressAutoHyphens w:val="0"/>
        <w:autoSpaceDE w:val="0"/>
        <w:autoSpaceDN w:val="0"/>
        <w:spacing w:after="0"/>
        <w:ind w:left="426" w:hanging="426"/>
        <w:contextualSpacing/>
        <w:textAlignment w:val="auto"/>
        <w:rPr>
          <w:rFonts w:ascii="Arial" w:eastAsia="Calibri" w:hAnsi="Arial" w:cs="Arial"/>
          <w:lang w:eastAsia="en-US"/>
        </w:rPr>
      </w:pPr>
      <w:r w:rsidRPr="00946F36">
        <w:rPr>
          <w:rFonts w:ascii="Arial" w:eastAsia="Calibri" w:hAnsi="Arial" w:cs="Arial"/>
          <w:lang w:eastAsia="en-US"/>
        </w:rPr>
        <w:t>Osoby wymienione w ust. 1 nie są upoważnione do podejmowania decyzji powodujących zmianę postanowień umowy, w szczególności zmiany uzgodnionego wynagrodzenia lub zmiany zakresu czynności i prac objętych umową.</w:t>
      </w:r>
    </w:p>
    <w:p w14:paraId="39260655" w14:textId="48D8D73A" w:rsidR="00CD3EFF" w:rsidRPr="00946F36" w:rsidRDefault="00EA1CB5" w:rsidP="00B8099E">
      <w:pPr>
        <w:widowControl/>
        <w:numPr>
          <w:ilvl w:val="1"/>
          <w:numId w:val="20"/>
        </w:numPr>
        <w:suppressAutoHyphens w:val="0"/>
        <w:autoSpaceDE w:val="0"/>
        <w:autoSpaceDN w:val="0"/>
        <w:spacing w:after="0"/>
        <w:ind w:left="426" w:hanging="426"/>
        <w:contextualSpacing/>
        <w:textAlignment w:val="auto"/>
        <w:rPr>
          <w:rFonts w:ascii="Arial" w:eastAsia="Calibri" w:hAnsi="Arial" w:cs="Arial"/>
        </w:rPr>
      </w:pPr>
      <w:r w:rsidRPr="00946F36">
        <w:rPr>
          <w:rFonts w:ascii="Arial" w:hAnsi="Arial" w:cs="Arial"/>
        </w:rPr>
        <w:t xml:space="preserve">We wszystkich sprawach związanych z wykonywaniem niniejszej Umowy, </w:t>
      </w:r>
      <w:r w:rsidRPr="00946F36">
        <w:rPr>
          <w:rFonts w:ascii="Arial" w:hAnsi="Arial" w:cs="Arial"/>
        </w:rPr>
        <w:br/>
        <w:t xml:space="preserve">z wyjątkiem czynności wymagającej zachowania lub przekazania dokumentów </w:t>
      </w:r>
      <w:r w:rsidRPr="00946F36">
        <w:rPr>
          <w:rFonts w:ascii="Arial" w:hAnsi="Arial" w:cs="Arial"/>
        </w:rPr>
        <w:br/>
        <w:t xml:space="preserve">w formie pisemnej Strony ustalają, że formą kontaktu pomiędzy Zamawiającym, Wykonawcą, </w:t>
      </w:r>
      <w:r w:rsidR="0089490F" w:rsidRPr="00946F36">
        <w:rPr>
          <w:rFonts w:ascii="Arial" w:hAnsi="Arial" w:cs="Arial"/>
        </w:rPr>
        <w:t xml:space="preserve"> </w:t>
      </w:r>
      <w:r w:rsidRPr="00946F36">
        <w:rPr>
          <w:rFonts w:ascii="Arial" w:hAnsi="Arial" w:cs="Arial"/>
        </w:rPr>
        <w:t>będzie kontakt elektroniczny (z wykorzystaniem poczty elektronicznej). Kontakt telefoniczny możliwy jest jedynie w wypadkach niecierpiących zwłoki, jednak wymaga niezwłocznego potwierdzenia w formie elektronicznej.</w:t>
      </w:r>
    </w:p>
    <w:p w14:paraId="2934A15B" w14:textId="77777777" w:rsidR="00CF40C7" w:rsidRDefault="00CF40C7" w:rsidP="00B8099E">
      <w:pPr>
        <w:widowControl/>
        <w:suppressAutoHyphens w:val="0"/>
        <w:autoSpaceDE w:val="0"/>
        <w:autoSpaceDN w:val="0"/>
        <w:spacing w:after="0"/>
        <w:jc w:val="center"/>
        <w:textAlignment w:val="auto"/>
        <w:rPr>
          <w:rFonts w:ascii="Arial" w:eastAsia="Calibri" w:hAnsi="Arial" w:cs="Arial"/>
          <w:b/>
          <w:bCs/>
          <w:lang w:eastAsia="en-US"/>
        </w:rPr>
      </w:pPr>
    </w:p>
    <w:p w14:paraId="333B7DB7" w14:textId="72A46E9E" w:rsidR="00A671E3" w:rsidRPr="00946F36" w:rsidRDefault="00A671E3"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xml:space="preserve">§ </w:t>
      </w:r>
      <w:r w:rsidR="00EF0103" w:rsidRPr="00946F36">
        <w:rPr>
          <w:rFonts w:ascii="Arial" w:eastAsia="Calibri" w:hAnsi="Arial" w:cs="Arial"/>
          <w:b/>
          <w:bCs/>
          <w:lang w:eastAsia="en-US"/>
        </w:rPr>
        <w:t>9</w:t>
      </w:r>
    </w:p>
    <w:p w14:paraId="0C52B265" w14:textId="313D8FB4" w:rsidR="00A671E3" w:rsidRPr="00946F36" w:rsidRDefault="00A671E3"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xml:space="preserve">Gwarancja i rękojmia </w:t>
      </w:r>
    </w:p>
    <w:p w14:paraId="4CF79D1B"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 xml:space="preserve">Wykonawca oświadcza, że udziela Zamawiającemu gwarancji na Przedmiot Umowy na okres 24 miesięcy z uwzględnieniem wymagań dotyczących gwarancji opisanych w </w:t>
      </w:r>
      <w:proofErr w:type="spellStart"/>
      <w:r w:rsidRPr="00946F36">
        <w:rPr>
          <w:rFonts w:ascii="Arial" w:hAnsi="Arial" w:cs="Arial"/>
        </w:rPr>
        <w:t>SWZ</w:t>
      </w:r>
      <w:proofErr w:type="spellEnd"/>
      <w:r w:rsidRPr="00946F36">
        <w:rPr>
          <w:rFonts w:ascii="Arial" w:hAnsi="Arial" w:cs="Arial"/>
        </w:rPr>
        <w:t>, jeśli dla danego elementu zamówienia wskazano takie wymagania, z zastrzeżeniem ust. 2.</w:t>
      </w:r>
    </w:p>
    <w:p w14:paraId="5252FED5" w14:textId="1DF86C11"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 xml:space="preserve">Okres gwarancji udzielonej przez Wykonawcę biegnie od dnia podpisania protokołu odbioru </w:t>
      </w:r>
      <w:r w:rsidR="00AE57B5">
        <w:rPr>
          <w:rFonts w:ascii="Arial" w:hAnsi="Arial" w:cs="Arial"/>
        </w:rPr>
        <w:t xml:space="preserve">końcowego </w:t>
      </w:r>
      <w:r w:rsidRPr="00946F36">
        <w:rPr>
          <w:rFonts w:ascii="Arial" w:hAnsi="Arial" w:cs="Arial"/>
        </w:rPr>
        <w:t>przez Zamawiającego.</w:t>
      </w:r>
    </w:p>
    <w:p w14:paraId="55070C0B"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 xml:space="preserve">Gwarancja udzielona przez Wykonawcę nie wyłącza uprawnień Zamawiającego z tytułu gwarancji udzielonych przez producentów sprzętu, w szczególności jeżeli w </w:t>
      </w:r>
      <w:proofErr w:type="spellStart"/>
      <w:r w:rsidRPr="00946F36">
        <w:rPr>
          <w:rFonts w:ascii="Arial" w:hAnsi="Arial" w:cs="Arial"/>
        </w:rPr>
        <w:t>SWZ</w:t>
      </w:r>
      <w:proofErr w:type="spellEnd"/>
      <w:r w:rsidRPr="00946F36">
        <w:rPr>
          <w:rFonts w:ascii="Arial" w:hAnsi="Arial" w:cs="Arial"/>
        </w:rPr>
        <w:t xml:space="preserve"> sformułowano warunki serwisu gwarancyjnego odnoszące się do gwarancji producenta. Warunki gwarancji udzielonej przez Wykonawcę mają pierwszeństwo przed warunkami gwarancji udzielonych przez producentów sprzętu w zakresie, w jakim warunki gwarancji przyznają Zamawiającemu silniejszą ochronę.</w:t>
      </w:r>
    </w:p>
    <w:p w14:paraId="0A65D399"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Gwarancja udzielana jest w ramach wynagrodzenia.</w:t>
      </w:r>
    </w:p>
    <w:p w14:paraId="7F7340A3"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W okresie gwarancji Wykonawca zapewnia serwis techniczny i nie może odmówić wymiany niesprawnej części na nową w przypadku, gdy jej naprawa nie gwarantuje prawidłowej pracy sprzętu, zgodnie z warunkami gwarancyjnymi.</w:t>
      </w:r>
    </w:p>
    <w:p w14:paraId="0383A5EE"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lastRenderedPageBreak/>
        <w:t xml:space="preserve">Niezależnie od udzielonej gwarancji, Wykonawca ponosi wobec Zamawiającego odpowiedzialność za wady fizyczne i prawne przedmiotu umowy z tytułu rękojmi w terminie i na zasadach określonych w Kodeksie cywilnym. </w:t>
      </w:r>
    </w:p>
    <w:p w14:paraId="6C81408C" w14:textId="3C1C5874"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Wykonawca ponosi wobec Zamawiającego odpowiedzialność za wady przedmiotu umowy z tytułu gwarancji jakości w terminie i na zasadach określonych w niniejszej Umowie, a w sprawach nieuregulowanych niniejszą umową przyjmuje się jako wiążący Kodeks cywilny. Wszelkie koszty związane z naprawami gwarancyjnymi ponosi Wykonawca.</w:t>
      </w:r>
    </w:p>
    <w:p w14:paraId="359637B1" w14:textId="536926F9"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 xml:space="preserve">Przez wadę należy rozumieć wadę fizyczną i prawną. Wada fizyczna rozumiana, jako jawne lub ukryte właściwości tkwiące w sprzęcie i oprogramowaniu stanowiących przedmiot umowy lub w jakimkolwiek ich elemencie, powodujące niemożność używania lub korzystania z przedmiotu umowy zgodnie z przeznaczeniem a także obniżenie jakości, uszkodzenia lub usterki w przedmiocie umowy. Wada prawna rozumiana, jako sytuacja </w:t>
      </w:r>
      <w:r w:rsidR="00C66D8D">
        <w:rPr>
          <w:rFonts w:ascii="Arial" w:hAnsi="Arial" w:cs="Arial"/>
        </w:rPr>
        <w:br/>
      </w:r>
      <w:r w:rsidRPr="00946F36">
        <w:rPr>
          <w:rFonts w:ascii="Arial" w:hAnsi="Arial" w:cs="Arial"/>
        </w:rPr>
        <w:t>w której przedmiot umowy lub jakikolwiek element przedmiotu umowy nie stanowi własności Wykonawcy albo jeżeli jest obciążony prawem osoby trzeciej a także inne wady prawne.</w:t>
      </w:r>
    </w:p>
    <w:p w14:paraId="5EE34C74"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Zgłoszenie awarii lub wady następuje telefonicznie/e-mailem na numer telefonu ……….…………….. / e-mail ………………………</w:t>
      </w:r>
    </w:p>
    <w:p w14:paraId="7798B26F" w14:textId="265B2C32"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 xml:space="preserve">Jeśli dla danego elementu zamówienia nie postanowiono inaczej w </w:t>
      </w:r>
      <w:proofErr w:type="spellStart"/>
      <w:r w:rsidRPr="00946F36">
        <w:rPr>
          <w:rFonts w:ascii="Arial" w:hAnsi="Arial" w:cs="Arial"/>
        </w:rPr>
        <w:t>SWZ</w:t>
      </w:r>
      <w:proofErr w:type="spellEnd"/>
      <w:r w:rsidRPr="00946F36">
        <w:rPr>
          <w:rFonts w:ascii="Arial" w:hAnsi="Arial" w:cs="Arial"/>
        </w:rPr>
        <w:t xml:space="preserve"> lub o ile Wykonawca nie zadeklarował w ofercie korzystniejszych warunków świadczenia serwisu gwarancyjnego, Wykonawca potwierdzi zgłoszenie w ciągu 2 dni roboczych, a usunie awarię lub wadę w ciągu 14 dni kalendarzowych licząc od dnia zgłoszenia.</w:t>
      </w:r>
    </w:p>
    <w:p w14:paraId="3753E185" w14:textId="77777777" w:rsidR="00AE57B5" w:rsidRDefault="00AE57B5" w:rsidP="00B8099E">
      <w:pPr>
        <w:overflowPunct w:val="0"/>
        <w:autoSpaceDE w:val="0"/>
        <w:autoSpaceDN w:val="0"/>
        <w:spacing w:after="0"/>
        <w:ind w:left="426" w:hanging="426"/>
        <w:jc w:val="center"/>
        <w:rPr>
          <w:rFonts w:ascii="Arial" w:eastAsia="Calibri" w:hAnsi="Arial" w:cs="Arial"/>
          <w:b/>
          <w:bCs/>
        </w:rPr>
      </w:pPr>
    </w:p>
    <w:p w14:paraId="41B2D98B" w14:textId="5E567F06" w:rsidR="00A671E3" w:rsidRPr="00946F36" w:rsidRDefault="00A671E3" w:rsidP="00B8099E">
      <w:pPr>
        <w:overflowPunct w:val="0"/>
        <w:autoSpaceDE w:val="0"/>
        <w:autoSpaceDN w:val="0"/>
        <w:spacing w:after="0"/>
        <w:ind w:left="426" w:hanging="426"/>
        <w:jc w:val="center"/>
        <w:rPr>
          <w:rFonts w:ascii="Arial" w:eastAsia="Calibri" w:hAnsi="Arial" w:cs="Arial"/>
          <w:b/>
          <w:bCs/>
        </w:rPr>
      </w:pPr>
      <w:r w:rsidRPr="00946F36">
        <w:rPr>
          <w:rFonts w:ascii="Arial" w:eastAsia="Calibri" w:hAnsi="Arial" w:cs="Arial"/>
          <w:b/>
          <w:bCs/>
        </w:rPr>
        <w:t>§ 1</w:t>
      </w:r>
      <w:r w:rsidR="00EF0103" w:rsidRPr="00946F36">
        <w:rPr>
          <w:rFonts w:ascii="Arial" w:eastAsia="Calibri" w:hAnsi="Arial" w:cs="Arial"/>
          <w:b/>
          <w:bCs/>
        </w:rPr>
        <w:t>0</w:t>
      </w:r>
    </w:p>
    <w:p w14:paraId="05507D45" w14:textId="77777777" w:rsidR="00A671E3" w:rsidRPr="00946F36" w:rsidRDefault="00A671E3" w:rsidP="00B8099E">
      <w:pPr>
        <w:autoSpaceDE w:val="0"/>
        <w:autoSpaceDN w:val="0"/>
        <w:spacing w:after="0"/>
        <w:jc w:val="center"/>
        <w:rPr>
          <w:rFonts w:ascii="Arial" w:eastAsia="Calibri" w:hAnsi="Arial" w:cs="Arial"/>
          <w:b/>
          <w:bCs/>
        </w:rPr>
      </w:pPr>
      <w:r w:rsidRPr="00946F36">
        <w:rPr>
          <w:rFonts w:ascii="Arial" w:eastAsia="Calibri" w:hAnsi="Arial" w:cs="Arial"/>
          <w:b/>
          <w:bCs/>
        </w:rPr>
        <w:t>Klauzula zatrudnienia</w:t>
      </w:r>
    </w:p>
    <w:p w14:paraId="4C38FA7B" w14:textId="4D0BF65A" w:rsidR="00C319A8" w:rsidRPr="00946F36" w:rsidRDefault="00EF0103" w:rsidP="00B8099E">
      <w:pPr>
        <w:pStyle w:val="Akapitzlist"/>
        <w:numPr>
          <w:ilvl w:val="3"/>
          <w:numId w:val="3"/>
        </w:numPr>
        <w:autoSpaceDE w:val="0"/>
        <w:autoSpaceDN w:val="0"/>
        <w:spacing w:after="0"/>
        <w:ind w:left="426" w:hanging="426"/>
        <w:jc w:val="both"/>
        <w:rPr>
          <w:rFonts w:ascii="Arial" w:hAnsi="Arial" w:cs="Arial"/>
          <w:b/>
          <w:bCs/>
        </w:rPr>
      </w:pPr>
      <w:r w:rsidRPr="00946F36">
        <w:rPr>
          <w:rFonts w:ascii="Arial" w:hAnsi="Arial" w:cs="Arial"/>
        </w:rPr>
        <w:t xml:space="preserve">Zamawiający stosownie do art. 95 ust. 1 ustawy </w:t>
      </w:r>
      <w:proofErr w:type="spellStart"/>
      <w:r w:rsidRPr="00946F36">
        <w:rPr>
          <w:rFonts w:ascii="Arial" w:hAnsi="Arial" w:cs="Arial"/>
        </w:rPr>
        <w:t>Pzp</w:t>
      </w:r>
      <w:proofErr w:type="spellEnd"/>
      <w:r w:rsidRPr="00946F36">
        <w:rPr>
          <w:rFonts w:ascii="Arial" w:hAnsi="Arial" w:cs="Arial"/>
        </w:rPr>
        <w:t>, nie wymaga zatrudnienia na podstawie umowy o pracę osób wykonujących czynności w zakresie realizacji zamówienia.</w:t>
      </w:r>
    </w:p>
    <w:p w14:paraId="7EA067CA" w14:textId="77777777" w:rsidR="00AE57B5" w:rsidRDefault="00AE57B5" w:rsidP="00B8099E">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14:paraId="54AA8775" w14:textId="23729A91" w:rsidR="00B02092" w:rsidRPr="00946F36" w:rsidRDefault="00B02092" w:rsidP="00B8099E">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946F36">
        <w:rPr>
          <w:rFonts w:ascii="Arial" w:eastAsia="Calibri" w:hAnsi="Arial" w:cs="Arial"/>
          <w:b/>
          <w:bCs/>
          <w:color w:val="000000" w:themeColor="text1"/>
          <w:lang w:eastAsia="en-US"/>
        </w:rPr>
        <w:t>§ 1</w:t>
      </w:r>
      <w:r w:rsidR="00EF0103" w:rsidRPr="00946F36">
        <w:rPr>
          <w:rFonts w:ascii="Arial" w:eastAsia="Calibri" w:hAnsi="Arial" w:cs="Arial"/>
          <w:b/>
          <w:bCs/>
          <w:color w:val="000000" w:themeColor="text1"/>
          <w:lang w:eastAsia="en-US"/>
        </w:rPr>
        <w:t>1</w:t>
      </w:r>
    </w:p>
    <w:p w14:paraId="2D1B6374" w14:textId="77777777" w:rsidR="00B02092" w:rsidRPr="00946F36" w:rsidRDefault="00B02092" w:rsidP="00B8099E">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946F36">
        <w:rPr>
          <w:rFonts w:ascii="Arial" w:eastAsia="Calibri" w:hAnsi="Arial" w:cs="Arial"/>
          <w:b/>
          <w:bCs/>
          <w:color w:val="000000" w:themeColor="text1"/>
          <w:lang w:eastAsia="en-US"/>
        </w:rPr>
        <w:t>Kary umowne</w:t>
      </w:r>
    </w:p>
    <w:p w14:paraId="310F261E" w14:textId="77777777" w:rsidR="00FC0985" w:rsidRPr="00946F36" w:rsidRDefault="00FC0985" w:rsidP="00B8099E">
      <w:pPr>
        <w:widowControl/>
        <w:numPr>
          <w:ilvl w:val="0"/>
          <w:numId w:val="79"/>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W przypadku niewykonania lub nienależytego wykonania Umowy przez Wykonawcę Zamawiający może naliczyć karę umowną w następujących przypadkach i wysokościach:</w:t>
      </w:r>
    </w:p>
    <w:p w14:paraId="2D362BF2" w14:textId="374DECB6" w:rsidR="00FC0985" w:rsidRPr="00946F36" w:rsidRDefault="00FC0985" w:rsidP="00B8099E">
      <w:pPr>
        <w:widowControl/>
        <w:numPr>
          <w:ilvl w:val="1"/>
          <w:numId w:val="79"/>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 xml:space="preserve">za zwłokę w przekazaniu przedmiotu Umowy w wysokości 0,1% </w:t>
      </w:r>
      <w:bookmarkStart w:id="11" w:name="_Hlk173485464"/>
      <w:r w:rsidRPr="00946F36">
        <w:rPr>
          <w:rFonts w:ascii="Arial" w:eastAsia="Aptos" w:hAnsi="Arial" w:cs="Arial"/>
          <w:kern w:val="2"/>
          <w:lang w:eastAsia="en-US"/>
          <w14:ligatures w14:val="standardContextual"/>
        </w:rPr>
        <w:t xml:space="preserve">wynagrodzenia umownego brutto </w:t>
      </w:r>
      <w:bookmarkEnd w:id="11"/>
      <w:r w:rsidRPr="00946F36">
        <w:rPr>
          <w:rFonts w:ascii="Arial" w:eastAsia="Aptos" w:hAnsi="Arial" w:cs="Arial"/>
          <w:kern w:val="2"/>
          <w:lang w:eastAsia="en-US"/>
          <w14:ligatures w14:val="standardContextual"/>
        </w:rPr>
        <w:t xml:space="preserve">za każdy dzień </w:t>
      </w:r>
      <w:bookmarkStart w:id="12" w:name="_Hlk173486011"/>
      <w:r w:rsidRPr="00946F36">
        <w:rPr>
          <w:rFonts w:ascii="Arial" w:eastAsia="Aptos" w:hAnsi="Arial" w:cs="Arial"/>
          <w:kern w:val="2"/>
          <w:lang w:eastAsia="en-US"/>
          <w14:ligatures w14:val="standardContextual"/>
        </w:rPr>
        <w:t>zwłoki licząc od upływu terminu wskazanego w § 2 umowy</w:t>
      </w:r>
      <w:bookmarkEnd w:id="12"/>
      <w:r w:rsidRPr="00946F36">
        <w:rPr>
          <w:rFonts w:ascii="Arial" w:eastAsia="Aptos" w:hAnsi="Arial" w:cs="Arial"/>
          <w:kern w:val="2"/>
          <w:lang w:eastAsia="en-US"/>
          <w14:ligatures w14:val="standardContextual"/>
        </w:rPr>
        <w:t>;</w:t>
      </w:r>
    </w:p>
    <w:p w14:paraId="1240B959" w14:textId="0C270114" w:rsidR="00FC0985" w:rsidRPr="00946F36" w:rsidRDefault="00FC0985" w:rsidP="00B8099E">
      <w:pPr>
        <w:widowControl/>
        <w:numPr>
          <w:ilvl w:val="1"/>
          <w:numId w:val="79"/>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za zwłokę w usunięciu awarii lub wad Przedmiotu Umowy w wysokości 0,1% wynagrodzenia umownego brutto za każdy dzień zwłoki w stosunku do terminów, o których mowa w § 9 ust. 10 Umowy;</w:t>
      </w:r>
    </w:p>
    <w:p w14:paraId="58133FAB" w14:textId="6EC5EEC9" w:rsidR="00FC0985" w:rsidRPr="00946F36" w:rsidRDefault="00FC0985" w:rsidP="00B8099E">
      <w:pPr>
        <w:widowControl/>
        <w:numPr>
          <w:ilvl w:val="1"/>
          <w:numId w:val="79"/>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za odstąpienie od Umowy przez Zamawiającego z przyczyn leżących po stronie Wykonawcy w wysokości 20% wynagrodzenia umownego brutto.</w:t>
      </w:r>
    </w:p>
    <w:p w14:paraId="444BF069" w14:textId="77777777" w:rsidR="00427593" w:rsidRPr="008C2BE2" w:rsidRDefault="00427593" w:rsidP="00427593">
      <w:pPr>
        <w:widowControl/>
        <w:numPr>
          <w:ilvl w:val="0"/>
          <w:numId w:val="79"/>
        </w:numPr>
        <w:suppressAutoHyphens w:val="0"/>
        <w:adjustRightInd/>
        <w:spacing w:after="0"/>
        <w:contextualSpacing/>
        <w:textAlignment w:val="auto"/>
        <w:rPr>
          <w:rFonts w:ascii="Arial" w:eastAsia="Aptos" w:hAnsi="Arial" w:cs="Arial"/>
          <w:kern w:val="2"/>
          <w:lang w:eastAsia="en-US"/>
          <w14:ligatures w14:val="standardContextual"/>
        </w:rPr>
      </w:pPr>
      <w:r w:rsidRPr="008C2BE2">
        <w:rPr>
          <w:rFonts w:ascii="Arial" w:eastAsia="Aptos" w:hAnsi="Arial" w:cs="Arial"/>
          <w:kern w:val="2"/>
          <w:lang w:eastAsia="en-US"/>
          <w14:ligatures w14:val="standardContextual"/>
        </w:rPr>
        <w:t>Kary umowne liczone są od wynagrodzenia brutto należnego Wykonawcy.</w:t>
      </w:r>
    </w:p>
    <w:p w14:paraId="3052CDDA" w14:textId="77777777" w:rsidR="00427593" w:rsidRPr="008C2BE2" w:rsidRDefault="00427593" w:rsidP="00427593">
      <w:pPr>
        <w:widowControl/>
        <w:numPr>
          <w:ilvl w:val="0"/>
          <w:numId w:val="79"/>
        </w:numPr>
        <w:suppressAutoHyphens w:val="0"/>
        <w:autoSpaceDE w:val="0"/>
        <w:autoSpaceDN w:val="0"/>
        <w:spacing w:after="0"/>
        <w:contextualSpacing/>
        <w:textAlignment w:val="auto"/>
        <w:rPr>
          <w:rFonts w:ascii="Arial" w:eastAsia="Calibri" w:hAnsi="Arial" w:cs="Arial"/>
          <w:color w:val="000000"/>
          <w:lang w:eastAsia="en-US"/>
        </w:rPr>
      </w:pPr>
      <w:r w:rsidRPr="008C2BE2">
        <w:rPr>
          <w:rFonts w:ascii="Arial" w:hAnsi="Arial" w:cs="Arial"/>
          <w:color w:val="000000"/>
        </w:rPr>
        <w:t>Zamawiający ma prawo do potrącenia kar umownych z faktury przedłożonej do zapłaty przez Wykonawcę</w:t>
      </w:r>
      <w:r>
        <w:rPr>
          <w:rFonts w:ascii="Arial" w:hAnsi="Arial" w:cs="Arial"/>
          <w:color w:val="000000"/>
        </w:rPr>
        <w:t xml:space="preserve">, </w:t>
      </w:r>
      <w:r w:rsidRPr="008C2BE2">
        <w:rPr>
          <w:rFonts w:ascii="Arial" w:hAnsi="Arial" w:cs="Arial"/>
          <w:color w:val="000000"/>
        </w:rPr>
        <w:t>po uprzednim powiadomieniu Wykonawcy</w:t>
      </w:r>
      <w:r>
        <w:rPr>
          <w:rFonts w:ascii="Arial" w:hAnsi="Arial" w:cs="Arial"/>
          <w:color w:val="000000"/>
        </w:rPr>
        <w:t xml:space="preserve"> </w:t>
      </w:r>
      <w:r w:rsidRPr="008C2BE2">
        <w:rPr>
          <w:rFonts w:ascii="Arial" w:hAnsi="Arial" w:cs="Arial"/>
          <w:color w:val="000000"/>
        </w:rPr>
        <w:t>o podstawie i wysokości naliczonej kary umownej i wyznaczeniu mu 5 dniowego terminu zapłaty tej kary.</w:t>
      </w:r>
    </w:p>
    <w:p w14:paraId="73B0041A" w14:textId="77777777" w:rsidR="00427593" w:rsidRPr="008C2BE2" w:rsidRDefault="00427593" w:rsidP="00427593">
      <w:pPr>
        <w:widowControl/>
        <w:numPr>
          <w:ilvl w:val="0"/>
          <w:numId w:val="79"/>
        </w:numPr>
        <w:suppressAutoHyphens w:val="0"/>
        <w:adjustRightInd/>
        <w:spacing w:after="0"/>
        <w:contextualSpacing/>
        <w:textAlignment w:val="auto"/>
        <w:rPr>
          <w:rFonts w:ascii="Arial" w:eastAsia="Aptos" w:hAnsi="Arial" w:cs="Arial"/>
          <w:kern w:val="2"/>
          <w:lang w:eastAsia="en-US"/>
          <w14:ligatures w14:val="standardContextual"/>
        </w:rPr>
      </w:pPr>
      <w:r w:rsidRPr="008C2BE2">
        <w:rPr>
          <w:rFonts w:ascii="Arial" w:eastAsia="Aptos" w:hAnsi="Arial" w:cs="Arial"/>
          <w:kern w:val="2"/>
          <w:lang w:eastAsia="en-US"/>
          <w14:ligatures w14:val="standardContextual"/>
        </w:rPr>
        <w:t>Łączna wysokość kar umownych, których mogą dochodzić strony, nie może przekroczyć 20% wartości Wynagrodzenia, o którym mowa w § 3 ust. 1 Umowy.</w:t>
      </w:r>
    </w:p>
    <w:p w14:paraId="429A4677" w14:textId="77777777" w:rsidR="00427593" w:rsidRPr="008C2BE2" w:rsidRDefault="00427593" w:rsidP="00427593">
      <w:pPr>
        <w:widowControl/>
        <w:numPr>
          <w:ilvl w:val="0"/>
          <w:numId w:val="79"/>
        </w:numPr>
        <w:suppressAutoHyphens w:val="0"/>
        <w:autoSpaceDE w:val="0"/>
        <w:autoSpaceDN w:val="0"/>
        <w:spacing w:after="0"/>
        <w:contextualSpacing/>
        <w:textAlignment w:val="auto"/>
        <w:rPr>
          <w:rFonts w:ascii="Arial" w:eastAsia="Calibri" w:hAnsi="Arial" w:cs="Arial"/>
          <w:color w:val="000000"/>
          <w:lang w:eastAsia="en-US"/>
        </w:rPr>
      </w:pPr>
      <w:r w:rsidRPr="008C2BE2">
        <w:rPr>
          <w:rFonts w:ascii="Arial" w:eastAsia="Calibri" w:hAnsi="Arial" w:cs="Arial"/>
          <w:color w:val="000000"/>
          <w:lang w:eastAsia="en-US"/>
        </w:rPr>
        <w:t>Strony zastrzegają sobie prawo do dochodzenia odszkodowania uzupełniającego do wysokości rzeczywiście poniesionej szkody.</w:t>
      </w:r>
    </w:p>
    <w:p w14:paraId="28878C3C" w14:textId="77777777" w:rsidR="00AE57B5" w:rsidRDefault="00AE57B5" w:rsidP="00B8099E">
      <w:pPr>
        <w:widowControl/>
        <w:suppressAutoHyphens w:val="0"/>
        <w:autoSpaceDE w:val="0"/>
        <w:autoSpaceDN w:val="0"/>
        <w:spacing w:after="0"/>
        <w:jc w:val="center"/>
        <w:textAlignment w:val="auto"/>
        <w:rPr>
          <w:rFonts w:ascii="Arial" w:eastAsia="Calibri" w:hAnsi="Arial" w:cs="Arial"/>
          <w:b/>
          <w:bCs/>
          <w:lang w:eastAsia="en-US"/>
        </w:rPr>
      </w:pPr>
    </w:p>
    <w:p w14:paraId="1E168620" w14:textId="4F8B27ED" w:rsidR="00B02092" w:rsidRPr="00946F36" w:rsidRDefault="00B02092"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lastRenderedPageBreak/>
        <w:t>§ 1</w:t>
      </w:r>
      <w:r w:rsidR="00FC0985" w:rsidRPr="00946F36">
        <w:rPr>
          <w:rFonts w:ascii="Arial" w:eastAsia="Calibri" w:hAnsi="Arial" w:cs="Arial"/>
          <w:b/>
          <w:bCs/>
          <w:lang w:eastAsia="en-US"/>
        </w:rPr>
        <w:t>2</w:t>
      </w:r>
    </w:p>
    <w:p w14:paraId="7CA06D82" w14:textId="77777777" w:rsidR="000452C7" w:rsidRPr="00946F36" w:rsidRDefault="000452C7"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Kary umowne z tytułu odstąpienia</w:t>
      </w:r>
    </w:p>
    <w:p w14:paraId="3196109C" w14:textId="77777777" w:rsidR="000452C7" w:rsidRPr="00946F36" w:rsidRDefault="000452C7" w:rsidP="00B8099E">
      <w:pPr>
        <w:widowControl/>
        <w:numPr>
          <w:ilvl w:val="0"/>
          <w:numId w:val="29"/>
        </w:numPr>
        <w:tabs>
          <w:tab w:val="left" w:pos="426"/>
        </w:tabs>
        <w:suppressAutoHyphens w:val="0"/>
        <w:autoSpaceDE w:val="0"/>
        <w:autoSpaceDN w:val="0"/>
        <w:spacing w:after="0"/>
        <w:ind w:left="426" w:hanging="426"/>
        <w:contextualSpacing/>
        <w:jc w:val="left"/>
        <w:textAlignment w:val="auto"/>
        <w:rPr>
          <w:rFonts w:ascii="Arial" w:eastAsia="Calibri" w:hAnsi="Arial" w:cs="Arial"/>
          <w:color w:val="000000" w:themeColor="text1"/>
          <w:lang w:eastAsia="en-US"/>
        </w:rPr>
      </w:pPr>
      <w:r w:rsidRPr="00946F36">
        <w:rPr>
          <w:rFonts w:ascii="Arial" w:eastAsia="Calibri" w:hAnsi="Arial" w:cs="Arial"/>
          <w:color w:val="000000" w:themeColor="text1"/>
          <w:lang w:eastAsia="en-US"/>
        </w:rPr>
        <w:t>Wykonawca zobowiązany jest do zapłaty Zamawiającemu kar umownych z tytułu odstąpienia od umowy w następujących przypadkach i wysokościach:</w:t>
      </w:r>
    </w:p>
    <w:p w14:paraId="6507F83A" w14:textId="70B817E4" w:rsidR="000452C7" w:rsidRPr="00946F36" w:rsidRDefault="000452C7" w:rsidP="00B8099E">
      <w:pPr>
        <w:widowControl/>
        <w:numPr>
          <w:ilvl w:val="0"/>
          <w:numId w:val="62"/>
        </w:numPr>
        <w:suppressAutoHyphens w:val="0"/>
        <w:autoSpaceDE w:val="0"/>
        <w:autoSpaceDN w:val="0"/>
        <w:spacing w:after="0"/>
        <w:ind w:left="709" w:hanging="284"/>
        <w:contextualSpacing/>
        <w:textAlignment w:val="auto"/>
        <w:rPr>
          <w:rFonts w:ascii="Arial" w:eastAsia="Calibri" w:hAnsi="Arial" w:cs="Arial"/>
          <w:color w:val="000000" w:themeColor="text1"/>
          <w:lang w:eastAsia="en-US"/>
        </w:rPr>
      </w:pPr>
      <w:r w:rsidRPr="00946F36">
        <w:rPr>
          <w:rFonts w:ascii="Arial" w:eastAsia="Calibri" w:hAnsi="Arial" w:cs="Arial"/>
          <w:color w:val="000000" w:themeColor="text1"/>
          <w:lang w:eastAsia="en-US"/>
        </w:rPr>
        <w:t xml:space="preserve">z tytułu odstąpienia przez Zamawiającego od umowy z przyczyn zależnych </w:t>
      </w:r>
      <w:r w:rsidRPr="00946F36">
        <w:rPr>
          <w:rFonts w:ascii="Arial" w:eastAsia="Calibri" w:hAnsi="Arial" w:cs="Arial"/>
          <w:color w:val="000000" w:themeColor="text1"/>
          <w:lang w:eastAsia="en-US"/>
        </w:rPr>
        <w:br/>
        <w:t>od Wykonawcy, o których mowa w § 1</w:t>
      </w:r>
      <w:r w:rsidR="00F4202C" w:rsidRPr="00946F36">
        <w:rPr>
          <w:rFonts w:ascii="Arial" w:eastAsia="Calibri" w:hAnsi="Arial" w:cs="Arial"/>
          <w:color w:val="000000" w:themeColor="text1"/>
          <w:lang w:eastAsia="en-US"/>
        </w:rPr>
        <w:t>3</w:t>
      </w:r>
      <w:r w:rsidRPr="00946F36">
        <w:rPr>
          <w:rFonts w:ascii="Arial" w:eastAsia="Calibri" w:hAnsi="Arial" w:cs="Arial"/>
          <w:color w:val="000000" w:themeColor="text1"/>
          <w:lang w:eastAsia="en-US"/>
        </w:rPr>
        <w:t xml:space="preserve"> ust. 1 Umowy – w wysokości 10  % </w:t>
      </w:r>
      <w:r w:rsidR="007E5F7B" w:rsidRPr="00946F36">
        <w:rPr>
          <w:rFonts w:ascii="Arial" w:eastAsia="Calibri" w:hAnsi="Arial" w:cs="Arial"/>
          <w:color w:val="000000" w:themeColor="text1"/>
          <w:lang w:eastAsia="en-US"/>
        </w:rPr>
        <w:t xml:space="preserve">wartości </w:t>
      </w:r>
      <w:r w:rsidR="00F4202C" w:rsidRPr="00946F36">
        <w:rPr>
          <w:rFonts w:ascii="Arial" w:eastAsia="Calibri" w:hAnsi="Arial" w:cs="Arial"/>
          <w:color w:val="000000" w:themeColor="text1"/>
          <w:lang w:eastAsia="en-US"/>
        </w:rPr>
        <w:t>dostaw</w:t>
      </w:r>
      <w:r w:rsidR="007E5F7B" w:rsidRPr="00946F36">
        <w:rPr>
          <w:rFonts w:ascii="Arial" w:eastAsia="Calibri" w:hAnsi="Arial" w:cs="Arial"/>
          <w:color w:val="000000" w:themeColor="text1"/>
          <w:lang w:eastAsia="en-US"/>
        </w:rPr>
        <w:t xml:space="preserve"> niewykonanych</w:t>
      </w:r>
      <w:r w:rsidRPr="00946F36">
        <w:rPr>
          <w:rFonts w:ascii="Arial" w:eastAsia="Calibri" w:hAnsi="Arial" w:cs="Arial"/>
          <w:color w:val="000000" w:themeColor="text1"/>
          <w:lang w:eastAsia="en-US"/>
        </w:rPr>
        <w:t>,</w:t>
      </w:r>
    </w:p>
    <w:p w14:paraId="7DCAB4D0" w14:textId="0F81B2FB" w:rsidR="000452C7" w:rsidRPr="00946F36" w:rsidRDefault="000452C7" w:rsidP="00B8099E">
      <w:pPr>
        <w:widowControl/>
        <w:numPr>
          <w:ilvl w:val="0"/>
          <w:numId w:val="62"/>
        </w:numPr>
        <w:suppressAutoHyphens w:val="0"/>
        <w:autoSpaceDE w:val="0"/>
        <w:autoSpaceDN w:val="0"/>
        <w:spacing w:after="0"/>
        <w:ind w:left="709" w:hanging="284"/>
        <w:contextualSpacing/>
        <w:textAlignment w:val="auto"/>
        <w:rPr>
          <w:rFonts w:ascii="Arial" w:eastAsia="Calibri" w:hAnsi="Arial" w:cs="Arial"/>
          <w:color w:val="000000" w:themeColor="text1"/>
          <w:lang w:eastAsia="en-US"/>
        </w:rPr>
      </w:pPr>
      <w:r w:rsidRPr="00946F36">
        <w:rPr>
          <w:rFonts w:ascii="Arial" w:eastAsia="Calibri" w:hAnsi="Arial" w:cs="Arial"/>
          <w:color w:val="000000" w:themeColor="text1"/>
          <w:lang w:eastAsia="en-US"/>
        </w:rPr>
        <w:t xml:space="preserve">z tytułu odstąpienia przez Wykonawcę od umowy z przyczyn niezależnych </w:t>
      </w:r>
      <w:r w:rsidRPr="00946F36">
        <w:rPr>
          <w:rFonts w:ascii="Arial" w:eastAsia="Calibri" w:hAnsi="Arial" w:cs="Arial"/>
          <w:color w:val="000000" w:themeColor="text1"/>
          <w:lang w:eastAsia="en-US"/>
        </w:rPr>
        <w:br/>
        <w:t xml:space="preserve">od Zamawiającego – w wysokości 10  % </w:t>
      </w:r>
      <w:r w:rsidR="007E5F7B" w:rsidRPr="00946F36">
        <w:rPr>
          <w:rFonts w:ascii="Arial" w:eastAsia="Calibri" w:hAnsi="Arial" w:cs="Arial"/>
          <w:color w:val="000000" w:themeColor="text1"/>
          <w:lang w:eastAsia="en-US"/>
        </w:rPr>
        <w:t xml:space="preserve">wartości </w:t>
      </w:r>
      <w:r w:rsidR="00F4202C" w:rsidRPr="00946F36">
        <w:rPr>
          <w:rFonts w:ascii="Arial" w:eastAsia="Calibri" w:hAnsi="Arial" w:cs="Arial"/>
          <w:color w:val="000000" w:themeColor="text1"/>
          <w:lang w:eastAsia="en-US"/>
        </w:rPr>
        <w:t>dostaw</w:t>
      </w:r>
      <w:r w:rsidR="007E5F7B" w:rsidRPr="00946F36">
        <w:rPr>
          <w:rFonts w:ascii="Arial" w:eastAsia="Calibri" w:hAnsi="Arial" w:cs="Arial"/>
          <w:color w:val="000000" w:themeColor="text1"/>
          <w:lang w:eastAsia="en-US"/>
        </w:rPr>
        <w:t xml:space="preserve"> niewykonanych,</w:t>
      </w:r>
    </w:p>
    <w:p w14:paraId="73247787" w14:textId="40F8DC9F" w:rsidR="007E293A" w:rsidRPr="00946F36" w:rsidRDefault="000452C7" w:rsidP="00B8099E">
      <w:pPr>
        <w:widowControl/>
        <w:numPr>
          <w:ilvl w:val="0"/>
          <w:numId w:val="2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946F36">
        <w:rPr>
          <w:rFonts w:ascii="Arial" w:hAnsi="Arial" w:cs="Arial"/>
          <w:color w:val="000000" w:themeColor="text1"/>
        </w:rPr>
        <w:t xml:space="preserve">Zamawiający zobowiązany jest do zapłaty Wykonawcy kary umownej z tytułu odstąpienia od umowy w przypadku odstąpienia przez Zamawiającego od umowy </w:t>
      </w:r>
      <w:r w:rsidRPr="00946F36">
        <w:rPr>
          <w:rFonts w:ascii="Arial" w:hAnsi="Arial" w:cs="Arial"/>
          <w:color w:val="000000" w:themeColor="text1"/>
        </w:rPr>
        <w:br/>
        <w:t xml:space="preserve">z przyczyn zależnych od Zamawiającego – w wysokości </w:t>
      </w:r>
      <w:r w:rsidRPr="00946F36">
        <w:rPr>
          <w:rFonts w:ascii="Arial" w:eastAsia="Calibri" w:hAnsi="Arial" w:cs="Arial"/>
          <w:color w:val="000000" w:themeColor="text1"/>
          <w:lang w:eastAsia="en-US"/>
        </w:rPr>
        <w:t xml:space="preserve">10 </w:t>
      </w:r>
      <w:r w:rsidRPr="00946F36">
        <w:rPr>
          <w:rFonts w:ascii="Arial" w:hAnsi="Arial" w:cs="Arial"/>
          <w:color w:val="000000" w:themeColor="text1"/>
        </w:rPr>
        <w:t xml:space="preserve">% </w:t>
      </w:r>
      <w:r w:rsidRPr="00946F36">
        <w:rPr>
          <w:rFonts w:ascii="Arial" w:eastAsia="Calibri" w:hAnsi="Arial" w:cs="Arial"/>
          <w:color w:val="000000" w:themeColor="text1"/>
          <w:lang w:eastAsia="en-US"/>
        </w:rPr>
        <w:t xml:space="preserve">wartości </w:t>
      </w:r>
      <w:r w:rsidR="00F4202C" w:rsidRPr="00946F36">
        <w:rPr>
          <w:rFonts w:ascii="Arial" w:eastAsia="Calibri" w:hAnsi="Arial" w:cs="Arial"/>
          <w:color w:val="000000" w:themeColor="text1"/>
          <w:lang w:eastAsia="en-US"/>
        </w:rPr>
        <w:t>dostaw</w:t>
      </w:r>
      <w:r w:rsidRPr="00946F36">
        <w:rPr>
          <w:rFonts w:ascii="Arial" w:eastAsia="Calibri" w:hAnsi="Arial" w:cs="Arial"/>
          <w:color w:val="000000" w:themeColor="text1"/>
          <w:lang w:eastAsia="en-US"/>
        </w:rPr>
        <w:t xml:space="preserve"> niewykonanych</w:t>
      </w:r>
      <w:r w:rsidR="007E5F7B" w:rsidRPr="00946F36">
        <w:rPr>
          <w:rFonts w:ascii="Arial" w:eastAsia="Calibri" w:hAnsi="Arial" w:cs="Arial"/>
          <w:color w:val="000000" w:themeColor="text1"/>
          <w:lang w:eastAsia="en-US"/>
        </w:rPr>
        <w:t xml:space="preserve">, </w:t>
      </w:r>
      <w:r w:rsidRPr="00946F36">
        <w:rPr>
          <w:rFonts w:ascii="Arial" w:hAnsi="Arial" w:cs="Arial"/>
          <w:color w:val="000000" w:themeColor="text1"/>
        </w:rPr>
        <w:t xml:space="preserve">z wyjątkiem wystąpienia sytuacji przedstawionych w art. 456 </w:t>
      </w:r>
      <w:proofErr w:type="spellStart"/>
      <w:r w:rsidRPr="00946F36">
        <w:rPr>
          <w:rFonts w:ascii="Arial" w:hAnsi="Arial" w:cs="Arial"/>
          <w:color w:val="000000" w:themeColor="text1"/>
        </w:rPr>
        <w:t>ust.1</w:t>
      </w:r>
      <w:proofErr w:type="spellEnd"/>
      <w:r w:rsidRPr="00946F36">
        <w:rPr>
          <w:rFonts w:ascii="Arial" w:hAnsi="Arial" w:cs="Arial"/>
          <w:color w:val="000000" w:themeColor="text1"/>
        </w:rPr>
        <w:t xml:space="preserve"> w zw. z art. 456 ust. 3 ustawy </w:t>
      </w:r>
      <w:proofErr w:type="spellStart"/>
      <w:r w:rsidRPr="00946F36">
        <w:rPr>
          <w:rFonts w:ascii="Arial" w:hAnsi="Arial" w:cs="Arial"/>
          <w:color w:val="000000" w:themeColor="text1"/>
        </w:rPr>
        <w:t>Pzp</w:t>
      </w:r>
      <w:proofErr w:type="spellEnd"/>
      <w:r w:rsidRPr="00946F36">
        <w:rPr>
          <w:rFonts w:ascii="Arial" w:hAnsi="Arial" w:cs="Arial"/>
          <w:color w:val="000000" w:themeColor="text1"/>
        </w:rPr>
        <w:t>.</w:t>
      </w:r>
    </w:p>
    <w:p w14:paraId="4FD872AF" w14:textId="4F47B842" w:rsidR="00A671E3" w:rsidRPr="00946F36" w:rsidRDefault="00A671E3" w:rsidP="00B8099E">
      <w:pPr>
        <w:widowControl/>
        <w:suppressAutoHyphens w:val="0"/>
        <w:autoSpaceDE w:val="0"/>
        <w:autoSpaceDN w:val="0"/>
        <w:spacing w:after="0"/>
        <w:jc w:val="center"/>
        <w:textAlignment w:val="auto"/>
        <w:rPr>
          <w:rFonts w:ascii="Arial" w:hAnsi="Arial" w:cs="Arial"/>
          <w:b/>
          <w:bCs/>
        </w:rPr>
      </w:pPr>
      <w:r w:rsidRPr="00946F36">
        <w:rPr>
          <w:rFonts w:ascii="Arial" w:eastAsia="Calibri" w:hAnsi="Arial" w:cs="Arial"/>
          <w:b/>
          <w:bCs/>
          <w:lang w:eastAsia="en-US"/>
        </w:rPr>
        <w:t>§ 1</w:t>
      </w:r>
      <w:r w:rsidR="00FC0985" w:rsidRPr="00946F36">
        <w:rPr>
          <w:rFonts w:ascii="Arial" w:eastAsia="Calibri" w:hAnsi="Arial" w:cs="Arial"/>
          <w:b/>
          <w:bCs/>
          <w:lang w:eastAsia="en-US"/>
        </w:rPr>
        <w:t>3</w:t>
      </w:r>
    </w:p>
    <w:p w14:paraId="5491D8A9" w14:textId="77777777" w:rsidR="004E54EA" w:rsidRPr="00946F36" w:rsidRDefault="004E54EA"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Odstąpienie od umowy</w:t>
      </w:r>
    </w:p>
    <w:p w14:paraId="7A31B26B" w14:textId="77777777" w:rsidR="004E54EA" w:rsidRPr="00946F36" w:rsidRDefault="004E54EA" w:rsidP="00B8099E">
      <w:pPr>
        <w:widowControl/>
        <w:tabs>
          <w:tab w:val="left" w:pos="426"/>
        </w:tabs>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AE57B5">
        <w:rPr>
          <w:rFonts w:ascii="Arial" w:eastAsia="Calibri" w:hAnsi="Arial" w:cs="Arial"/>
          <w:color w:val="000000" w:themeColor="text1"/>
          <w:lang w:eastAsia="en-US"/>
        </w:rPr>
        <w:t>1. Zamawiający</w:t>
      </w:r>
      <w:r w:rsidRPr="00946F36">
        <w:rPr>
          <w:rFonts w:ascii="Arial" w:eastAsia="Calibri" w:hAnsi="Arial" w:cs="Arial"/>
          <w:color w:val="000000" w:themeColor="text1"/>
          <w:lang w:eastAsia="en-US"/>
        </w:rPr>
        <w:t xml:space="preserve"> zastrzega sobie prawo do odstąpienia od umowy w przypadkach przewidzianych w Kodeksie cywilnym oraz </w:t>
      </w:r>
      <w:proofErr w:type="spellStart"/>
      <w:r w:rsidRPr="00946F36">
        <w:rPr>
          <w:rFonts w:ascii="Arial" w:eastAsia="Calibri" w:hAnsi="Arial" w:cs="Arial"/>
          <w:color w:val="000000" w:themeColor="text1"/>
          <w:lang w:eastAsia="en-US"/>
        </w:rPr>
        <w:t>Pzp</w:t>
      </w:r>
      <w:proofErr w:type="spellEnd"/>
      <w:r w:rsidRPr="00946F36">
        <w:rPr>
          <w:rFonts w:ascii="Arial" w:eastAsia="Calibri" w:hAnsi="Arial" w:cs="Arial"/>
          <w:color w:val="000000" w:themeColor="text1"/>
          <w:lang w:eastAsia="en-US"/>
        </w:rPr>
        <w:t xml:space="preserve">, w szczególności z powodu okoliczności, o których mowa w art. 456 ust. 1 </w:t>
      </w:r>
      <w:proofErr w:type="spellStart"/>
      <w:r w:rsidRPr="00946F36">
        <w:rPr>
          <w:rFonts w:ascii="Arial" w:eastAsia="Calibri" w:hAnsi="Arial" w:cs="Arial"/>
          <w:color w:val="000000" w:themeColor="text1"/>
          <w:lang w:eastAsia="en-US"/>
        </w:rPr>
        <w:t>Pzp</w:t>
      </w:r>
      <w:proofErr w:type="spellEnd"/>
      <w:r w:rsidRPr="00946F36">
        <w:rPr>
          <w:rFonts w:ascii="Arial" w:eastAsia="Calibri" w:hAnsi="Arial" w:cs="Arial"/>
          <w:color w:val="000000" w:themeColor="text1"/>
          <w:lang w:eastAsia="en-US"/>
        </w:rPr>
        <w:t>, a także jeżeli:</w:t>
      </w:r>
    </w:p>
    <w:p w14:paraId="343E11B0" w14:textId="77777777" w:rsidR="00F4202C" w:rsidRPr="00946F36" w:rsidRDefault="00F4202C" w:rsidP="00B8099E">
      <w:pPr>
        <w:pStyle w:val="Akapitzlist"/>
        <w:numPr>
          <w:ilvl w:val="1"/>
          <w:numId w:val="63"/>
        </w:numPr>
        <w:spacing w:after="0"/>
        <w:ind w:left="851" w:hanging="425"/>
        <w:rPr>
          <w:rFonts w:ascii="Arial" w:hAnsi="Arial" w:cs="Arial"/>
        </w:rPr>
      </w:pPr>
      <w:r w:rsidRPr="00946F36">
        <w:rPr>
          <w:rFonts w:ascii="Arial" w:hAnsi="Arial" w:cs="Arial"/>
        </w:rPr>
        <w:t>Wykonawca mimo pisemnego wezwania przez Zamawiającego nie wykonuje zapisów Umowy zgodnie z jej postanowieniami lub w rażący sposób zaniedbuje bądź narusza zobowiązania umowne;</w:t>
      </w:r>
    </w:p>
    <w:p w14:paraId="4C39613B" w14:textId="77777777" w:rsidR="00F4202C" w:rsidRPr="00946F36" w:rsidRDefault="00F4202C" w:rsidP="00B8099E">
      <w:pPr>
        <w:pStyle w:val="Akapitzlist"/>
        <w:numPr>
          <w:ilvl w:val="1"/>
          <w:numId w:val="63"/>
        </w:numPr>
        <w:spacing w:after="0"/>
        <w:ind w:left="851" w:hanging="425"/>
        <w:rPr>
          <w:rFonts w:ascii="Arial" w:hAnsi="Arial" w:cs="Arial"/>
        </w:rPr>
      </w:pPr>
      <w:r w:rsidRPr="00946F36">
        <w:rPr>
          <w:rFonts w:ascii="Arial" w:hAnsi="Arial" w:cs="Arial"/>
        </w:rPr>
        <w:t>stwierdzenia w toku odbioru przedmiotu umowy, że przedmiot umowy zawiera wady i pomimo wyznaczenia terminu ich usunięcia Wykonawca ich nie poprawił lub nie przystąpił do ich usunięcia;</w:t>
      </w:r>
    </w:p>
    <w:p w14:paraId="5053FB89" w14:textId="0EF6E28F" w:rsidR="00F4202C" w:rsidRPr="00946F36" w:rsidRDefault="00F4202C" w:rsidP="00B8099E">
      <w:pPr>
        <w:pStyle w:val="Akapitzlist"/>
        <w:numPr>
          <w:ilvl w:val="1"/>
          <w:numId w:val="63"/>
        </w:numPr>
        <w:spacing w:after="0"/>
        <w:ind w:left="851" w:hanging="425"/>
        <w:rPr>
          <w:rFonts w:ascii="Arial" w:hAnsi="Arial" w:cs="Arial"/>
        </w:rPr>
      </w:pPr>
      <w:r w:rsidRPr="00946F36">
        <w:rPr>
          <w:rFonts w:ascii="Arial" w:hAnsi="Arial" w:cs="Arial"/>
        </w:rPr>
        <w:t>opóźnienie w realizacji przedmiotu umowy przekracza 10 dni</w:t>
      </w:r>
      <w:r w:rsidRPr="00946F36">
        <w:rPr>
          <w:rFonts w:ascii="Arial" w:eastAsia="Aptos" w:hAnsi="Arial" w:cs="Arial"/>
          <w:kern w:val="2"/>
          <w:lang w:eastAsia="en-US"/>
          <w14:ligatures w14:val="standardContextual"/>
        </w:rPr>
        <w:t xml:space="preserve"> </w:t>
      </w:r>
      <w:r w:rsidRPr="00946F36">
        <w:rPr>
          <w:rFonts w:ascii="Arial" w:hAnsi="Arial" w:cs="Arial"/>
        </w:rPr>
        <w:t>zwłoki licząc od upływu terminu wskazanego w § 2 umowy.</w:t>
      </w:r>
    </w:p>
    <w:p w14:paraId="3E7F011F" w14:textId="76F1652B" w:rsidR="004E54EA" w:rsidRPr="00946F36" w:rsidRDefault="004E54EA" w:rsidP="00B8099E">
      <w:pPr>
        <w:pStyle w:val="Akapitzlist"/>
        <w:numPr>
          <w:ilvl w:val="0"/>
          <w:numId w:val="63"/>
        </w:numPr>
        <w:autoSpaceDE w:val="0"/>
        <w:autoSpaceDN w:val="0"/>
        <w:spacing w:after="0"/>
        <w:ind w:left="426" w:hanging="426"/>
        <w:rPr>
          <w:rFonts w:ascii="Arial" w:hAnsi="Arial" w:cs="Arial"/>
          <w:lang w:eastAsia="en-US"/>
        </w:rPr>
      </w:pPr>
      <w:r w:rsidRPr="00946F36">
        <w:rPr>
          <w:rFonts w:ascii="Arial" w:hAnsi="Arial" w:cs="Arial"/>
          <w:lang w:eastAsia="en-US"/>
        </w:rPr>
        <w:t xml:space="preserve">W przypadkach określonych w ust. 1, odstąpienie od umowy może nastąpić </w:t>
      </w:r>
      <w:r w:rsidR="00F4202C" w:rsidRPr="00946F36">
        <w:rPr>
          <w:rFonts w:ascii="Arial" w:hAnsi="Arial" w:cs="Arial"/>
          <w:lang w:eastAsia="en-US"/>
        </w:rPr>
        <w:t>ze skutkiem natychmiastowym</w:t>
      </w:r>
      <w:r w:rsidRPr="00946F36">
        <w:rPr>
          <w:rFonts w:ascii="Arial" w:hAnsi="Arial" w:cs="Arial"/>
          <w:lang w:eastAsia="en-US"/>
        </w:rPr>
        <w:t xml:space="preserve"> od </w:t>
      </w:r>
      <w:r w:rsidR="00F4202C" w:rsidRPr="00946F36">
        <w:rPr>
          <w:rFonts w:ascii="Arial" w:hAnsi="Arial" w:cs="Arial"/>
          <w:lang w:eastAsia="en-US"/>
        </w:rPr>
        <w:t xml:space="preserve">momentu </w:t>
      </w:r>
      <w:r w:rsidRPr="00946F36">
        <w:rPr>
          <w:rFonts w:ascii="Arial" w:hAnsi="Arial" w:cs="Arial"/>
          <w:lang w:eastAsia="en-US"/>
        </w:rPr>
        <w:t xml:space="preserve">powzięcia wiadomości o ich zaistnieniu. </w:t>
      </w:r>
    </w:p>
    <w:p w14:paraId="295AE9E4" w14:textId="77777777" w:rsidR="004E54EA" w:rsidRPr="00946F36" w:rsidRDefault="004E54EA" w:rsidP="00B8099E">
      <w:pPr>
        <w:widowControl/>
        <w:numPr>
          <w:ilvl w:val="0"/>
          <w:numId w:val="63"/>
        </w:numPr>
        <w:suppressAutoHyphens w:val="0"/>
        <w:autoSpaceDE w:val="0"/>
        <w:autoSpaceDN w:val="0"/>
        <w:spacing w:after="0"/>
        <w:ind w:left="426" w:hanging="426"/>
        <w:contextualSpacing/>
        <w:textAlignment w:val="auto"/>
        <w:rPr>
          <w:rFonts w:ascii="Arial" w:eastAsia="Calibri" w:hAnsi="Arial" w:cs="Arial"/>
          <w:lang w:eastAsia="en-US"/>
        </w:rPr>
      </w:pPr>
      <w:r w:rsidRPr="00946F36">
        <w:rPr>
          <w:rFonts w:ascii="Arial" w:eastAsia="Calibri" w:hAnsi="Arial" w:cs="Arial"/>
          <w:lang w:eastAsia="en-US"/>
        </w:rPr>
        <w:t>Odstąpienie od umowy powinno nastąpić w formie pisemnej lub formie elektronicznej pod rygorem nieważności takiego odstąpienia i powinno zawierać uzasadnienie.</w:t>
      </w:r>
    </w:p>
    <w:p w14:paraId="1FCB8B53" w14:textId="77777777" w:rsidR="004E54EA" w:rsidRPr="00946F36" w:rsidRDefault="004E54EA" w:rsidP="00B8099E">
      <w:pPr>
        <w:widowControl/>
        <w:numPr>
          <w:ilvl w:val="0"/>
          <w:numId w:val="63"/>
        </w:numPr>
        <w:suppressAutoHyphens w:val="0"/>
        <w:autoSpaceDE w:val="0"/>
        <w:autoSpaceDN w:val="0"/>
        <w:spacing w:after="0"/>
        <w:ind w:left="426" w:hanging="426"/>
        <w:contextualSpacing/>
        <w:textAlignment w:val="auto"/>
        <w:rPr>
          <w:rFonts w:ascii="Arial" w:eastAsia="Calibri" w:hAnsi="Arial" w:cs="Arial"/>
          <w:lang w:eastAsia="en-US"/>
        </w:rPr>
      </w:pPr>
      <w:r w:rsidRPr="00946F36">
        <w:rPr>
          <w:rFonts w:ascii="Arial" w:eastAsia="Calibri" w:hAnsi="Arial" w:cs="Arial"/>
          <w:lang w:eastAsia="en-US"/>
        </w:rPr>
        <w:t>W wypadku odstąpienia od umowy, Wykonawcę oraz Zamawiającego obciążają następujące obowiązki szczegółowe:</w:t>
      </w:r>
    </w:p>
    <w:p w14:paraId="5EACAB2B" w14:textId="6B0D5883" w:rsidR="004E54EA" w:rsidRPr="00946F36" w:rsidRDefault="004E54EA" w:rsidP="00B8099E">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946F36">
        <w:rPr>
          <w:rFonts w:ascii="Arial" w:eastAsia="Calibri" w:hAnsi="Arial" w:cs="Arial"/>
          <w:lang w:eastAsia="en-US"/>
        </w:rPr>
        <w:t xml:space="preserve">w terminie </w:t>
      </w:r>
      <w:r w:rsidRPr="00946F36">
        <w:rPr>
          <w:rFonts w:ascii="Arial" w:eastAsia="Calibri" w:hAnsi="Arial" w:cs="Arial"/>
        </w:rPr>
        <w:t xml:space="preserve">wspólnie uzgodnionym przez Strony, ale nie dłuższym niż </w:t>
      </w:r>
      <w:r w:rsidRPr="00946F36">
        <w:rPr>
          <w:rFonts w:ascii="Arial" w:eastAsia="Calibri" w:hAnsi="Arial" w:cs="Arial"/>
          <w:lang w:eastAsia="en-US"/>
        </w:rPr>
        <w:t xml:space="preserve">14 dni od daty odstąpienia od umowy, Wykonawca, przy udziale Zamawiającego, sporządzi protokół </w:t>
      </w:r>
      <w:r w:rsidR="00F4202C" w:rsidRPr="00946F36">
        <w:rPr>
          <w:rFonts w:ascii="Arial" w:eastAsia="Calibri" w:hAnsi="Arial" w:cs="Arial"/>
          <w:lang w:eastAsia="en-US"/>
        </w:rPr>
        <w:t>dostaw</w:t>
      </w:r>
      <w:r w:rsidRPr="00946F36">
        <w:rPr>
          <w:rFonts w:ascii="Arial" w:eastAsia="Calibri" w:hAnsi="Arial" w:cs="Arial"/>
          <w:lang w:eastAsia="en-US"/>
        </w:rPr>
        <w:t xml:space="preserve"> w toku, według stanu na dzień odstąpienia.</w:t>
      </w:r>
    </w:p>
    <w:p w14:paraId="47B44B94" w14:textId="2148F940" w:rsidR="004E54EA" w:rsidRPr="00946F36" w:rsidRDefault="004E54EA" w:rsidP="00B8099E">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946F36">
        <w:rPr>
          <w:rFonts w:ascii="Arial" w:eastAsia="Calibri" w:hAnsi="Arial" w:cs="Arial"/>
          <w:lang w:eastAsia="en-US"/>
        </w:rPr>
        <w:t>Wykonawca przekaże znajdujące się w jego posiadaniu dokumenty należące do Zamawiającego, urządzenia, materiały i inne prace, za które Wykonawca otrzymał płatność oraz inną, sporządzoną przez niego lub na jego rzecz, dokumentację, najpóźniej w terminie wskazanym pisemnie przez Zamawiającego.</w:t>
      </w:r>
    </w:p>
    <w:p w14:paraId="29A1DBB4" w14:textId="77777777" w:rsidR="00AE57B5" w:rsidRDefault="00AE57B5" w:rsidP="00B8099E">
      <w:pPr>
        <w:widowControl/>
        <w:suppressAutoHyphens w:val="0"/>
        <w:autoSpaceDE w:val="0"/>
        <w:autoSpaceDN w:val="0"/>
        <w:spacing w:after="0"/>
        <w:jc w:val="center"/>
        <w:textAlignment w:val="auto"/>
        <w:rPr>
          <w:rFonts w:ascii="Arial" w:eastAsia="Calibri" w:hAnsi="Arial" w:cs="Arial"/>
          <w:b/>
          <w:bCs/>
          <w:lang w:eastAsia="en-US"/>
        </w:rPr>
      </w:pPr>
    </w:p>
    <w:p w14:paraId="0F32C61A" w14:textId="305E3847" w:rsidR="00A671E3" w:rsidRPr="00946F36" w:rsidRDefault="00A671E3"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1</w:t>
      </w:r>
      <w:r w:rsidR="002F1397" w:rsidRPr="00946F36">
        <w:rPr>
          <w:rFonts w:ascii="Arial" w:eastAsia="Calibri" w:hAnsi="Arial" w:cs="Arial"/>
          <w:b/>
          <w:bCs/>
          <w:lang w:eastAsia="en-US"/>
        </w:rPr>
        <w:t>4</w:t>
      </w:r>
    </w:p>
    <w:p w14:paraId="29E68679" w14:textId="77777777" w:rsidR="00A671E3" w:rsidRPr="00946F36" w:rsidRDefault="00A671E3"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Zmiany umowy</w:t>
      </w:r>
    </w:p>
    <w:p w14:paraId="0BC19E30" w14:textId="5D2C6424" w:rsidR="00A671E3" w:rsidRPr="00946F36" w:rsidRDefault="00A671E3" w:rsidP="00B8099E">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sz w:val="22"/>
          <w:szCs w:val="22"/>
          <w:lang w:eastAsia="en-US"/>
        </w:rPr>
      </w:pPr>
      <w:r w:rsidRPr="00946F36">
        <w:rPr>
          <w:rFonts w:ascii="Arial" w:eastAsia="Calibri" w:hAnsi="Arial" w:cs="Arial"/>
          <w:sz w:val="22"/>
          <w:szCs w:val="22"/>
          <w:lang w:eastAsia="en-US"/>
        </w:rPr>
        <w:t xml:space="preserve">Oprócz przypadków, o których mowa w art. </w:t>
      </w:r>
      <w:r w:rsidRPr="00946F36">
        <w:rPr>
          <w:rFonts w:ascii="Arial" w:eastAsia="Calibri" w:hAnsi="Arial" w:cs="Arial"/>
          <w:sz w:val="22"/>
          <w:szCs w:val="22"/>
          <w:lang w:val="pl-PL" w:eastAsia="en-US"/>
        </w:rPr>
        <w:t xml:space="preserve">454 i 455 </w:t>
      </w:r>
      <w:r w:rsidRPr="00946F36">
        <w:rPr>
          <w:rFonts w:ascii="Arial" w:eastAsia="Calibri" w:hAnsi="Arial" w:cs="Arial"/>
          <w:sz w:val="22"/>
          <w:szCs w:val="22"/>
          <w:lang w:eastAsia="en-US"/>
        </w:rPr>
        <w:t xml:space="preserve">ustawy – Prawo zamówień publicznych, </w:t>
      </w:r>
      <w:r w:rsidR="004B4E5A" w:rsidRPr="00946F36">
        <w:rPr>
          <w:rFonts w:ascii="Arial" w:eastAsia="Calibri" w:hAnsi="Arial" w:cs="Arial"/>
          <w:sz w:val="22"/>
          <w:szCs w:val="22"/>
          <w:lang w:val="pl-PL" w:eastAsia="en-US"/>
        </w:rPr>
        <w:t>S</w:t>
      </w:r>
      <w:r w:rsidRPr="00946F36">
        <w:rPr>
          <w:rFonts w:ascii="Arial" w:eastAsia="Calibri" w:hAnsi="Arial" w:cs="Arial"/>
          <w:sz w:val="22"/>
          <w:szCs w:val="22"/>
          <w:lang w:val="pl-PL" w:eastAsia="en-US"/>
        </w:rPr>
        <w:t xml:space="preserve">trony </w:t>
      </w:r>
      <w:r w:rsidRPr="00946F36">
        <w:rPr>
          <w:rFonts w:ascii="Arial" w:eastAsia="Calibri" w:hAnsi="Arial" w:cs="Arial"/>
          <w:sz w:val="22"/>
          <w:szCs w:val="22"/>
          <w:lang w:eastAsia="en-US"/>
        </w:rPr>
        <w:t>dopuszcza</w:t>
      </w:r>
      <w:r w:rsidRPr="00946F36">
        <w:rPr>
          <w:rFonts w:ascii="Arial" w:eastAsia="Calibri" w:hAnsi="Arial" w:cs="Arial"/>
          <w:sz w:val="22"/>
          <w:szCs w:val="22"/>
          <w:lang w:val="pl-PL" w:eastAsia="en-US"/>
        </w:rPr>
        <w:t>ją</w:t>
      </w:r>
      <w:r w:rsidRPr="00946F36">
        <w:rPr>
          <w:rFonts w:ascii="Arial" w:eastAsia="Calibri" w:hAnsi="Arial" w:cs="Arial"/>
          <w:sz w:val="22"/>
          <w:szCs w:val="22"/>
          <w:lang w:eastAsia="en-US"/>
        </w:rPr>
        <w:t xml:space="preserve"> możliwość wprowadzania zmiany umowy </w:t>
      </w:r>
      <w:r w:rsidR="00AA50C5" w:rsidRPr="00946F36">
        <w:rPr>
          <w:rFonts w:ascii="Arial" w:eastAsia="Calibri" w:hAnsi="Arial" w:cs="Arial"/>
          <w:sz w:val="22"/>
          <w:szCs w:val="22"/>
          <w:lang w:val="pl-PL" w:eastAsia="en-US"/>
        </w:rPr>
        <w:br/>
      </w:r>
      <w:r w:rsidRPr="00946F36">
        <w:rPr>
          <w:rFonts w:ascii="Arial" w:eastAsia="Calibri" w:hAnsi="Arial" w:cs="Arial"/>
          <w:sz w:val="22"/>
          <w:szCs w:val="22"/>
          <w:lang w:eastAsia="en-US"/>
        </w:rPr>
        <w:t xml:space="preserve">w stosunku do treści oferty, na podstawie której dokonano wyboru Wykonawcy, </w:t>
      </w:r>
      <w:r w:rsidR="00AA50C5" w:rsidRPr="00946F36">
        <w:rPr>
          <w:rFonts w:ascii="Arial" w:eastAsia="Calibri" w:hAnsi="Arial" w:cs="Arial"/>
          <w:sz w:val="22"/>
          <w:szCs w:val="22"/>
          <w:lang w:val="pl-PL" w:eastAsia="en-US"/>
        </w:rPr>
        <w:br/>
      </w:r>
      <w:r w:rsidRPr="00946F36">
        <w:rPr>
          <w:rFonts w:ascii="Arial" w:eastAsia="Calibri" w:hAnsi="Arial" w:cs="Arial"/>
          <w:sz w:val="22"/>
          <w:szCs w:val="22"/>
          <w:lang w:eastAsia="en-US"/>
        </w:rPr>
        <w:t>w przypadku wystąpienia którejkolwiek z następujących okoliczności:</w:t>
      </w:r>
    </w:p>
    <w:p w14:paraId="648F8244" w14:textId="69271663" w:rsidR="00A14CBC" w:rsidRPr="00946F36" w:rsidRDefault="00A14CBC" w:rsidP="00B8099E">
      <w:pPr>
        <w:pStyle w:val="Akapitzlist"/>
        <w:numPr>
          <w:ilvl w:val="1"/>
          <w:numId w:val="81"/>
        </w:numPr>
        <w:spacing w:after="0"/>
        <w:ind w:left="709" w:hanging="283"/>
        <w:jc w:val="both"/>
        <w:rPr>
          <w:rFonts w:ascii="Arial" w:hAnsi="Arial" w:cs="Arial"/>
        </w:rPr>
      </w:pPr>
      <w:bookmarkStart w:id="13" w:name="_Hlk53051676"/>
      <w:r w:rsidRPr="00946F36">
        <w:rPr>
          <w:rFonts w:ascii="Arial" w:hAnsi="Arial" w:cs="Arial"/>
        </w:rPr>
        <w:t xml:space="preserve">konieczność dostarczenia innego, niż określonego w Umowie urządzenia lub oprogramowania, niepowodująca zwiększenia ceny, spowodowana zakończeniem </w:t>
      </w:r>
      <w:r w:rsidRPr="00946F36">
        <w:rPr>
          <w:rFonts w:ascii="Arial" w:hAnsi="Arial" w:cs="Arial"/>
        </w:rPr>
        <w:lastRenderedPageBreak/>
        <w:t xml:space="preserve">produkcji określonego w Umowie urządzenia/oprogramowania lub wycofania go </w:t>
      </w:r>
      <w:r w:rsidR="00C66D8D">
        <w:rPr>
          <w:rFonts w:ascii="Arial" w:hAnsi="Arial" w:cs="Arial"/>
        </w:rPr>
        <w:br/>
      </w:r>
      <w:r w:rsidRPr="00946F36">
        <w:rPr>
          <w:rFonts w:ascii="Arial" w:hAnsi="Arial" w:cs="Arial"/>
        </w:rPr>
        <w:t>z produkcji lub obrotu na terytorium Rzeczpospolitej Polskiej, posiadającego parametry nie gorsze od zaproponowanych przez Wykonawcę w ofercie;</w:t>
      </w:r>
    </w:p>
    <w:p w14:paraId="70854A02" w14:textId="77777777" w:rsidR="00A14CBC" w:rsidRPr="00946F36" w:rsidRDefault="00A14CBC" w:rsidP="00B8099E">
      <w:pPr>
        <w:pStyle w:val="Akapitzlist"/>
        <w:numPr>
          <w:ilvl w:val="1"/>
          <w:numId w:val="81"/>
        </w:numPr>
        <w:spacing w:after="0"/>
        <w:ind w:left="709" w:hanging="283"/>
        <w:jc w:val="both"/>
        <w:rPr>
          <w:rFonts w:ascii="Arial" w:hAnsi="Arial" w:cs="Arial"/>
        </w:rPr>
      </w:pPr>
      <w:r w:rsidRPr="00946F36">
        <w:rPr>
          <w:rFonts w:ascii="Arial" w:hAnsi="Arial" w:cs="Arial"/>
        </w:rPr>
        <w:t>pojawienie się na rynku urządzenia producenta sprzętu nowszej generacji lub nowej wersji oprogramowania, o lepszych parametrach i/lub pozwalających na zaoszczędzenie kosztów eksploatacji pod warunkiem, że te zmiany nie spowodują zwiększenia ceny;</w:t>
      </w:r>
    </w:p>
    <w:p w14:paraId="447530BA" w14:textId="77777777" w:rsidR="00A14CBC" w:rsidRPr="00946F36" w:rsidRDefault="00A14CBC" w:rsidP="00B8099E">
      <w:pPr>
        <w:pStyle w:val="Akapitzlist"/>
        <w:numPr>
          <w:ilvl w:val="1"/>
          <w:numId w:val="81"/>
        </w:numPr>
        <w:spacing w:after="0"/>
        <w:ind w:left="709" w:hanging="283"/>
        <w:jc w:val="both"/>
        <w:rPr>
          <w:rFonts w:ascii="Arial" w:hAnsi="Arial" w:cs="Arial"/>
        </w:rPr>
      </w:pPr>
      <w:r w:rsidRPr="00946F36">
        <w:rPr>
          <w:rFonts w:ascii="Arial" w:hAnsi="Arial" w:cs="Arial"/>
        </w:rPr>
        <w:t xml:space="preserve">w przypadku ujawnienia się powszechnie występujących wad oferowanego urządzenia Zamawiający dopuszcza zmianę w zakresie przedmiotu Umowy polegającą na zastąpieniu danego produktu produktem zastępczym, spełniającym wszelkie wymagania przewidziane w </w:t>
      </w:r>
      <w:proofErr w:type="spellStart"/>
      <w:r w:rsidRPr="00946F36">
        <w:rPr>
          <w:rFonts w:ascii="Arial" w:hAnsi="Arial" w:cs="Arial"/>
        </w:rPr>
        <w:t>SWZ</w:t>
      </w:r>
      <w:proofErr w:type="spellEnd"/>
      <w:r w:rsidRPr="00946F36">
        <w:rPr>
          <w:rFonts w:ascii="Arial" w:hAnsi="Arial" w:cs="Arial"/>
        </w:rPr>
        <w:t xml:space="preserve"> dla produktu zastępowanego, rekomendowanym przez producenta lub Wykonawcę w związku z ujawnieniem wad;</w:t>
      </w:r>
    </w:p>
    <w:p w14:paraId="30703AE0" w14:textId="77777777" w:rsidR="00FE1898" w:rsidRDefault="00A14CBC" w:rsidP="00FE1898">
      <w:pPr>
        <w:pStyle w:val="Akapitzlist"/>
        <w:numPr>
          <w:ilvl w:val="1"/>
          <w:numId w:val="81"/>
        </w:numPr>
        <w:spacing w:after="0"/>
        <w:ind w:left="709" w:hanging="283"/>
        <w:jc w:val="both"/>
        <w:rPr>
          <w:rFonts w:ascii="Arial" w:hAnsi="Arial" w:cs="Arial"/>
        </w:rPr>
      </w:pPr>
      <w:r w:rsidRPr="00946F36">
        <w:rPr>
          <w:rFonts w:ascii="Arial" w:hAnsi="Arial" w:cs="Arial"/>
        </w:rPr>
        <w:t xml:space="preserve">zmiana oferowanych przez Wykonawcę urządzeń lub oprogramowania w sytuacji, gdy producent lub jego przedstawiciel </w:t>
      </w:r>
      <w:r w:rsidRPr="00FE1898">
        <w:rPr>
          <w:rFonts w:ascii="Arial" w:hAnsi="Arial" w:cs="Arial"/>
        </w:rPr>
        <w:t>na terytorium Rzeczpospolitej Polskiej (osoba trzecia) nie będzie mógł dostarczyć oferowanych przez Wykonawcę urządzeń lub oprogramowania w terminie wyznaczonym w Umowie</w:t>
      </w:r>
      <w:r w:rsidR="00FE1898">
        <w:rPr>
          <w:rFonts w:ascii="Arial" w:hAnsi="Arial" w:cs="Arial"/>
        </w:rPr>
        <w:t>;</w:t>
      </w:r>
    </w:p>
    <w:p w14:paraId="7DD1D3CB" w14:textId="40DA6795" w:rsidR="00FE1898" w:rsidRPr="00FE1898" w:rsidRDefault="00FE1898" w:rsidP="00FE1898">
      <w:pPr>
        <w:pStyle w:val="Akapitzlist"/>
        <w:numPr>
          <w:ilvl w:val="1"/>
          <w:numId w:val="81"/>
        </w:numPr>
        <w:spacing w:after="0"/>
        <w:ind w:left="709" w:hanging="283"/>
        <w:jc w:val="both"/>
        <w:rPr>
          <w:rFonts w:ascii="Arial" w:hAnsi="Arial" w:cs="Arial"/>
        </w:rPr>
      </w:pPr>
      <w:r w:rsidRPr="00FE1898">
        <w:rPr>
          <w:rFonts w:ascii="Arial" w:hAnsi="Arial" w:cs="Arial"/>
          <w:lang w:eastAsia="en-US"/>
        </w:rPr>
        <w:t>zmiana terminu wykonania zamówienia w</w:t>
      </w:r>
      <w:r w:rsidRPr="00FE1898">
        <w:rPr>
          <w:rStyle w:val="Domylnaczcionkaakapitu2"/>
          <w:rFonts w:ascii="Arial" w:eastAsia="Arial" w:hAnsi="Arial" w:cs="Arial"/>
          <w:bCs/>
          <w:color w:val="000000"/>
          <w:shd w:val="clear" w:color="auto" w:fill="FFFFFF"/>
          <w:lang w:eastAsia="ar-SA"/>
        </w:rPr>
        <w:t xml:space="preserve"> uzasadnionych przypadkach, których nie można było przewidzieć przed zawarciem umowy a w szczególności</w:t>
      </w:r>
      <w:r>
        <w:rPr>
          <w:rStyle w:val="Domylnaczcionkaakapitu2"/>
          <w:rFonts w:ascii="Arial" w:eastAsia="Arial" w:hAnsi="Arial" w:cs="Arial"/>
          <w:bCs/>
          <w:color w:val="000000"/>
          <w:shd w:val="clear" w:color="auto" w:fill="FFFFFF"/>
          <w:lang w:eastAsia="ar-SA"/>
        </w:rPr>
        <w:t>,</w:t>
      </w:r>
      <w:r w:rsidRPr="00FE1898">
        <w:rPr>
          <w:rStyle w:val="Domylnaczcionkaakapitu2"/>
          <w:rFonts w:ascii="Arial" w:eastAsia="Arial" w:hAnsi="Arial" w:cs="Arial"/>
          <w:bCs/>
          <w:color w:val="000000"/>
          <w:shd w:val="clear" w:color="auto" w:fill="FFFFFF"/>
          <w:lang w:eastAsia="ar-SA"/>
        </w:rPr>
        <w:t xml:space="preserve">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p w14:paraId="6A80FE11" w14:textId="77777777" w:rsidR="004C1732" w:rsidRPr="00FE1898" w:rsidRDefault="004C1732" w:rsidP="00FE1898">
      <w:pPr>
        <w:widowControl/>
        <w:numPr>
          <w:ilvl w:val="0"/>
          <w:numId w:val="32"/>
        </w:numPr>
        <w:suppressAutoHyphens w:val="0"/>
        <w:adjustRightInd/>
        <w:spacing w:after="0"/>
        <w:ind w:left="426" w:hanging="426"/>
        <w:contextualSpacing/>
        <w:textAlignment w:val="auto"/>
        <w:rPr>
          <w:rFonts w:ascii="Arial" w:eastAsia="Calibri" w:hAnsi="Arial" w:cs="Arial"/>
          <w:color w:val="000000"/>
        </w:rPr>
      </w:pPr>
      <w:r w:rsidRPr="00FE1898">
        <w:rPr>
          <w:rFonts w:ascii="Arial" w:eastAsia="Calibri" w:hAnsi="Arial" w:cs="Arial"/>
          <w:color w:val="000000"/>
        </w:rPr>
        <w:t xml:space="preserve">Wszelkie zmiany umowy wymagają pod rygorem nieważności formy pisemnej </w:t>
      </w:r>
      <w:r w:rsidRPr="00FE1898">
        <w:rPr>
          <w:rFonts w:ascii="Arial" w:eastAsia="Calibri" w:hAnsi="Arial" w:cs="Arial"/>
          <w:color w:val="000000"/>
        </w:rPr>
        <w:br/>
        <w:t>i podpisania przez obydwie strony umowy.</w:t>
      </w:r>
    </w:p>
    <w:p w14:paraId="719FAFFC" w14:textId="77777777" w:rsidR="004C1732" w:rsidRPr="00946F36" w:rsidRDefault="004C1732" w:rsidP="00B8099E">
      <w:pPr>
        <w:widowControl/>
        <w:numPr>
          <w:ilvl w:val="0"/>
          <w:numId w:val="32"/>
        </w:numPr>
        <w:suppressAutoHyphens w:val="0"/>
        <w:adjustRightInd/>
        <w:spacing w:after="0"/>
        <w:ind w:left="426" w:hanging="426"/>
        <w:contextualSpacing/>
        <w:textAlignment w:val="auto"/>
        <w:rPr>
          <w:rFonts w:ascii="Arial" w:eastAsia="Calibri" w:hAnsi="Arial" w:cs="Arial"/>
          <w:color w:val="000000"/>
        </w:rPr>
      </w:pPr>
      <w:r w:rsidRPr="00946F36">
        <w:rPr>
          <w:rFonts w:ascii="Arial" w:eastAsia="Calibri" w:hAnsi="Arial" w:cs="Arial"/>
          <w:color w:val="000000"/>
        </w:rPr>
        <w:t xml:space="preserve">Z wnioskiem o zmianę umowy może wystąpić zarówno Wykonawca, jak </w:t>
      </w:r>
      <w:r w:rsidRPr="00946F36">
        <w:rPr>
          <w:rFonts w:ascii="Arial" w:eastAsia="Calibri" w:hAnsi="Arial" w:cs="Arial"/>
          <w:color w:val="000000"/>
        </w:rPr>
        <w:br/>
        <w:t>i Zamawiający.</w:t>
      </w:r>
    </w:p>
    <w:p w14:paraId="162F4046" w14:textId="23E94ED7" w:rsidR="004C1732" w:rsidRPr="00946F36" w:rsidRDefault="004C1732" w:rsidP="00B8099E">
      <w:pPr>
        <w:widowControl/>
        <w:numPr>
          <w:ilvl w:val="0"/>
          <w:numId w:val="32"/>
        </w:numPr>
        <w:suppressAutoHyphens w:val="0"/>
        <w:adjustRightInd/>
        <w:spacing w:after="0"/>
        <w:ind w:left="426" w:hanging="426"/>
        <w:contextualSpacing/>
        <w:textAlignment w:val="auto"/>
        <w:rPr>
          <w:rFonts w:ascii="Arial" w:eastAsia="Calibri" w:hAnsi="Arial" w:cs="Arial"/>
          <w:color w:val="000000"/>
        </w:rPr>
      </w:pPr>
      <w:r w:rsidRPr="00946F36">
        <w:rPr>
          <w:rFonts w:ascii="Arial" w:hAnsi="Arial" w:cs="Arial"/>
          <w:color w:val="000000"/>
        </w:rPr>
        <w:t xml:space="preserve">Określa się następujące zasady wprowadzania zmian wysokości wynagrodzenia </w:t>
      </w:r>
      <w:r w:rsidR="00AA50C5" w:rsidRPr="00946F36">
        <w:rPr>
          <w:rFonts w:ascii="Arial" w:hAnsi="Arial" w:cs="Arial"/>
          <w:color w:val="000000"/>
        </w:rPr>
        <w:br/>
      </w:r>
      <w:r w:rsidRPr="00946F36">
        <w:rPr>
          <w:rFonts w:ascii="Arial" w:hAnsi="Arial" w:cs="Arial"/>
          <w:color w:val="000000"/>
        </w:rPr>
        <w:t>w przypadku zmiany:</w:t>
      </w:r>
    </w:p>
    <w:p w14:paraId="2DC17C4C" w14:textId="1B92D332" w:rsidR="004C1732" w:rsidRPr="00946F36" w:rsidRDefault="004C1732" w:rsidP="00B8099E">
      <w:pPr>
        <w:pStyle w:val="Akapitzlist"/>
        <w:numPr>
          <w:ilvl w:val="0"/>
          <w:numId w:val="42"/>
        </w:numPr>
        <w:shd w:val="clear" w:color="auto" w:fill="FFFFFF"/>
        <w:tabs>
          <w:tab w:val="left" w:pos="851"/>
        </w:tabs>
        <w:spacing w:after="0"/>
        <w:ind w:left="851" w:hanging="425"/>
        <w:jc w:val="both"/>
        <w:rPr>
          <w:rFonts w:ascii="Arial" w:hAnsi="Arial" w:cs="Arial"/>
          <w:color w:val="000000"/>
        </w:rPr>
      </w:pPr>
      <w:r w:rsidRPr="00946F36">
        <w:rPr>
          <w:rFonts w:ascii="Arial" w:hAnsi="Arial" w:cs="Arial"/>
          <w:color w:val="000000"/>
        </w:rPr>
        <w:t xml:space="preserve">stawki podatku od towarów i usług VAT oraz podatku akcyzowego, jeżeli zmiany te będą miały wpływ na koszty wykonania zamówienia przez Wykonawcę.  Stawka </w:t>
      </w:r>
      <w:r w:rsidR="00C66D8D">
        <w:rPr>
          <w:rFonts w:ascii="Arial" w:hAnsi="Arial" w:cs="Arial"/>
          <w:color w:val="000000"/>
        </w:rPr>
        <w:br/>
      </w:r>
      <w:r w:rsidRPr="00946F36">
        <w:rPr>
          <w:rFonts w:ascii="Arial" w:hAnsi="Arial" w:cs="Arial"/>
          <w:color w:val="000000"/>
        </w:rPr>
        <w:t>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72CA324B" w14:textId="4C6A9124" w:rsidR="004C1732" w:rsidRPr="00946F36" w:rsidRDefault="004C1732" w:rsidP="00B8099E">
      <w:pPr>
        <w:pStyle w:val="Akapitzlist"/>
        <w:numPr>
          <w:ilvl w:val="0"/>
          <w:numId w:val="42"/>
        </w:numPr>
        <w:shd w:val="clear" w:color="auto" w:fill="FFFFFF"/>
        <w:tabs>
          <w:tab w:val="left" w:pos="851"/>
        </w:tabs>
        <w:spacing w:after="0"/>
        <w:ind w:left="851" w:hanging="425"/>
        <w:jc w:val="both"/>
        <w:rPr>
          <w:rFonts w:ascii="Arial" w:hAnsi="Arial" w:cs="Arial"/>
          <w:color w:val="000000"/>
        </w:rPr>
      </w:pPr>
      <w:r w:rsidRPr="00946F36">
        <w:rPr>
          <w:rFonts w:ascii="Arial" w:hAnsi="Arial" w:cs="Arial"/>
          <w:color w:val="000000"/>
        </w:rPr>
        <w:t xml:space="preserve">zmiany wysokości minimalnego wynagrodzenia za pracę albo minimalnej stawki godzinowej ustalonego na podstawie art. 2 ust. 3-5 ustawy z dnia </w:t>
      </w:r>
      <w:r w:rsidR="00AA50C5" w:rsidRPr="00946F36">
        <w:rPr>
          <w:rFonts w:ascii="Arial" w:hAnsi="Arial" w:cs="Arial"/>
          <w:color w:val="000000"/>
        </w:rPr>
        <w:br/>
      </w:r>
      <w:r w:rsidRPr="00946F36">
        <w:rPr>
          <w:rFonts w:ascii="Arial" w:hAnsi="Arial" w:cs="Arial"/>
          <w:color w:val="000000"/>
        </w:rPr>
        <w:t>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51F85A69" w14:textId="7F827EF8" w:rsidR="004C1732" w:rsidRPr="00946F36" w:rsidRDefault="004C1732" w:rsidP="00B8099E">
      <w:pPr>
        <w:widowControl/>
        <w:numPr>
          <w:ilvl w:val="0"/>
          <w:numId w:val="43"/>
        </w:numPr>
        <w:shd w:val="clear" w:color="auto" w:fill="FFFFFF"/>
        <w:suppressAutoHyphens w:val="0"/>
        <w:adjustRightInd/>
        <w:spacing w:after="0"/>
        <w:ind w:left="1134" w:hanging="283"/>
        <w:textAlignment w:val="auto"/>
        <w:rPr>
          <w:rFonts w:ascii="Arial" w:hAnsi="Arial" w:cs="Arial"/>
          <w:color w:val="000000"/>
        </w:rPr>
      </w:pPr>
      <w:r w:rsidRPr="00946F36">
        <w:rPr>
          <w:rFonts w:ascii="Arial" w:hAnsi="Arial" w:cs="Arial"/>
          <w:color w:val="000000"/>
        </w:rPr>
        <w:t>udowodni, że zmiana ww</w:t>
      </w:r>
      <w:r w:rsidR="00AC4677" w:rsidRPr="00946F36">
        <w:rPr>
          <w:rFonts w:ascii="Arial" w:hAnsi="Arial" w:cs="Arial"/>
          <w:color w:val="000000"/>
        </w:rPr>
        <w:t>.</w:t>
      </w:r>
      <w:r w:rsidRPr="00946F36">
        <w:rPr>
          <w:rFonts w:ascii="Arial" w:hAnsi="Arial" w:cs="Arial"/>
          <w:color w:val="000000"/>
        </w:rPr>
        <w:t xml:space="preserve"> przepisów będzie miała wpływ na koszty wykonania zamówienia przez Wykonawcę,</w:t>
      </w:r>
    </w:p>
    <w:p w14:paraId="3FB14F07" w14:textId="77777777" w:rsidR="004C1732" w:rsidRPr="00946F36" w:rsidRDefault="004C1732" w:rsidP="00B8099E">
      <w:pPr>
        <w:widowControl/>
        <w:numPr>
          <w:ilvl w:val="0"/>
          <w:numId w:val="43"/>
        </w:numPr>
        <w:shd w:val="clear" w:color="auto" w:fill="FFFFFF"/>
        <w:suppressAutoHyphens w:val="0"/>
        <w:adjustRightInd/>
        <w:spacing w:after="0"/>
        <w:ind w:left="1134" w:hanging="283"/>
        <w:textAlignment w:val="auto"/>
        <w:rPr>
          <w:rFonts w:ascii="Arial" w:hAnsi="Arial" w:cs="Arial"/>
          <w:color w:val="000000"/>
        </w:rPr>
      </w:pPr>
      <w:r w:rsidRPr="00946F36">
        <w:rPr>
          <w:rFonts w:ascii="Arial" w:hAnsi="Arial" w:cs="Arial"/>
          <w:color w:val="000000"/>
        </w:rPr>
        <w:lastRenderedPageBreak/>
        <w:t>wykaże, jaką część wynagrodzenia stanowią koszty pracy ponoszone przez Wykonawcę w trakcie realizacji zamówienia oraz jak zmiana przepisów wpłynie na wysokość tych kosztów.</w:t>
      </w:r>
    </w:p>
    <w:p w14:paraId="10319411" w14:textId="77777777" w:rsidR="004C1732" w:rsidRPr="00946F36" w:rsidRDefault="004C1732" w:rsidP="00B8099E">
      <w:pPr>
        <w:shd w:val="clear" w:color="auto" w:fill="FFFFFF"/>
        <w:spacing w:after="0"/>
        <w:ind w:left="851"/>
        <w:rPr>
          <w:rFonts w:ascii="Arial" w:hAnsi="Arial" w:cs="Arial"/>
          <w:color w:val="000000"/>
        </w:rPr>
      </w:pPr>
      <w:r w:rsidRPr="00946F36">
        <w:rPr>
          <w:rFonts w:ascii="Arial" w:hAnsi="Arial" w:cs="Arial"/>
          <w:color w:val="000000"/>
        </w:rPr>
        <w:t>Zamawiający zastrzega sobie prawo do wniesienia zastrzeżeń dotyczących wysokości kosztów pracy przedstawionych przez Wykonawcę.</w:t>
      </w:r>
    </w:p>
    <w:p w14:paraId="5909FF74" w14:textId="77777777" w:rsidR="004C1732" w:rsidRPr="00946F36" w:rsidRDefault="004C1732" w:rsidP="00B8099E">
      <w:pPr>
        <w:pStyle w:val="Akapitzlist"/>
        <w:numPr>
          <w:ilvl w:val="0"/>
          <w:numId w:val="42"/>
        </w:numPr>
        <w:shd w:val="clear" w:color="auto" w:fill="FFFFFF"/>
        <w:tabs>
          <w:tab w:val="left" w:pos="851"/>
        </w:tabs>
        <w:spacing w:after="0"/>
        <w:ind w:left="851" w:hanging="425"/>
        <w:jc w:val="both"/>
        <w:rPr>
          <w:rFonts w:ascii="Arial" w:hAnsi="Arial" w:cs="Arial"/>
          <w:color w:val="000000"/>
        </w:rPr>
      </w:pPr>
      <w:r w:rsidRPr="00946F36">
        <w:rPr>
          <w:rFonts w:ascii="Arial" w:hAnsi="Arial" w:cs="Arial"/>
          <w:color w:val="000000"/>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6F99F694" w14:textId="667B3499" w:rsidR="004C1732" w:rsidRPr="00946F36" w:rsidRDefault="004C1732" w:rsidP="00B8099E">
      <w:pPr>
        <w:pStyle w:val="Akapitzlist"/>
        <w:numPr>
          <w:ilvl w:val="0"/>
          <w:numId w:val="44"/>
        </w:numPr>
        <w:shd w:val="clear" w:color="auto" w:fill="FFFFFF"/>
        <w:spacing w:after="0"/>
        <w:ind w:left="1134" w:hanging="283"/>
        <w:jc w:val="both"/>
        <w:rPr>
          <w:rFonts w:ascii="Arial" w:hAnsi="Arial" w:cs="Arial"/>
          <w:color w:val="000000"/>
        </w:rPr>
      </w:pPr>
      <w:r w:rsidRPr="00946F36">
        <w:rPr>
          <w:rFonts w:ascii="Arial" w:hAnsi="Arial" w:cs="Arial"/>
          <w:color w:val="000000"/>
        </w:rPr>
        <w:t>udowodni, że zmiana ww</w:t>
      </w:r>
      <w:r w:rsidR="00AC4677" w:rsidRPr="00946F36">
        <w:rPr>
          <w:rFonts w:ascii="Arial" w:hAnsi="Arial" w:cs="Arial"/>
          <w:color w:val="000000"/>
        </w:rPr>
        <w:t>.</w:t>
      </w:r>
      <w:r w:rsidRPr="00946F36">
        <w:rPr>
          <w:rFonts w:ascii="Arial" w:hAnsi="Arial" w:cs="Arial"/>
          <w:color w:val="000000"/>
        </w:rPr>
        <w:t xml:space="preserve"> przepisów będzie miała wpływ na koszty wykonania zamówienia przez Wykonawcę,</w:t>
      </w:r>
    </w:p>
    <w:p w14:paraId="00958C1F" w14:textId="77777777" w:rsidR="004C1732" w:rsidRPr="00946F36" w:rsidRDefault="004C1732" w:rsidP="00B8099E">
      <w:pPr>
        <w:pStyle w:val="Akapitzlist"/>
        <w:numPr>
          <w:ilvl w:val="0"/>
          <w:numId w:val="44"/>
        </w:numPr>
        <w:shd w:val="clear" w:color="auto" w:fill="FFFFFF"/>
        <w:spacing w:after="0"/>
        <w:ind w:left="1134" w:hanging="283"/>
        <w:jc w:val="both"/>
        <w:rPr>
          <w:rFonts w:ascii="Arial" w:hAnsi="Arial" w:cs="Arial"/>
          <w:color w:val="000000"/>
        </w:rPr>
      </w:pPr>
      <w:r w:rsidRPr="00946F36">
        <w:rPr>
          <w:rFonts w:ascii="Arial" w:hAnsi="Arial" w:cs="Arial"/>
          <w:color w:val="000000"/>
        </w:rPr>
        <w:t>wykaże, jaką część wynagrodzenia stanowią koszty pracy ponoszone przez Wykonawcę w trakcie realizacji zamówienia oraz jak zmiana przepisów wpłynie na wysokość tych kosztów.</w:t>
      </w:r>
    </w:p>
    <w:p w14:paraId="042D3A96" w14:textId="003C3960" w:rsidR="004C1732" w:rsidRPr="00946F36" w:rsidRDefault="004C1732" w:rsidP="00B8099E">
      <w:pPr>
        <w:pStyle w:val="Akapitzlist"/>
        <w:numPr>
          <w:ilvl w:val="0"/>
          <w:numId w:val="42"/>
        </w:numPr>
        <w:tabs>
          <w:tab w:val="left" w:pos="851"/>
        </w:tabs>
        <w:spacing w:after="0"/>
        <w:ind w:left="851" w:hanging="425"/>
        <w:jc w:val="both"/>
        <w:rPr>
          <w:rFonts w:ascii="Arial" w:hAnsi="Arial" w:cs="Arial"/>
        </w:rPr>
      </w:pPr>
      <w:r w:rsidRPr="00946F36">
        <w:rPr>
          <w:rFonts w:ascii="Arial" w:hAnsi="Arial" w:cs="Arial"/>
          <w:color w:val="000000"/>
        </w:rPr>
        <w:t xml:space="preserve">zmiany zasad gromadzenia i wysokości wpłat do pracowniczych planów kapitałowych, o których mowa w ustawie z dnia 4 października 2018 r. </w:t>
      </w:r>
      <w:r w:rsidR="00AA50C5" w:rsidRPr="00946F36">
        <w:rPr>
          <w:rFonts w:ascii="Arial" w:hAnsi="Arial" w:cs="Arial"/>
          <w:color w:val="000000"/>
        </w:rPr>
        <w:br/>
      </w:r>
      <w:r w:rsidRPr="00946F36">
        <w:rPr>
          <w:rFonts w:ascii="Arial" w:hAnsi="Arial" w:cs="Arial"/>
          <w:color w:val="000000"/>
        </w:rPr>
        <w:t xml:space="preserve">o pracowniczych planach kapitałowych.  Wynagrodzenie może ulec zmianie odpowiednio do zmiany wysokości kosztów ponoszonych przez Wykonawcę </w:t>
      </w:r>
      <w:r w:rsidR="00AA50C5" w:rsidRPr="00946F36">
        <w:rPr>
          <w:rFonts w:ascii="Arial" w:hAnsi="Arial" w:cs="Arial"/>
          <w:color w:val="000000"/>
        </w:rPr>
        <w:br/>
      </w:r>
      <w:r w:rsidRPr="00946F36">
        <w:rPr>
          <w:rFonts w:ascii="Arial" w:hAnsi="Arial" w:cs="Arial"/>
          <w:color w:val="000000"/>
        </w:rPr>
        <w:t>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562D3E3F" w14:textId="667D8DD0" w:rsidR="004C1732" w:rsidRPr="00946F36" w:rsidRDefault="004C1732" w:rsidP="00B8099E">
      <w:pPr>
        <w:pStyle w:val="Akapitzlist"/>
        <w:numPr>
          <w:ilvl w:val="0"/>
          <w:numId w:val="45"/>
        </w:numPr>
        <w:spacing w:after="0"/>
        <w:ind w:left="1134" w:hanging="283"/>
        <w:jc w:val="both"/>
        <w:rPr>
          <w:rFonts w:ascii="Arial" w:hAnsi="Arial" w:cs="Arial"/>
        </w:rPr>
      </w:pPr>
      <w:r w:rsidRPr="00946F36">
        <w:rPr>
          <w:rFonts w:ascii="Arial" w:hAnsi="Arial" w:cs="Arial"/>
          <w:color w:val="000000"/>
        </w:rPr>
        <w:t>udowodni, że zmiana ww</w:t>
      </w:r>
      <w:r w:rsidR="0029433D" w:rsidRPr="00946F36">
        <w:rPr>
          <w:rFonts w:ascii="Arial" w:hAnsi="Arial" w:cs="Arial"/>
          <w:color w:val="000000"/>
        </w:rPr>
        <w:t>.</w:t>
      </w:r>
      <w:r w:rsidRPr="00946F36">
        <w:rPr>
          <w:rFonts w:ascii="Arial" w:hAnsi="Arial" w:cs="Arial"/>
          <w:color w:val="000000"/>
        </w:rPr>
        <w:t xml:space="preserve"> przepisów będzie miała wpływ na koszty wykonania zamówienia przez Wykonawcę,</w:t>
      </w:r>
    </w:p>
    <w:p w14:paraId="20B9CD3D" w14:textId="77777777" w:rsidR="004C1732" w:rsidRPr="00946F36" w:rsidRDefault="004C1732" w:rsidP="00B8099E">
      <w:pPr>
        <w:pStyle w:val="Akapitzlist"/>
        <w:numPr>
          <w:ilvl w:val="0"/>
          <w:numId w:val="45"/>
        </w:numPr>
        <w:spacing w:after="0"/>
        <w:ind w:left="1134" w:hanging="283"/>
        <w:jc w:val="both"/>
        <w:rPr>
          <w:rFonts w:ascii="Arial" w:hAnsi="Arial" w:cs="Arial"/>
        </w:rPr>
      </w:pPr>
      <w:r w:rsidRPr="00946F36">
        <w:rPr>
          <w:rFonts w:ascii="Arial" w:hAnsi="Arial" w:cs="Arial"/>
          <w:color w:val="000000"/>
        </w:rPr>
        <w:t>wykaże, jaką część wynagrodzenia stanowią koszty pracy ponoszone przez Wykonawcę w trakcie realizacji zamówienia oraz jak zmiana przepisów wpłynie na wysokość tych kosztów.</w:t>
      </w:r>
    </w:p>
    <w:p w14:paraId="1303694A" w14:textId="77777777" w:rsidR="004C1732" w:rsidRPr="00946F36" w:rsidRDefault="004C1732" w:rsidP="00B8099E">
      <w:pPr>
        <w:shd w:val="clear" w:color="auto" w:fill="FFFFFF"/>
        <w:spacing w:after="0"/>
        <w:ind w:left="851"/>
        <w:rPr>
          <w:rFonts w:ascii="Arial" w:hAnsi="Arial" w:cs="Arial"/>
          <w:color w:val="000000"/>
        </w:rPr>
      </w:pPr>
      <w:r w:rsidRPr="00946F36">
        <w:rPr>
          <w:rFonts w:ascii="Arial" w:hAnsi="Arial" w:cs="Arial"/>
          <w:color w:val="000000"/>
        </w:rPr>
        <w:t>Zamawiający zastrzega sobie prawo do wniesienia zastrzeżeń dotyczących wysokości kosztów pracy przedstawionych przez Wykonawcę.</w:t>
      </w:r>
    </w:p>
    <w:p w14:paraId="04EB0458" w14:textId="3535D890"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Strona wnioskująca o zmianę wskazaną w ust. 4 musi wykazać środkami dowodowymi, że zmiany, o których mowa w ust. 4 mają bezpośredni w</w:t>
      </w:r>
      <w:r w:rsidR="005C35FD" w:rsidRPr="00946F36">
        <w:rPr>
          <w:rFonts w:ascii="Arial" w:hAnsi="Arial" w:cs="Arial"/>
          <w:color w:val="000000"/>
          <w:sz w:val="22"/>
          <w:szCs w:val="22"/>
        </w:rPr>
        <w:t>pływ na wysokość wynagrodzenia W</w:t>
      </w:r>
      <w:r w:rsidRPr="00946F36">
        <w:rPr>
          <w:rFonts w:ascii="Arial" w:hAnsi="Arial" w:cs="Arial"/>
          <w:color w:val="000000"/>
          <w:sz w:val="22"/>
          <w:szCs w:val="22"/>
        </w:rPr>
        <w:t>ykonawcy tj. wykazać, że zmiany wskazane w ust. 4 wymuszają podwyższenie kosztów wykonania.</w:t>
      </w:r>
    </w:p>
    <w:p w14:paraId="471249E2" w14:textId="6C42810E"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w:t>
      </w:r>
      <w:r w:rsidR="00C66D8D">
        <w:rPr>
          <w:rFonts w:ascii="Arial" w:hAnsi="Arial" w:cs="Arial"/>
          <w:color w:val="000000"/>
          <w:sz w:val="22"/>
          <w:szCs w:val="22"/>
        </w:rPr>
        <w:br/>
      </w:r>
      <w:r w:rsidRPr="00946F36">
        <w:rPr>
          <w:rFonts w:ascii="Arial" w:hAnsi="Arial" w:cs="Arial"/>
          <w:color w:val="000000"/>
          <w:sz w:val="22"/>
          <w:szCs w:val="22"/>
        </w:rPr>
        <w:t xml:space="preserve">a także przedłożyć konieczne dokumenty (w tym oświadczenia dla celów podatkowych </w:t>
      </w:r>
      <w:r w:rsidR="00C66D8D">
        <w:rPr>
          <w:rFonts w:ascii="Arial" w:hAnsi="Arial" w:cs="Arial"/>
          <w:color w:val="000000"/>
          <w:sz w:val="22"/>
          <w:szCs w:val="22"/>
        </w:rPr>
        <w:br/>
      </w:r>
      <w:r w:rsidRPr="00946F36">
        <w:rPr>
          <w:rFonts w:ascii="Arial" w:hAnsi="Arial" w:cs="Arial"/>
          <w:color w:val="000000"/>
          <w:sz w:val="22"/>
          <w:szCs w:val="22"/>
        </w:rPr>
        <w:t xml:space="preserve">i ZUS). </w:t>
      </w:r>
    </w:p>
    <w:p w14:paraId="23A9397F" w14:textId="4E5DE5CE"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 xml:space="preserve">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w:t>
      </w:r>
      <w:r w:rsidRPr="00946F36">
        <w:rPr>
          <w:rFonts w:ascii="Arial" w:hAnsi="Arial" w:cs="Arial"/>
          <w:color w:val="000000"/>
          <w:sz w:val="22"/>
          <w:szCs w:val="22"/>
        </w:rPr>
        <w:lastRenderedPageBreak/>
        <w:t>zmianie), a dotychczasową wartością podatku od towarów</w:t>
      </w:r>
      <w:r w:rsidR="008B1683" w:rsidRPr="00946F36">
        <w:rPr>
          <w:rFonts w:ascii="Arial" w:hAnsi="Arial" w:cs="Arial"/>
          <w:color w:val="000000"/>
          <w:sz w:val="22"/>
          <w:szCs w:val="22"/>
        </w:rPr>
        <w:t xml:space="preserve"> </w:t>
      </w:r>
      <w:r w:rsidRPr="00946F36">
        <w:rPr>
          <w:rFonts w:ascii="Arial" w:hAnsi="Arial" w:cs="Arial"/>
          <w:color w:val="000000"/>
          <w:sz w:val="22"/>
          <w:szCs w:val="22"/>
        </w:rPr>
        <w:t xml:space="preserve">i usług (ustaloną w oparciu </w:t>
      </w:r>
      <w:r w:rsidR="00C66D8D">
        <w:rPr>
          <w:rFonts w:ascii="Arial" w:hAnsi="Arial" w:cs="Arial"/>
          <w:color w:val="000000"/>
          <w:sz w:val="22"/>
          <w:szCs w:val="22"/>
        </w:rPr>
        <w:br/>
      </w:r>
      <w:r w:rsidRPr="00946F36">
        <w:rPr>
          <w:rFonts w:ascii="Arial" w:hAnsi="Arial" w:cs="Arial"/>
          <w:color w:val="000000"/>
          <w:sz w:val="22"/>
          <w:szCs w:val="22"/>
        </w:rPr>
        <w:t>o stawkę podatku od towarów i usług przed zmianą).</w:t>
      </w:r>
      <w:r w:rsidR="008B1683" w:rsidRPr="00946F36">
        <w:rPr>
          <w:rFonts w:ascii="Arial" w:hAnsi="Arial" w:cs="Arial"/>
          <w:color w:val="000000"/>
          <w:sz w:val="22"/>
          <w:szCs w:val="22"/>
        </w:rPr>
        <w:t xml:space="preserve"> </w:t>
      </w:r>
      <w:r w:rsidRPr="00946F36">
        <w:rPr>
          <w:rFonts w:ascii="Arial" w:hAnsi="Arial" w:cs="Arial"/>
          <w:color w:val="000000"/>
          <w:sz w:val="22"/>
          <w:szCs w:val="22"/>
        </w:rPr>
        <w:t>W takiej sytuacji wynagrodzenie brutto będzie obejmowało stawkę i wartość obowiązującą w dniu wystawienia faktury. Wynagrodzenie netto Wykonawcy nie ulegnie zmianie.</w:t>
      </w:r>
    </w:p>
    <w:p w14:paraId="2E0F812C" w14:textId="504CF557"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 xml:space="preserve">W przypadku wystąpienia okoliczności, o których mowa w ust. 4 pkt 2) część wynagrodzenie brutto Wykonawcy, o którym </w:t>
      </w:r>
      <w:r w:rsidRPr="00946F36">
        <w:rPr>
          <w:rFonts w:ascii="Arial" w:hAnsi="Arial" w:cs="Arial"/>
          <w:color w:val="000000" w:themeColor="text1"/>
          <w:sz w:val="22"/>
          <w:szCs w:val="22"/>
        </w:rPr>
        <w:t xml:space="preserve">mowa w § 3 ust. 1 umowy, płatna po zaistnieniu ww. okoliczności, po spełnieniu warunku, o którym mowa w ust. </w:t>
      </w:r>
      <w:r w:rsidR="0029433D" w:rsidRPr="00946F36">
        <w:rPr>
          <w:rFonts w:ascii="Arial" w:hAnsi="Arial" w:cs="Arial"/>
          <w:color w:val="000000" w:themeColor="text1"/>
          <w:sz w:val="22"/>
          <w:szCs w:val="22"/>
        </w:rPr>
        <w:t>10</w:t>
      </w:r>
      <w:r w:rsidRPr="00946F36">
        <w:rPr>
          <w:rFonts w:ascii="Arial" w:hAnsi="Arial" w:cs="Arial"/>
          <w:color w:val="000000" w:themeColor="text1"/>
          <w:sz w:val="22"/>
          <w:szCs w:val="22"/>
        </w:rPr>
        <w:t>, ulegnie zmianie o wartość zmiany kosztu Wykonawcy, wynikającą ze zmiany kwoty wynagrodzeń osób bezpośrednio wykonujących przedmiot umowy podanych</w:t>
      </w:r>
      <w:r w:rsidR="008B1683" w:rsidRPr="00946F36">
        <w:rPr>
          <w:rFonts w:ascii="Arial" w:hAnsi="Arial" w:cs="Arial"/>
          <w:color w:val="000000" w:themeColor="text1"/>
          <w:sz w:val="22"/>
          <w:szCs w:val="22"/>
        </w:rPr>
        <w:t xml:space="preserve"> </w:t>
      </w:r>
      <w:r w:rsidRPr="00946F36">
        <w:rPr>
          <w:rFonts w:ascii="Arial" w:hAnsi="Arial" w:cs="Arial"/>
          <w:color w:val="000000"/>
          <w:sz w:val="22"/>
          <w:szCs w:val="22"/>
        </w:rPr>
        <w:t>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23DB4C21" w14:textId="77BDBF04"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 xml:space="preserve">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w:t>
      </w:r>
      <w:r w:rsidRPr="00946F36">
        <w:rPr>
          <w:rFonts w:ascii="Arial" w:hAnsi="Arial" w:cs="Arial"/>
          <w:color w:val="000000" w:themeColor="text1"/>
          <w:sz w:val="22"/>
          <w:szCs w:val="22"/>
        </w:rPr>
        <w:t>dotychczasowe kwoty netto wynagrodzenia osób bezpośrednio wykonujących zamówienie na rzecz Zamawiającego podanych w dokumencie, o którym mowa</w:t>
      </w:r>
      <w:r w:rsidR="008B1683" w:rsidRPr="00946F36">
        <w:rPr>
          <w:rFonts w:ascii="Arial" w:hAnsi="Arial" w:cs="Arial"/>
          <w:color w:val="000000" w:themeColor="text1"/>
          <w:sz w:val="22"/>
          <w:szCs w:val="22"/>
        </w:rPr>
        <w:t xml:space="preserve"> w</w:t>
      </w:r>
      <w:r w:rsidRPr="00946F36">
        <w:rPr>
          <w:rFonts w:ascii="Arial" w:hAnsi="Arial" w:cs="Arial"/>
          <w:color w:val="000000" w:themeColor="text1"/>
          <w:sz w:val="22"/>
          <w:szCs w:val="22"/>
        </w:rPr>
        <w:t xml:space="preserve"> ust.</w:t>
      </w:r>
      <w:r w:rsidR="00EA1CB5" w:rsidRPr="00946F36">
        <w:rPr>
          <w:rFonts w:ascii="Arial" w:hAnsi="Arial" w:cs="Arial"/>
          <w:color w:val="000000" w:themeColor="text1"/>
          <w:sz w:val="22"/>
          <w:szCs w:val="22"/>
        </w:rPr>
        <w:t xml:space="preserve"> </w:t>
      </w:r>
      <w:r w:rsidR="0029433D" w:rsidRPr="00946F36">
        <w:rPr>
          <w:rFonts w:ascii="Arial" w:hAnsi="Arial" w:cs="Arial"/>
          <w:color w:val="000000" w:themeColor="text1"/>
          <w:sz w:val="22"/>
          <w:szCs w:val="22"/>
        </w:rPr>
        <w:t>10</w:t>
      </w:r>
      <w:r w:rsidRPr="00946F36">
        <w:rPr>
          <w:rFonts w:ascii="Arial" w:hAnsi="Arial" w:cs="Arial"/>
          <w:color w:val="000000" w:themeColor="text1"/>
          <w:sz w:val="22"/>
          <w:szCs w:val="22"/>
        </w:rPr>
        <w:t>.</w:t>
      </w:r>
    </w:p>
    <w:p w14:paraId="2F044AFB" w14:textId="2B256EE7"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 xml:space="preserve">Warunkiem dokonania zmiany wynagrodzenia Wykonawcy, o której mowa w ust. 4 pkt 2 </w:t>
      </w:r>
      <w:r w:rsidR="00C66D8D">
        <w:rPr>
          <w:rFonts w:ascii="Arial" w:hAnsi="Arial" w:cs="Arial"/>
          <w:color w:val="000000"/>
          <w:sz w:val="22"/>
          <w:szCs w:val="22"/>
        </w:rPr>
        <w:br/>
      </w:r>
      <w:r w:rsidRPr="00946F36">
        <w:rPr>
          <w:rFonts w:ascii="Arial" w:hAnsi="Arial" w:cs="Arial"/>
          <w:color w:val="000000"/>
          <w:sz w:val="22"/>
          <w:szCs w:val="22"/>
        </w:rPr>
        <w:t>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w:t>
      </w:r>
      <w:r w:rsidR="008B1683" w:rsidRPr="00946F36">
        <w:rPr>
          <w:rFonts w:ascii="Arial" w:hAnsi="Arial" w:cs="Arial"/>
          <w:color w:val="000000"/>
          <w:sz w:val="22"/>
          <w:szCs w:val="22"/>
        </w:rPr>
        <w:t xml:space="preserve"> </w:t>
      </w:r>
      <w:r w:rsidRPr="00946F36">
        <w:rPr>
          <w:rFonts w:ascii="Arial" w:hAnsi="Arial" w:cs="Arial"/>
          <w:color w:val="000000"/>
          <w:sz w:val="22"/>
          <w:szCs w:val="22"/>
        </w:rPr>
        <w:t xml:space="preserve">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w:t>
      </w:r>
      <w:r w:rsidR="00C66D8D">
        <w:rPr>
          <w:rFonts w:ascii="Arial" w:hAnsi="Arial" w:cs="Arial"/>
          <w:color w:val="000000"/>
          <w:sz w:val="22"/>
          <w:szCs w:val="22"/>
        </w:rPr>
        <w:br/>
      </w:r>
      <w:r w:rsidRPr="00946F36">
        <w:rPr>
          <w:rFonts w:ascii="Arial" w:hAnsi="Arial" w:cs="Arial"/>
          <w:color w:val="000000"/>
          <w:sz w:val="22"/>
          <w:szCs w:val="22"/>
        </w:rPr>
        <w:t xml:space="preserve">o którym mowa w zdaniu poprzednim dokumentów Wykonawca powinien wykazać, </w:t>
      </w:r>
      <w:r w:rsidR="00AA50C5" w:rsidRPr="00946F36">
        <w:rPr>
          <w:rFonts w:ascii="Arial" w:hAnsi="Arial" w:cs="Arial"/>
          <w:color w:val="000000"/>
          <w:sz w:val="22"/>
          <w:szCs w:val="22"/>
        </w:rPr>
        <w:br/>
      </w:r>
      <w:r w:rsidRPr="00946F36">
        <w:rPr>
          <w:rFonts w:ascii="Arial" w:hAnsi="Arial" w:cs="Arial"/>
          <w:color w:val="000000"/>
          <w:sz w:val="22"/>
          <w:szCs w:val="22"/>
        </w:rPr>
        <w:t>że zaistniała zmiana ma bezpośredni wpływ na koszty wykonania zamówienia oraz określić stopień, w jakim wpłynie ona na wysokość wynagrodzenia.</w:t>
      </w:r>
    </w:p>
    <w:p w14:paraId="52BD537A" w14:textId="77777777"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Ciężar dowodu, że okoliczności wymienione w ust. 4 pkt 2 i 3 mają wpływ na koszty wykonania zamówienia spoczywa na Wykonawcy.</w:t>
      </w:r>
    </w:p>
    <w:p w14:paraId="4438566C" w14:textId="77777777"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 xml:space="preserve">Zmiany wysokości wynagrodzenia, o których mowa w ust. 4 pkt 1 umowy mogą zostać dokonane ze skutkiem nie wcześniej niż na dzień wejścia w życie przepisów, z których wynikają te zmiany. </w:t>
      </w:r>
    </w:p>
    <w:p w14:paraId="137F42E9" w14:textId="77777777" w:rsidR="000139D4"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Zmiany, o których mowa w ust. 4 mogą być dokonane tylko, jeżeli jest to niezbędne dla prawidłowego wykonania umowy.</w:t>
      </w:r>
    </w:p>
    <w:p w14:paraId="38E9D009" w14:textId="6D1577B1" w:rsidR="000139D4" w:rsidRPr="00946F36" w:rsidRDefault="000139D4"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b/>
          <w:bCs/>
          <w:color w:val="000000"/>
          <w:sz w:val="22"/>
          <w:szCs w:val="22"/>
        </w:rPr>
      </w:pPr>
      <w:r w:rsidRPr="00946F36">
        <w:rPr>
          <w:rFonts w:ascii="Arial" w:eastAsiaTheme="minorHAnsi" w:hAnsi="Arial" w:cs="Arial"/>
          <w:b/>
          <w:bCs/>
          <w:sz w:val="22"/>
          <w:szCs w:val="22"/>
          <w:lang w:eastAsia="en-US"/>
        </w:rPr>
        <w:t xml:space="preserve">Zamawiający przewiduje </w:t>
      </w:r>
      <w:r w:rsidR="005F47D5" w:rsidRPr="00946F36">
        <w:rPr>
          <w:rFonts w:ascii="Arial" w:eastAsiaTheme="minorHAnsi" w:hAnsi="Arial" w:cs="Arial"/>
          <w:b/>
          <w:bCs/>
          <w:sz w:val="22"/>
          <w:szCs w:val="22"/>
          <w:lang w:eastAsia="en-US"/>
        </w:rPr>
        <w:t xml:space="preserve">również </w:t>
      </w:r>
      <w:r w:rsidRPr="00946F36">
        <w:rPr>
          <w:rFonts w:ascii="Arial" w:eastAsiaTheme="minorHAnsi" w:hAnsi="Arial" w:cs="Arial"/>
          <w:b/>
          <w:bCs/>
          <w:sz w:val="22"/>
          <w:szCs w:val="22"/>
          <w:lang w:eastAsia="en-US"/>
        </w:rPr>
        <w:t xml:space="preserve">zmianę umowy: </w:t>
      </w:r>
    </w:p>
    <w:p w14:paraId="64551D0A" w14:textId="54011F84" w:rsidR="000139D4" w:rsidRPr="00946F36" w:rsidRDefault="000139D4" w:rsidP="00B8099E">
      <w:pPr>
        <w:pStyle w:val="Akapitzlist"/>
        <w:numPr>
          <w:ilvl w:val="2"/>
          <w:numId w:val="57"/>
        </w:numPr>
        <w:autoSpaceDE w:val="0"/>
        <w:autoSpaceDN w:val="0"/>
        <w:spacing w:after="0"/>
        <w:ind w:left="709" w:hanging="283"/>
        <w:jc w:val="both"/>
        <w:rPr>
          <w:rFonts w:ascii="Arial" w:eastAsiaTheme="minorHAnsi" w:hAnsi="Arial" w:cs="Arial"/>
          <w:lang w:eastAsia="en-US"/>
        </w:rPr>
      </w:pPr>
      <w:r w:rsidRPr="00946F36">
        <w:rPr>
          <w:rFonts w:ascii="Arial" w:eastAsiaTheme="minorHAnsi" w:hAnsi="Arial" w:cs="Arial"/>
          <w:lang w:eastAsia="en-US"/>
        </w:rPr>
        <w:t>w odniesieniu do zakresu lub sposobu świadczenia Wykonawcy,</w:t>
      </w:r>
    </w:p>
    <w:p w14:paraId="295949E5" w14:textId="7F2919D9" w:rsidR="000139D4" w:rsidRPr="00946F36" w:rsidRDefault="000139D4" w:rsidP="00B8099E">
      <w:pPr>
        <w:pStyle w:val="Akapitzlist"/>
        <w:numPr>
          <w:ilvl w:val="2"/>
          <w:numId w:val="57"/>
        </w:numPr>
        <w:autoSpaceDE w:val="0"/>
        <w:autoSpaceDN w:val="0"/>
        <w:spacing w:after="0"/>
        <w:ind w:left="709" w:hanging="283"/>
        <w:jc w:val="both"/>
        <w:rPr>
          <w:rFonts w:ascii="Arial" w:eastAsiaTheme="minorHAnsi" w:hAnsi="Arial" w:cs="Arial"/>
          <w:lang w:eastAsia="en-US"/>
        </w:rPr>
      </w:pPr>
      <w:r w:rsidRPr="00946F36">
        <w:rPr>
          <w:rFonts w:ascii="Arial" w:eastAsiaTheme="minorHAnsi" w:hAnsi="Arial" w:cs="Arial"/>
          <w:lang w:eastAsia="en-US"/>
        </w:rPr>
        <w:t>w zakresie wynagrodzenia Wykonawcy będącą konsekwencją zmian zakresu lub sposobu świadczenia Wykonawcy</w:t>
      </w:r>
      <w:r w:rsidR="008B1683" w:rsidRPr="00946F36">
        <w:rPr>
          <w:rFonts w:ascii="Arial" w:eastAsiaTheme="minorHAnsi" w:hAnsi="Arial" w:cs="Arial"/>
          <w:lang w:eastAsia="en-US"/>
        </w:rPr>
        <w:t>.</w:t>
      </w:r>
    </w:p>
    <w:p w14:paraId="264DCDF0" w14:textId="649F4BC4" w:rsidR="007667D4"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Wszystkie powyższe postanowienia stanowią katalog zmian, na które Zamawiający może wyrazić zgodę. Nie stanowią one jednak zobowiązania do wyrażenia takiej zgody.</w:t>
      </w:r>
    </w:p>
    <w:p w14:paraId="1214DCC3" w14:textId="77777777" w:rsidR="008B1683" w:rsidRPr="00946F36" w:rsidRDefault="008B1683" w:rsidP="00B8099E">
      <w:pPr>
        <w:widowControl/>
        <w:suppressAutoHyphens w:val="0"/>
        <w:autoSpaceDE w:val="0"/>
        <w:autoSpaceDN w:val="0"/>
        <w:spacing w:after="0"/>
        <w:jc w:val="center"/>
        <w:textAlignment w:val="auto"/>
        <w:rPr>
          <w:rFonts w:ascii="Arial" w:eastAsia="Calibri" w:hAnsi="Arial" w:cs="Arial"/>
          <w:b/>
          <w:bCs/>
          <w:lang w:eastAsia="en-US"/>
        </w:rPr>
      </w:pPr>
    </w:p>
    <w:p w14:paraId="00ACBCF0" w14:textId="66D19A2F" w:rsidR="00D916FB" w:rsidRPr="00946F36" w:rsidRDefault="00D916FB"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1</w:t>
      </w:r>
      <w:r w:rsidR="00CC00CB" w:rsidRPr="00946F36">
        <w:rPr>
          <w:rFonts w:ascii="Arial" w:eastAsia="Calibri" w:hAnsi="Arial" w:cs="Arial"/>
          <w:b/>
          <w:bCs/>
          <w:lang w:eastAsia="en-US"/>
        </w:rPr>
        <w:t>6</w:t>
      </w:r>
    </w:p>
    <w:bookmarkEnd w:id="13"/>
    <w:p w14:paraId="450486F3" w14:textId="77777777" w:rsidR="00A671E3" w:rsidRPr="00946F36" w:rsidRDefault="00A671E3" w:rsidP="00B8099E">
      <w:pPr>
        <w:spacing w:after="0"/>
        <w:jc w:val="center"/>
        <w:rPr>
          <w:rFonts w:ascii="Arial" w:hAnsi="Arial" w:cs="Arial"/>
          <w:b/>
          <w:bCs/>
        </w:rPr>
      </w:pPr>
      <w:r w:rsidRPr="00946F36">
        <w:rPr>
          <w:rFonts w:ascii="Arial" w:hAnsi="Arial" w:cs="Arial"/>
          <w:b/>
          <w:bCs/>
        </w:rPr>
        <w:t xml:space="preserve">Ochrona danych osobowych </w:t>
      </w:r>
    </w:p>
    <w:p w14:paraId="51D33BBB" w14:textId="25D38157" w:rsidR="001C276A" w:rsidRPr="00946F36" w:rsidRDefault="001C276A" w:rsidP="00101595">
      <w:pPr>
        <w:spacing w:after="0"/>
        <w:rPr>
          <w:rFonts w:ascii="Arial" w:hAnsi="Arial" w:cs="Arial"/>
          <w:color w:val="000000" w:themeColor="text1"/>
        </w:rPr>
      </w:pPr>
      <w:r w:rsidRPr="00946F36">
        <w:rPr>
          <w:rFonts w:ascii="Arial" w:hAnsi="Arial" w:cs="Arial"/>
          <w:color w:val="000000" w:themeColor="text1"/>
        </w:rPr>
        <w:lastRenderedPageBreak/>
        <w:t xml:space="preserve">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zmianami) – dalej </w:t>
      </w:r>
      <w:proofErr w:type="spellStart"/>
      <w:r w:rsidRPr="00946F36">
        <w:rPr>
          <w:rFonts w:ascii="Arial" w:hAnsi="Arial" w:cs="Arial"/>
          <w:color w:val="000000" w:themeColor="text1"/>
        </w:rPr>
        <w:t>RODO</w:t>
      </w:r>
      <w:proofErr w:type="spellEnd"/>
      <w:r w:rsidRPr="00946F36">
        <w:rPr>
          <w:rFonts w:ascii="Arial" w:hAnsi="Arial" w:cs="Arial"/>
          <w:color w:val="000000" w:themeColor="text1"/>
        </w:rPr>
        <w:t xml:space="preserve"> informujemy, że:</w:t>
      </w:r>
    </w:p>
    <w:p w14:paraId="0AC77981" w14:textId="561C5854" w:rsidR="00101595" w:rsidRPr="00101595" w:rsidRDefault="001C276A" w:rsidP="00101595">
      <w:pPr>
        <w:pStyle w:val="Akapitzlist"/>
        <w:numPr>
          <w:ilvl w:val="0"/>
          <w:numId w:val="92"/>
        </w:numPr>
        <w:spacing w:after="0"/>
        <w:ind w:left="426" w:hanging="426"/>
        <w:jc w:val="both"/>
        <w:rPr>
          <w:rStyle w:val="Hipercze"/>
          <w:rFonts w:ascii="Arial" w:hAnsi="Arial" w:cs="Arial"/>
          <w:color w:val="000000" w:themeColor="text1"/>
          <w:u w:val="none"/>
        </w:rPr>
      </w:pPr>
      <w:r w:rsidRPr="00101595">
        <w:rPr>
          <w:rFonts w:ascii="Arial" w:hAnsi="Arial" w:cs="Arial"/>
          <w:color w:val="000000" w:themeColor="text1"/>
        </w:rPr>
        <w:t xml:space="preserve">Administratorem Państwa danych osobowych jest </w:t>
      </w:r>
      <w:bookmarkStart w:id="14" w:name="_Hlk182999078"/>
      <w:r w:rsidR="008B1683" w:rsidRPr="00101595">
        <w:rPr>
          <w:rFonts w:ascii="Arial" w:eastAsia="SimSun" w:hAnsi="Arial" w:cs="Arial"/>
          <w:bCs/>
        </w:rPr>
        <w:t xml:space="preserve">WÓJT GMINY ZAMOŚĆ z siedzibą </w:t>
      </w:r>
      <w:r w:rsidR="00C66D8D">
        <w:rPr>
          <w:rFonts w:ascii="Arial" w:eastAsia="SimSun" w:hAnsi="Arial" w:cs="Arial"/>
          <w:bCs/>
        </w:rPr>
        <w:br/>
      </w:r>
      <w:r w:rsidR="008B1683" w:rsidRPr="00101595">
        <w:rPr>
          <w:rFonts w:ascii="Arial" w:eastAsia="SimSun" w:hAnsi="Arial" w:cs="Arial"/>
          <w:bCs/>
        </w:rPr>
        <w:t>w Zamościu przy ul. Peowiaków 92, 22-400 Zamość,</w:t>
      </w:r>
      <w:r w:rsidR="00101595">
        <w:rPr>
          <w:rFonts w:ascii="Arial" w:eastAsia="SimSun" w:hAnsi="Arial" w:cs="Arial"/>
          <w:bCs/>
        </w:rPr>
        <w:t xml:space="preserve"> </w:t>
      </w:r>
      <w:r w:rsidR="008B1683" w:rsidRPr="00101595">
        <w:rPr>
          <w:rFonts w:ascii="Arial" w:eastAsia="SimSun" w:hAnsi="Arial" w:cs="Arial"/>
          <w:bCs/>
        </w:rPr>
        <w:t xml:space="preserve">e-mail: </w:t>
      </w:r>
      <w:hyperlink r:id="rId8" w:history="1">
        <w:r w:rsidR="008B1683" w:rsidRPr="00101595">
          <w:rPr>
            <w:rFonts w:ascii="Arial" w:eastAsia="SimSun" w:hAnsi="Arial" w:cs="Arial"/>
            <w:bCs/>
            <w:color w:val="0000FF"/>
            <w:u w:val="single"/>
          </w:rPr>
          <w:t>gmina@zamosc.org.pl</w:t>
        </w:r>
      </w:hyperlink>
      <w:r w:rsidR="008B1683" w:rsidRPr="00101595">
        <w:rPr>
          <w:rFonts w:ascii="Arial" w:eastAsia="SimSun" w:hAnsi="Arial" w:cs="Arial"/>
          <w:bCs/>
        </w:rPr>
        <w:t>.</w:t>
      </w:r>
      <w:bookmarkEnd w:id="14"/>
    </w:p>
    <w:p w14:paraId="3ED986DF" w14:textId="6728295B" w:rsidR="001C276A" w:rsidRPr="00101595" w:rsidRDefault="001C276A" w:rsidP="00101595">
      <w:pPr>
        <w:pStyle w:val="Akapitzlist"/>
        <w:numPr>
          <w:ilvl w:val="0"/>
          <w:numId w:val="92"/>
        </w:numPr>
        <w:spacing w:after="0"/>
        <w:ind w:left="426" w:hanging="426"/>
        <w:jc w:val="both"/>
        <w:rPr>
          <w:rFonts w:ascii="Arial" w:hAnsi="Arial" w:cs="Arial"/>
          <w:color w:val="000000" w:themeColor="text1"/>
        </w:rPr>
      </w:pPr>
      <w:r w:rsidRPr="00101595">
        <w:rPr>
          <w:rFonts w:ascii="Arial" w:hAnsi="Arial" w:cs="Arial"/>
          <w:color w:val="000000" w:themeColor="text1"/>
        </w:rPr>
        <w:t xml:space="preserve">Administrator wyznaczył Inspektora Ochrony Danych, z którym mogą się Państwo kontaktować we wszystkich sprawach dotyczących przetwarzania danych osobowych za pośrednictwem adresu email: </w:t>
      </w:r>
      <w:hyperlink r:id="rId9" w:history="1">
        <w:r w:rsidR="008B1683" w:rsidRPr="00101595">
          <w:rPr>
            <w:rFonts w:ascii="Arial" w:eastAsia="SimSun" w:hAnsi="Arial" w:cs="Arial"/>
            <w:bCs/>
            <w:color w:val="0000FF"/>
            <w:u w:val="single"/>
          </w:rPr>
          <w:t>atokarz@zamosc.org.pl</w:t>
        </w:r>
      </w:hyperlink>
      <w:r w:rsidRPr="00101595">
        <w:rPr>
          <w:rFonts w:ascii="Arial" w:hAnsi="Arial" w:cs="Arial"/>
          <w:color w:val="000000" w:themeColor="text1"/>
        </w:rPr>
        <w:t xml:space="preserve"> lub pisemnie na adres Administratora.</w:t>
      </w:r>
    </w:p>
    <w:p w14:paraId="04FC0EE9" w14:textId="77777777" w:rsidR="001C276A" w:rsidRPr="00946F36" w:rsidRDefault="001C276A" w:rsidP="00101595">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 xml:space="preserve">Dane osobowe będą przetwarzane w celu zawarcia i wykonania umowy cywilnoprawnej na podstawie art. 6 ust. 1 lit b) </w:t>
      </w:r>
      <w:proofErr w:type="spellStart"/>
      <w:r w:rsidRPr="00946F36">
        <w:rPr>
          <w:rFonts w:ascii="Arial" w:hAnsi="Arial" w:cs="Arial"/>
          <w:color w:val="000000" w:themeColor="text1"/>
        </w:rPr>
        <w:t>RODO</w:t>
      </w:r>
      <w:proofErr w:type="spellEnd"/>
      <w:r w:rsidRPr="00946F36">
        <w:rPr>
          <w:rFonts w:ascii="Arial" w:hAnsi="Arial" w:cs="Arial"/>
          <w:color w:val="000000" w:themeColor="text1"/>
        </w:rPr>
        <w:t xml:space="preserve"> tj. niezbędności przetwarzania do wykonania umowy lub do podjęcia działań na żądanie osoby przed zawarciem umowy. </w:t>
      </w:r>
    </w:p>
    <w:p w14:paraId="3A17F2A0" w14:textId="53FBFBE9" w:rsidR="001C276A" w:rsidRPr="00946F36" w:rsidRDefault="001C276A" w:rsidP="00101595">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 xml:space="preserve">Dane osobowe będą przetwarzane przez okres niezbędny do realizacji ww. celu </w:t>
      </w:r>
      <w:r w:rsidRPr="00946F36">
        <w:rPr>
          <w:rFonts w:ascii="Arial" w:hAnsi="Arial" w:cs="Arial"/>
          <w:color w:val="000000" w:themeColor="text1"/>
        </w:rPr>
        <w:br/>
        <w:t xml:space="preserve">z uwzględnieniem okresów przechowywania określonych w przepisach odrębnych, w tym przepisów archiwalnych </w:t>
      </w:r>
      <w:proofErr w:type="spellStart"/>
      <w:r w:rsidRPr="00946F36">
        <w:rPr>
          <w:rFonts w:ascii="Arial" w:hAnsi="Arial" w:cs="Arial"/>
          <w:color w:val="000000" w:themeColor="text1"/>
        </w:rPr>
        <w:t>tj</w:t>
      </w:r>
      <w:proofErr w:type="spellEnd"/>
      <w:r w:rsidRPr="00946F36">
        <w:rPr>
          <w:rFonts w:ascii="Arial" w:hAnsi="Arial" w:cs="Arial"/>
          <w:color w:val="000000" w:themeColor="text1"/>
        </w:rPr>
        <w:t xml:space="preserve"> przez 5 lat licząc od początku roku kalendarzowego, następującego po roku, w którym umowa została zrealizowana.</w:t>
      </w:r>
    </w:p>
    <w:p w14:paraId="015716C0" w14:textId="77777777" w:rsidR="001C276A" w:rsidRPr="00946F36" w:rsidRDefault="001C276A" w:rsidP="00101595">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Państwa dane osobowe nie będą przekazywane poza Europejski Obszar Gospodarczy obejmujący Unie Europejska, Norwegię, Islandię i Lichtenstein.</w:t>
      </w:r>
    </w:p>
    <w:p w14:paraId="7FBBCBFE" w14:textId="77777777" w:rsidR="001C276A" w:rsidRPr="00946F36" w:rsidRDefault="001C276A" w:rsidP="00101595">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Państwa dane nie będą podlegały zautomatyzowanemu podejmowaniu decyzji, w tym nie będą podlegać profilowaniu.</w:t>
      </w:r>
    </w:p>
    <w:p w14:paraId="36634FDB" w14:textId="58598AC6" w:rsidR="001C276A" w:rsidRPr="00946F36" w:rsidRDefault="001C276A" w:rsidP="00B8099E">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 xml:space="preserve">Odbiorcą Pani/Pana danych mogą być podmioty upoważnione na mocy przepisów prawa, </w:t>
      </w:r>
      <w:r w:rsidR="00387D00" w:rsidRPr="00946F36">
        <w:rPr>
          <w:rFonts w:ascii="Arial" w:hAnsi="Arial" w:cs="Arial"/>
          <w:color w:val="000000" w:themeColor="text1"/>
        </w:rPr>
        <w:t xml:space="preserve">bank, </w:t>
      </w:r>
      <w:r w:rsidRPr="00946F36">
        <w:rPr>
          <w:rFonts w:ascii="Arial" w:hAnsi="Arial" w:cs="Arial"/>
          <w:color w:val="000000" w:themeColor="text1"/>
        </w:rPr>
        <w:t xml:space="preserve">a także podmioty świadczące usługi dla administratora w oparciu o podpisaną umowę powierzenia przetwarzania danych osobowych np. firma obsługująca serwisowo elektroniczny obieg dokumentów, firma świadcząca usługę brakowania dokumentacji niearchiwalnej. </w:t>
      </w:r>
    </w:p>
    <w:p w14:paraId="39D9EFC9" w14:textId="69A69306" w:rsidR="001C276A" w:rsidRPr="00946F36" w:rsidRDefault="001C276A" w:rsidP="00B8099E">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W związku z przetwarzaniem Państwa danych osobowych, przysługują Państwu następujące prawa:</w:t>
      </w:r>
    </w:p>
    <w:p w14:paraId="2A6E62A1" w14:textId="17AF2A92" w:rsidR="001C276A" w:rsidRPr="00946F36" w:rsidRDefault="001C276A" w:rsidP="00B8099E">
      <w:pPr>
        <w:pStyle w:val="Akapitzlist"/>
        <w:numPr>
          <w:ilvl w:val="0"/>
          <w:numId w:val="65"/>
        </w:numPr>
        <w:spacing w:after="0"/>
        <w:ind w:left="851" w:hanging="425"/>
        <w:rPr>
          <w:rFonts w:ascii="Arial" w:hAnsi="Arial" w:cs="Arial"/>
          <w:color w:val="000000" w:themeColor="text1"/>
        </w:rPr>
      </w:pPr>
      <w:r w:rsidRPr="00946F36">
        <w:rPr>
          <w:rFonts w:ascii="Arial" w:hAnsi="Arial" w:cs="Arial"/>
          <w:color w:val="000000" w:themeColor="text1"/>
        </w:rPr>
        <w:t>dostępu do treści swoich danych oraz możliwości ich poprawiania, sprostowania, ograniczenia przetwarzania,</w:t>
      </w:r>
    </w:p>
    <w:p w14:paraId="6D39EB5C" w14:textId="77777777" w:rsidR="001C276A" w:rsidRPr="00946F36" w:rsidRDefault="001C276A" w:rsidP="00B8099E">
      <w:pPr>
        <w:pStyle w:val="Akapitzlist"/>
        <w:numPr>
          <w:ilvl w:val="0"/>
          <w:numId w:val="65"/>
        </w:numPr>
        <w:spacing w:after="0"/>
        <w:ind w:left="851" w:hanging="425"/>
        <w:rPr>
          <w:rFonts w:ascii="Arial" w:hAnsi="Arial" w:cs="Arial"/>
          <w:color w:val="000000" w:themeColor="text1"/>
        </w:rPr>
      </w:pPr>
      <w:r w:rsidRPr="00946F36">
        <w:rPr>
          <w:rFonts w:ascii="Arial" w:hAnsi="Arial" w:cs="Arial"/>
          <w:color w:val="000000" w:themeColor="text1"/>
        </w:rPr>
        <w:t xml:space="preserve">przenoszenia swoich danych osobowych, </w:t>
      </w:r>
      <w:bookmarkStart w:id="15" w:name="_Hlk515218261"/>
    </w:p>
    <w:p w14:paraId="06285941" w14:textId="14C53975" w:rsidR="001C276A" w:rsidRPr="00946F36" w:rsidRDefault="001C276A" w:rsidP="00B8099E">
      <w:pPr>
        <w:pStyle w:val="Akapitzlist"/>
        <w:numPr>
          <w:ilvl w:val="0"/>
          <w:numId w:val="65"/>
        </w:numPr>
        <w:spacing w:after="0"/>
        <w:ind w:left="851" w:hanging="425"/>
        <w:rPr>
          <w:rFonts w:ascii="Arial" w:hAnsi="Arial" w:cs="Arial"/>
          <w:color w:val="000000" w:themeColor="text1"/>
        </w:rPr>
      </w:pPr>
      <w:r w:rsidRPr="00946F36">
        <w:rPr>
          <w:rFonts w:ascii="Arial" w:hAnsi="Arial" w:cs="Arial"/>
          <w:color w:val="000000" w:themeColor="text1"/>
        </w:rPr>
        <w:t xml:space="preserve">wniesienia skargi do organu nadzorczego w przypadku, gdy przetwarzanie danych odbywa się z naruszeniem przepisów </w:t>
      </w:r>
      <w:proofErr w:type="spellStart"/>
      <w:r w:rsidRPr="00946F36">
        <w:rPr>
          <w:rFonts w:ascii="Arial" w:hAnsi="Arial" w:cs="Arial"/>
          <w:color w:val="000000" w:themeColor="text1"/>
        </w:rPr>
        <w:t>RODO</w:t>
      </w:r>
      <w:proofErr w:type="spellEnd"/>
      <w:r w:rsidRPr="00946F36">
        <w:rPr>
          <w:rFonts w:ascii="Arial" w:hAnsi="Arial" w:cs="Arial"/>
          <w:color w:val="000000" w:themeColor="text1"/>
        </w:rPr>
        <w:t xml:space="preserve"> tj. do Prezesa Urzędu Ochrony Danych Osobowych, ul. Stawki 2, 00-193 Warszawa</w:t>
      </w:r>
      <w:bookmarkEnd w:id="15"/>
      <w:r w:rsidRPr="00946F36">
        <w:rPr>
          <w:rFonts w:ascii="Arial" w:hAnsi="Arial" w:cs="Arial"/>
          <w:color w:val="000000" w:themeColor="text1"/>
        </w:rPr>
        <w:t>.</w:t>
      </w:r>
    </w:p>
    <w:p w14:paraId="0372E1E9" w14:textId="41C352FD" w:rsidR="001C276A" w:rsidRPr="00946F36" w:rsidRDefault="001C276A" w:rsidP="00B8099E">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Podanie danych osobowych jest warunkiem zawarcia umowy cywilnoprawnej. Osoba, której dane dotyczą jest zobowiązana do ich podania. Konsekwencją niepodania danych osobowych jest brak możliwości zawarcia umowy.</w:t>
      </w:r>
    </w:p>
    <w:p w14:paraId="7AD4D80C" w14:textId="77777777" w:rsidR="008B1683" w:rsidRPr="00946F36" w:rsidRDefault="008B1683" w:rsidP="00B8099E">
      <w:pPr>
        <w:spacing w:after="0"/>
        <w:jc w:val="center"/>
        <w:rPr>
          <w:rFonts w:ascii="Arial" w:hAnsi="Arial" w:cs="Arial"/>
          <w:b/>
          <w:bCs/>
        </w:rPr>
      </w:pPr>
    </w:p>
    <w:p w14:paraId="10542A0D" w14:textId="0ACD236E" w:rsidR="00A671E3" w:rsidRPr="00946F36" w:rsidRDefault="00A671E3" w:rsidP="00B8099E">
      <w:pPr>
        <w:spacing w:after="0"/>
        <w:jc w:val="center"/>
        <w:rPr>
          <w:rFonts w:ascii="Arial" w:hAnsi="Arial" w:cs="Arial"/>
          <w:b/>
          <w:bCs/>
        </w:rPr>
      </w:pPr>
      <w:r w:rsidRPr="00946F36">
        <w:rPr>
          <w:rFonts w:ascii="Arial" w:hAnsi="Arial" w:cs="Arial"/>
          <w:b/>
          <w:bCs/>
        </w:rPr>
        <w:t xml:space="preserve">§ </w:t>
      </w:r>
      <w:r w:rsidR="00E44885" w:rsidRPr="00946F36">
        <w:rPr>
          <w:rFonts w:ascii="Arial" w:hAnsi="Arial" w:cs="Arial"/>
          <w:b/>
          <w:bCs/>
        </w:rPr>
        <w:t>1</w:t>
      </w:r>
      <w:r w:rsidR="00CC00CB" w:rsidRPr="00946F36">
        <w:rPr>
          <w:rFonts w:ascii="Arial" w:hAnsi="Arial" w:cs="Arial"/>
          <w:b/>
          <w:bCs/>
        </w:rPr>
        <w:t>7</w:t>
      </w:r>
    </w:p>
    <w:p w14:paraId="07DDE91A" w14:textId="77777777" w:rsidR="00A671E3" w:rsidRPr="00946F36" w:rsidRDefault="00A671E3" w:rsidP="00B8099E">
      <w:pPr>
        <w:spacing w:after="0"/>
        <w:jc w:val="center"/>
        <w:rPr>
          <w:rFonts w:ascii="Arial" w:hAnsi="Arial" w:cs="Arial"/>
          <w:b/>
          <w:bCs/>
        </w:rPr>
      </w:pPr>
      <w:r w:rsidRPr="00946F36">
        <w:rPr>
          <w:rFonts w:ascii="Arial" w:hAnsi="Arial" w:cs="Arial"/>
          <w:b/>
          <w:bCs/>
        </w:rPr>
        <w:t>Wierzytelności</w:t>
      </w:r>
    </w:p>
    <w:p w14:paraId="0ABF416C" w14:textId="0050D7D4" w:rsidR="00E44885" w:rsidRPr="00946F36" w:rsidRDefault="00A671E3" w:rsidP="00B8099E">
      <w:pPr>
        <w:widowControl/>
        <w:suppressAutoHyphens w:val="0"/>
        <w:autoSpaceDE w:val="0"/>
        <w:autoSpaceDN w:val="0"/>
        <w:spacing w:after="0"/>
        <w:textAlignment w:val="auto"/>
        <w:rPr>
          <w:rFonts w:ascii="Arial" w:eastAsia="Lucida Sans Unicode" w:hAnsi="Arial" w:cs="Arial"/>
          <w:kern w:val="3"/>
          <w:lang w:eastAsia="pl-PL"/>
        </w:rPr>
      </w:pPr>
      <w:r w:rsidRPr="00946F36">
        <w:rPr>
          <w:rFonts w:ascii="Arial" w:eastAsia="Lucida Sans Unicode" w:hAnsi="Arial" w:cs="Arial"/>
          <w:kern w:val="3"/>
          <w:lang w:eastAsia="pl-PL"/>
        </w:rPr>
        <w:t>Wykonawca nie może przenieść wierzytelności wynikających z niniejszej umowy na osobę trzecią bez uprzedniej zgody Zamawiającego, wyrażonej w formie pisemnej pod rygorem nieważności.</w:t>
      </w:r>
    </w:p>
    <w:p w14:paraId="5DDEBFF4" w14:textId="77777777" w:rsidR="008B1683" w:rsidRPr="00946F36" w:rsidRDefault="008B1683" w:rsidP="00B8099E">
      <w:pPr>
        <w:autoSpaceDE w:val="0"/>
        <w:autoSpaceDN w:val="0"/>
        <w:spacing w:after="0"/>
        <w:jc w:val="center"/>
        <w:rPr>
          <w:rFonts w:ascii="Arial" w:eastAsia="Calibri" w:hAnsi="Arial" w:cs="Arial"/>
          <w:b/>
          <w:bCs/>
        </w:rPr>
      </w:pPr>
    </w:p>
    <w:p w14:paraId="365420E1" w14:textId="52714130" w:rsidR="00EF3F4F" w:rsidRPr="00946F36" w:rsidRDefault="00EF3F4F" w:rsidP="00B8099E">
      <w:pPr>
        <w:autoSpaceDE w:val="0"/>
        <w:autoSpaceDN w:val="0"/>
        <w:spacing w:after="0"/>
        <w:jc w:val="center"/>
        <w:rPr>
          <w:rFonts w:ascii="Arial" w:eastAsia="Calibri" w:hAnsi="Arial" w:cs="Arial"/>
          <w:b/>
          <w:bCs/>
        </w:rPr>
      </w:pPr>
      <w:r w:rsidRPr="00946F36">
        <w:rPr>
          <w:rFonts w:ascii="Arial" w:eastAsia="Calibri" w:hAnsi="Arial" w:cs="Arial"/>
          <w:b/>
          <w:bCs/>
        </w:rPr>
        <w:t xml:space="preserve">§ </w:t>
      </w:r>
      <w:r w:rsidR="00CC00CB" w:rsidRPr="00946F36">
        <w:rPr>
          <w:rFonts w:ascii="Arial" w:eastAsia="Calibri" w:hAnsi="Arial" w:cs="Arial"/>
          <w:b/>
          <w:bCs/>
        </w:rPr>
        <w:t>18</w:t>
      </w:r>
    </w:p>
    <w:p w14:paraId="16C6BBD5" w14:textId="29EA7A36" w:rsidR="00676EB1" w:rsidRPr="00946F36" w:rsidRDefault="00EF3F4F" w:rsidP="00B8099E">
      <w:pPr>
        <w:autoSpaceDE w:val="0"/>
        <w:autoSpaceDN w:val="0"/>
        <w:spacing w:after="0"/>
        <w:jc w:val="center"/>
        <w:rPr>
          <w:rFonts w:ascii="Arial" w:eastAsia="Calibri" w:hAnsi="Arial" w:cs="Arial"/>
          <w:b/>
          <w:bCs/>
        </w:rPr>
      </w:pPr>
      <w:r w:rsidRPr="00946F36">
        <w:rPr>
          <w:rFonts w:ascii="Arial" w:eastAsia="Calibri" w:hAnsi="Arial" w:cs="Arial"/>
          <w:b/>
          <w:bCs/>
        </w:rPr>
        <w:t>Polubowne rozwiązywanie sporów</w:t>
      </w:r>
    </w:p>
    <w:p w14:paraId="0CFF3D69" w14:textId="5A63CDDD" w:rsidR="00676EB1" w:rsidRPr="00946F36" w:rsidRDefault="00EF3F4F" w:rsidP="00B8099E">
      <w:pPr>
        <w:pStyle w:val="Akapitzlist"/>
        <w:numPr>
          <w:ilvl w:val="3"/>
          <w:numId w:val="37"/>
        </w:numPr>
        <w:autoSpaceDE w:val="0"/>
        <w:autoSpaceDN w:val="0"/>
        <w:spacing w:after="0"/>
        <w:ind w:left="426" w:hanging="426"/>
        <w:jc w:val="both"/>
        <w:rPr>
          <w:rFonts w:ascii="Arial" w:hAnsi="Arial" w:cs="Arial"/>
          <w:b/>
          <w:bCs/>
        </w:rPr>
      </w:pPr>
      <w:r w:rsidRPr="00946F36">
        <w:rPr>
          <w:rFonts w:ascii="Arial" w:hAnsi="Arial" w:cs="Arial"/>
          <w:shd w:val="clear" w:color="auto" w:fill="FFFFFF"/>
        </w:rPr>
        <w:lastRenderedPageBreak/>
        <w:t xml:space="preserve">W przypadku zaistnienia pomiędzy </w:t>
      </w:r>
      <w:r w:rsidR="0029433D" w:rsidRPr="00946F36">
        <w:rPr>
          <w:rFonts w:ascii="Arial" w:hAnsi="Arial" w:cs="Arial"/>
          <w:shd w:val="clear" w:color="auto" w:fill="FFFFFF"/>
        </w:rPr>
        <w:t>S</w:t>
      </w:r>
      <w:r w:rsidRPr="00946F36">
        <w:rPr>
          <w:rFonts w:ascii="Arial" w:hAnsi="Arial" w:cs="Arial"/>
          <w:shd w:val="clear" w:color="auto" w:fill="FFFFFF"/>
        </w:rPr>
        <w:t xml:space="preserve">tronami sporu wynikającego z umowy </w:t>
      </w:r>
      <w:r w:rsidR="00676EB1" w:rsidRPr="00946F36">
        <w:rPr>
          <w:rFonts w:ascii="Arial" w:hAnsi="Arial" w:cs="Arial"/>
          <w:shd w:val="clear" w:color="auto" w:fill="FFFFFF"/>
        </w:rPr>
        <w:br/>
      </w:r>
      <w:r w:rsidRPr="00946F36">
        <w:rPr>
          <w:rFonts w:ascii="Arial" w:hAnsi="Arial" w:cs="Arial"/>
          <w:shd w:val="clear" w:color="auto" w:fill="FFFFFF"/>
        </w:rPr>
        <w:t>lub pozostającego w związku z umową,</w:t>
      </w:r>
      <w:r w:rsidR="00E60B8C" w:rsidRPr="00946F36">
        <w:rPr>
          <w:rFonts w:ascii="Arial" w:hAnsi="Arial" w:cs="Arial"/>
          <w:shd w:val="clear" w:color="auto" w:fill="FFFFFF"/>
        </w:rPr>
        <w:t xml:space="preserve"> dla którego możliwe jest zawarcie ugody, </w:t>
      </w:r>
      <w:r w:rsidR="0029433D" w:rsidRPr="00946F36">
        <w:rPr>
          <w:rFonts w:ascii="Arial" w:hAnsi="Arial" w:cs="Arial"/>
          <w:shd w:val="clear" w:color="auto" w:fill="FFFFFF"/>
        </w:rPr>
        <w:t>S</w:t>
      </w:r>
      <w:r w:rsidRPr="00946F36">
        <w:rPr>
          <w:rFonts w:ascii="Arial" w:hAnsi="Arial" w:cs="Arial"/>
          <w:shd w:val="clear" w:color="auto" w:fill="FFFFFF"/>
        </w:rPr>
        <w:t xml:space="preserve">trony zobowiązują się do jego rozwiązania w drodze mediacji. </w:t>
      </w:r>
    </w:p>
    <w:p w14:paraId="4A0824C9" w14:textId="47328B08" w:rsidR="00DB7941" w:rsidRPr="00946F36" w:rsidRDefault="00EF3F4F" w:rsidP="00B8099E">
      <w:pPr>
        <w:pStyle w:val="Akapitzlist"/>
        <w:numPr>
          <w:ilvl w:val="3"/>
          <w:numId w:val="37"/>
        </w:numPr>
        <w:autoSpaceDE w:val="0"/>
        <w:autoSpaceDN w:val="0"/>
        <w:spacing w:after="0"/>
        <w:ind w:left="426" w:hanging="426"/>
        <w:jc w:val="both"/>
        <w:rPr>
          <w:rFonts w:ascii="Arial" w:hAnsi="Arial" w:cs="Arial"/>
          <w:b/>
          <w:bCs/>
        </w:rPr>
      </w:pPr>
      <w:r w:rsidRPr="00946F36">
        <w:rPr>
          <w:rFonts w:ascii="Arial" w:hAnsi="Arial" w:cs="Arial"/>
          <w:shd w:val="clear" w:color="auto" w:fill="FFFFFF"/>
        </w:rPr>
        <w:t>Mediacja prowadzona będzie przez Mediatorów Stałych Sądu Polubownego przy Prokuratorii Generalnej Rzeczypospolitej Polskiej zgodnie z Regulaminem tego Sądu.</w:t>
      </w:r>
    </w:p>
    <w:p w14:paraId="23549A9C" w14:textId="77777777" w:rsidR="002B11F2" w:rsidRDefault="002B11F2" w:rsidP="00B8099E">
      <w:pPr>
        <w:autoSpaceDE w:val="0"/>
        <w:autoSpaceDN w:val="0"/>
        <w:spacing w:after="0"/>
        <w:jc w:val="center"/>
        <w:rPr>
          <w:rFonts w:ascii="Arial" w:eastAsia="Calibri" w:hAnsi="Arial" w:cs="Arial"/>
          <w:b/>
          <w:bCs/>
        </w:rPr>
      </w:pPr>
    </w:p>
    <w:p w14:paraId="48875F07" w14:textId="28F6E8FA" w:rsidR="00A671E3" w:rsidRPr="00946F36" w:rsidRDefault="00A671E3" w:rsidP="00B8099E">
      <w:pPr>
        <w:autoSpaceDE w:val="0"/>
        <w:autoSpaceDN w:val="0"/>
        <w:spacing w:after="0"/>
        <w:jc w:val="center"/>
        <w:rPr>
          <w:rFonts w:ascii="Arial" w:eastAsia="Calibri" w:hAnsi="Arial" w:cs="Arial"/>
          <w:b/>
          <w:bCs/>
        </w:rPr>
      </w:pPr>
      <w:r w:rsidRPr="00946F36">
        <w:rPr>
          <w:rFonts w:ascii="Arial" w:eastAsia="Calibri" w:hAnsi="Arial" w:cs="Arial"/>
          <w:b/>
          <w:bCs/>
        </w:rPr>
        <w:t xml:space="preserve">§ </w:t>
      </w:r>
      <w:r w:rsidR="00CC00CB" w:rsidRPr="00946F36">
        <w:rPr>
          <w:rFonts w:ascii="Arial" w:eastAsia="Calibri" w:hAnsi="Arial" w:cs="Arial"/>
          <w:b/>
          <w:bCs/>
        </w:rPr>
        <w:t>19</w:t>
      </w:r>
    </w:p>
    <w:p w14:paraId="0C557DC4" w14:textId="77777777" w:rsidR="00A671E3" w:rsidRPr="00946F36" w:rsidRDefault="00A671E3" w:rsidP="00B8099E">
      <w:pPr>
        <w:autoSpaceDE w:val="0"/>
        <w:autoSpaceDN w:val="0"/>
        <w:spacing w:after="0"/>
        <w:jc w:val="center"/>
        <w:rPr>
          <w:rFonts w:ascii="Arial" w:eastAsia="Calibri" w:hAnsi="Arial" w:cs="Arial"/>
          <w:b/>
          <w:bCs/>
        </w:rPr>
      </w:pPr>
      <w:r w:rsidRPr="00946F36">
        <w:rPr>
          <w:rFonts w:ascii="Arial" w:eastAsia="Calibri" w:hAnsi="Arial" w:cs="Arial"/>
          <w:b/>
          <w:bCs/>
        </w:rPr>
        <w:t>Postanowienia końcowe</w:t>
      </w:r>
    </w:p>
    <w:p w14:paraId="46C68319" w14:textId="503A4B94" w:rsidR="00A671E3" w:rsidRPr="00946F36" w:rsidRDefault="00A671E3" w:rsidP="00B8099E">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rPr>
      </w:pPr>
      <w:r w:rsidRPr="00946F36">
        <w:rPr>
          <w:rFonts w:ascii="Arial" w:hAnsi="Arial" w:cs="Arial"/>
          <w:color w:val="000000"/>
        </w:rPr>
        <w:t xml:space="preserve">W sprawach nieuregulowanych niniejszą umową stosuje się przepisy obowiązującego prawa, w szczególności Kodeksu </w:t>
      </w:r>
      <w:r w:rsidRPr="00946F36">
        <w:rPr>
          <w:rFonts w:ascii="Arial" w:hAnsi="Arial" w:cs="Arial"/>
        </w:rPr>
        <w:t>cywilnego, Prawa zamówień publicznych</w:t>
      </w:r>
      <w:r w:rsidR="00E44885" w:rsidRPr="00946F36">
        <w:rPr>
          <w:rFonts w:ascii="Arial" w:hAnsi="Arial" w:cs="Arial"/>
        </w:rPr>
        <w:t>.</w:t>
      </w:r>
    </w:p>
    <w:p w14:paraId="48A02714" w14:textId="35780B23" w:rsidR="00A671E3" w:rsidRPr="00946F36" w:rsidRDefault="00A671E3" w:rsidP="00B8099E">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rPr>
      </w:pPr>
      <w:r w:rsidRPr="00946F36">
        <w:rPr>
          <w:rFonts w:ascii="Arial" w:hAnsi="Arial" w:cs="Arial"/>
          <w:color w:val="00000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4B727073" w:rsidR="00A671E3" w:rsidRPr="00946F36" w:rsidRDefault="00A671E3" w:rsidP="00B8099E">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rPr>
      </w:pPr>
      <w:r w:rsidRPr="00946F36">
        <w:rPr>
          <w:rFonts w:ascii="Arial" w:hAnsi="Arial" w:cs="Arial"/>
          <w:color w:val="000000"/>
        </w:rPr>
        <w:t>Wszelkie spory</w:t>
      </w:r>
      <w:r w:rsidR="00676EB1" w:rsidRPr="00946F36">
        <w:rPr>
          <w:rFonts w:ascii="Arial" w:hAnsi="Arial" w:cs="Arial"/>
          <w:color w:val="000000"/>
        </w:rPr>
        <w:t xml:space="preserve">, z zastrzeżeniem § </w:t>
      </w:r>
      <w:r w:rsidR="00CC00CB" w:rsidRPr="00946F36">
        <w:rPr>
          <w:rFonts w:ascii="Arial" w:hAnsi="Arial" w:cs="Arial"/>
          <w:color w:val="000000"/>
        </w:rPr>
        <w:t>18</w:t>
      </w:r>
      <w:r w:rsidR="006F2FE1" w:rsidRPr="00946F36">
        <w:rPr>
          <w:rFonts w:ascii="Arial" w:hAnsi="Arial" w:cs="Arial"/>
          <w:color w:val="000000"/>
        </w:rPr>
        <w:t xml:space="preserve"> u</w:t>
      </w:r>
      <w:r w:rsidR="00676EB1" w:rsidRPr="00946F36">
        <w:rPr>
          <w:rFonts w:ascii="Arial" w:hAnsi="Arial" w:cs="Arial"/>
          <w:color w:val="000000"/>
        </w:rPr>
        <w:t>mowy,</w:t>
      </w:r>
      <w:r w:rsidRPr="00946F36">
        <w:rPr>
          <w:rFonts w:ascii="Arial" w:hAnsi="Arial" w:cs="Arial"/>
          <w:color w:val="000000"/>
        </w:rPr>
        <w:t xml:space="preserve"> wynikające z niniejszej umowy lub powstające w związku z umową będą rozstrzygane przez sąd właściwy dla siedziby Zamawiającego. </w:t>
      </w:r>
    </w:p>
    <w:p w14:paraId="60B18F8E" w14:textId="77777777" w:rsidR="004325E8" w:rsidRPr="00946F36" w:rsidRDefault="004325E8" w:rsidP="00B8099E">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946F36">
        <w:rPr>
          <w:rFonts w:ascii="Arial" w:hAnsi="Arial" w:cs="Arial"/>
          <w:color w:val="000000" w:themeColor="text1"/>
        </w:rPr>
        <w:t xml:space="preserve">Umowę sporządzono w dwóch jednobrzmiących egzemplarzach, po jednym dla każdej ze Stron. </w:t>
      </w:r>
    </w:p>
    <w:p w14:paraId="63C01CD4" w14:textId="77777777" w:rsidR="00A671E3" w:rsidRPr="00946F36" w:rsidRDefault="00A671E3" w:rsidP="00B8099E">
      <w:pPr>
        <w:pStyle w:val="Akapitzlist"/>
        <w:numPr>
          <w:ilvl w:val="0"/>
          <w:numId w:val="35"/>
        </w:numPr>
        <w:autoSpaceDE w:val="0"/>
        <w:autoSpaceDN w:val="0"/>
        <w:adjustRightInd w:val="0"/>
        <w:spacing w:after="0"/>
        <w:ind w:left="426" w:hanging="426"/>
        <w:jc w:val="both"/>
        <w:rPr>
          <w:rFonts w:ascii="Arial" w:hAnsi="Arial" w:cs="Arial"/>
        </w:rPr>
      </w:pPr>
      <w:r w:rsidRPr="00946F36">
        <w:rPr>
          <w:rFonts w:ascii="Arial" w:hAnsi="Arial" w:cs="Arial"/>
          <w:color w:val="000000"/>
        </w:rPr>
        <w:t>Załącznikami do umowy są:</w:t>
      </w:r>
    </w:p>
    <w:p w14:paraId="7AC6CD11" w14:textId="77777777" w:rsidR="008B1683" w:rsidRPr="00946F36" w:rsidRDefault="008B1683" w:rsidP="00B8099E">
      <w:pPr>
        <w:pStyle w:val="Akapitzlist"/>
        <w:autoSpaceDE w:val="0"/>
        <w:autoSpaceDN w:val="0"/>
        <w:adjustRightInd w:val="0"/>
        <w:spacing w:after="0"/>
        <w:ind w:left="426"/>
        <w:jc w:val="both"/>
        <w:rPr>
          <w:rFonts w:ascii="Arial" w:hAnsi="Arial" w:cs="Arial"/>
          <w:color w:val="000000"/>
        </w:rPr>
      </w:pPr>
    </w:p>
    <w:p w14:paraId="5BBA1A44" w14:textId="77777777" w:rsidR="008B1683" w:rsidRPr="00946F36" w:rsidRDefault="008B1683" w:rsidP="00B8099E">
      <w:pPr>
        <w:pStyle w:val="Akapitzlist"/>
        <w:autoSpaceDE w:val="0"/>
        <w:autoSpaceDN w:val="0"/>
        <w:adjustRightInd w:val="0"/>
        <w:spacing w:after="0"/>
        <w:ind w:left="426"/>
        <w:jc w:val="both"/>
        <w:rPr>
          <w:rFonts w:ascii="Arial" w:hAnsi="Arial" w:cs="Arial"/>
        </w:rPr>
      </w:pPr>
    </w:p>
    <w:p w14:paraId="2DCB57FD" w14:textId="41072574" w:rsidR="008B1683" w:rsidRPr="00946F36" w:rsidRDefault="00B8099E" w:rsidP="00B8099E">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946F36">
        <w:rPr>
          <w:rFonts w:ascii="Arial" w:hAnsi="Arial" w:cs="Arial"/>
        </w:rPr>
        <w:t>Specyfikacja warunków zamówienia</w:t>
      </w:r>
    </w:p>
    <w:p w14:paraId="4C3E722E" w14:textId="37A69581" w:rsidR="00A671E3" w:rsidRPr="00946F36" w:rsidRDefault="00A671E3" w:rsidP="00B8099E">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946F36">
        <w:rPr>
          <w:rFonts w:ascii="Arial" w:hAnsi="Arial" w:cs="Arial"/>
        </w:rPr>
        <w:t>Złożona oferta</w:t>
      </w:r>
    </w:p>
    <w:p w14:paraId="2A6EF089" w14:textId="454292E9" w:rsidR="00096102" w:rsidRPr="00946F36" w:rsidRDefault="00096102" w:rsidP="00B8099E">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946F36">
        <w:rPr>
          <w:rFonts w:ascii="Arial" w:hAnsi="Arial" w:cs="Arial"/>
        </w:rPr>
        <w:t xml:space="preserve">Klauzula informacyjna dotycząca przetwarzania danych osobowych osób wymienionych w umowie, innych niż wykonawca. </w:t>
      </w:r>
    </w:p>
    <w:p w14:paraId="6E658E1F" w14:textId="77777777" w:rsidR="00DB7941" w:rsidRPr="00946F36" w:rsidRDefault="00DB7941" w:rsidP="00B8099E">
      <w:pPr>
        <w:widowControl/>
        <w:tabs>
          <w:tab w:val="left" w:pos="851"/>
        </w:tabs>
        <w:autoSpaceDE w:val="0"/>
        <w:adjustRightInd/>
        <w:spacing w:after="0"/>
        <w:ind w:left="851"/>
        <w:contextualSpacing/>
        <w:textAlignment w:val="auto"/>
        <w:rPr>
          <w:rFonts w:ascii="Arial" w:hAnsi="Arial" w:cs="Arial"/>
        </w:rPr>
      </w:pPr>
    </w:p>
    <w:p w14:paraId="663D492D" w14:textId="77777777" w:rsidR="00A671E3" w:rsidRPr="00946F36" w:rsidRDefault="00A671E3" w:rsidP="00B8099E">
      <w:pPr>
        <w:pStyle w:val="Jasnalistaakcent51"/>
        <w:widowControl/>
        <w:suppressAutoHyphens w:val="0"/>
        <w:autoSpaceDE w:val="0"/>
        <w:autoSpaceDN w:val="0"/>
        <w:spacing w:after="0"/>
        <w:jc w:val="left"/>
        <w:textAlignment w:val="auto"/>
        <w:rPr>
          <w:rFonts w:ascii="Arial" w:eastAsia="Calibri" w:hAnsi="Arial" w:cs="Arial"/>
          <w:strike/>
          <w:sz w:val="22"/>
          <w:szCs w:val="22"/>
          <w:highlight w:val="yellow"/>
          <w:lang w:val="pl-PL" w:eastAsia="en-US"/>
        </w:rPr>
      </w:pPr>
    </w:p>
    <w:tbl>
      <w:tblPr>
        <w:tblW w:w="0" w:type="auto"/>
        <w:tblLook w:val="04A0" w:firstRow="1" w:lastRow="0" w:firstColumn="1" w:lastColumn="0" w:noHBand="0" w:noVBand="1"/>
      </w:tblPr>
      <w:tblGrid>
        <w:gridCol w:w="4538"/>
        <w:gridCol w:w="4534"/>
      </w:tblGrid>
      <w:tr w:rsidR="00D63F41" w:rsidRPr="00946F36" w14:paraId="1B3C6341" w14:textId="77777777" w:rsidTr="0053474E">
        <w:tc>
          <w:tcPr>
            <w:tcW w:w="4605" w:type="dxa"/>
          </w:tcPr>
          <w:p w14:paraId="76D8665C" w14:textId="7FB17B98" w:rsidR="00D63F41" w:rsidRPr="00946F36" w:rsidRDefault="00D63F41" w:rsidP="003017DA">
            <w:pPr>
              <w:widowControl/>
              <w:suppressAutoHyphens w:val="0"/>
              <w:autoSpaceDE w:val="0"/>
              <w:autoSpaceDN w:val="0"/>
              <w:spacing w:after="0"/>
              <w:textAlignment w:val="auto"/>
              <w:rPr>
                <w:rFonts w:ascii="Arial" w:eastAsia="Calibri" w:hAnsi="Arial" w:cs="Arial"/>
                <w:b/>
                <w:bCs/>
                <w:lang w:eastAsia="en-US"/>
              </w:rPr>
            </w:pPr>
            <w:r w:rsidRPr="00946F36">
              <w:rPr>
                <w:rFonts w:ascii="Arial" w:eastAsia="Calibri" w:hAnsi="Arial" w:cs="Arial"/>
                <w:b/>
                <w:bCs/>
                <w:lang w:eastAsia="en-US"/>
              </w:rPr>
              <w:t>ZAMAWIAJĄCY</w:t>
            </w:r>
          </w:p>
        </w:tc>
        <w:tc>
          <w:tcPr>
            <w:tcW w:w="4605" w:type="dxa"/>
          </w:tcPr>
          <w:p w14:paraId="66DBD9B8" w14:textId="3F2C9DCB" w:rsidR="00D63F41" w:rsidRPr="00946F36" w:rsidRDefault="00D63F41"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xml:space="preserve">                               WYKONAWCA</w:t>
            </w:r>
          </w:p>
        </w:tc>
      </w:tr>
      <w:bookmarkEnd w:id="0"/>
    </w:tbl>
    <w:p w14:paraId="2A8E6167" w14:textId="77777777" w:rsidR="00A671E3" w:rsidRPr="00946F36" w:rsidRDefault="00A671E3" w:rsidP="00B8099E">
      <w:pPr>
        <w:widowControl/>
        <w:suppressAutoHyphens w:val="0"/>
        <w:autoSpaceDE w:val="0"/>
        <w:autoSpaceDN w:val="0"/>
        <w:spacing w:after="0"/>
        <w:contextualSpacing/>
        <w:textAlignment w:val="auto"/>
        <w:rPr>
          <w:rFonts w:ascii="Arial" w:eastAsia="Calibri" w:hAnsi="Arial" w:cs="Arial"/>
          <w:lang w:eastAsia="en-US"/>
        </w:rPr>
      </w:pPr>
    </w:p>
    <w:p w14:paraId="465A9E29" w14:textId="77777777" w:rsidR="003A48D4" w:rsidRPr="00946F36" w:rsidRDefault="003A48D4" w:rsidP="00B8099E">
      <w:pPr>
        <w:widowControl/>
        <w:suppressAutoHyphens w:val="0"/>
        <w:autoSpaceDE w:val="0"/>
        <w:autoSpaceDN w:val="0"/>
        <w:spacing w:after="0"/>
        <w:contextualSpacing/>
        <w:textAlignment w:val="auto"/>
        <w:rPr>
          <w:rFonts w:ascii="Arial" w:eastAsia="Calibri" w:hAnsi="Arial" w:cs="Arial"/>
          <w:lang w:eastAsia="en-US"/>
        </w:rPr>
      </w:pPr>
    </w:p>
    <w:p w14:paraId="2B405373" w14:textId="77777777" w:rsidR="00296D80" w:rsidRDefault="00296D80" w:rsidP="003017DA">
      <w:pPr>
        <w:pStyle w:val="Tekstpodstawowy"/>
        <w:spacing w:after="0"/>
        <w:ind w:left="2832" w:firstLine="708"/>
        <w:jc w:val="center"/>
        <w:rPr>
          <w:rFonts w:ascii="Arial" w:hAnsi="Arial" w:cs="Arial"/>
          <w:b/>
          <w:sz w:val="22"/>
          <w:szCs w:val="22"/>
        </w:rPr>
      </w:pPr>
      <w:bookmarkStart w:id="16" w:name="_Hlk7432589"/>
    </w:p>
    <w:p w14:paraId="4704A41A" w14:textId="77777777" w:rsidR="00296D80" w:rsidRDefault="00296D80" w:rsidP="003017DA">
      <w:pPr>
        <w:pStyle w:val="Tekstpodstawowy"/>
        <w:spacing w:after="0"/>
        <w:ind w:left="2832" w:firstLine="708"/>
        <w:jc w:val="center"/>
        <w:rPr>
          <w:rFonts w:ascii="Arial" w:hAnsi="Arial" w:cs="Arial"/>
          <w:b/>
          <w:sz w:val="22"/>
          <w:szCs w:val="22"/>
        </w:rPr>
      </w:pPr>
    </w:p>
    <w:p w14:paraId="7A53B143" w14:textId="77777777" w:rsidR="00296D80" w:rsidRDefault="00296D80" w:rsidP="003017DA">
      <w:pPr>
        <w:pStyle w:val="Tekstpodstawowy"/>
        <w:spacing w:after="0"/>
        <w:ind w:left="2832" w:firstLine="708"/>
        <w:jc w:val="center"/>
        <w:rPr>
          <w:rFonts w:ascii="Arial" w:hAnsi="Arial" w:cs="Arial"/>
          <w:b/>
          <w:sz w:val="22"/>
          <w:szCs w:val="22"/>
        </w:rPr>
      </w:pPr>
    </w:p>
    <w:p w14:paraId="4308D9B0" w14:textId="77777777" w:rsidR="00296D80" w:rsidRDefault="00296D80" w:rsidP="003017DA">
      <w:pPr>
        <w:pStyle w:val="Tekstpodstawowy"/>
        <w:spacing w:after="0"/>
        <w:ind w:left="2832" w:firstLine="708"/>
        <w:jc w:val="center"/>
        <w:rPr>
          <w:rFonts w:ascii="Arial" w:hAnsi="Arial" w:cs="Arial"/>
          <w:b/>
          <w:sz w:val="22"/>
          <w:szCs w:val="22"/>
        </w:rPr>
      </w:pPr>
    </w:p>
    <w:p w14:paraId="5C1EB8EE" w14:textId="77777777" w:rsidR="00296D80" w:rsidRDefault="00296D80" w:rsidP="003017DA">
      <w:pPr>
        <w:pStyle w:val="Tekstpodstawowy"/>
        <w:spacing w:after="0"/>
        <w:ind w:left="2832" w:firstLine="708"/>
        <w:jc w:val="center"/>
        <w:rPr>
          <w:rFonts w:ascii="Arial" w:hAnsi="Arial" w:cs="Arial"/>
          <w:b/>
          <w:sz w:val="22"/>
          <w:szCs w:val="22"/>
        </w:rPr>
      </w:pPr>
    </w:p>
    <w:p w14:paraId="7A047F1B" w14:textId="77777777" w:rsidR="00296D80" w:rsidRDefault="00296D80" w:rsidP="003017DA">
      <w:pPr>
        <w:pStyle w:val="Tekstpodstawowy"/>
        <w:spacing w:after="0"/>
        <w:ind w:left="2832" w:firstLine="708"/>
        <w:jc w:val="center"/>
        <w:rPr>
          <w:rFonts w:ascii="Arial" w:hAnsi="Arial" w:cs="Arial"/>
          <w:b/>
          <w:sz w:val="22"/>
          <w:szCs w:val="22"/>
        </w:rPr>
      </w:pPr>
    </w:p>
    <w:p w14:paraId="57BBDE8F" w14:textId="77777777" w:rsidR="00296D80" w:rsidRDefault="00296D80" w:rsidP="003017DA">
      <w:pPr>
        <w:pStyle w:val="Tekstpodstawowy"/>
        <w:spacing w:after="0"/>
        <w:ind w:left="2832" w:firstLine="708"/>
        <w:jc w:val="center"/>
        <w:rPr>
          <w:rFonts w:ascii="Arial" w:hAnsi="Arial" w:cs="Arial"/>
          <w:b/>
          <w:sz w:val="22"/>
          <w:szCs w:val="22"/>
        </w:rPr>
      </w:pPr>
    </w:p>
    <w:p w14:paraId="48E89E01" w14:textId="77777777" w:rsidR="00296D80" w:rsidRDefault="00296D80" w:rsidP="003017DA">
      <w:pPr>
        <w:pStyle w:val="Tekstpodstawowy"/>
        <w:spacing w:after="0"/>
        <w:ind w:left="2832" w:firstLine="708"/>
        <w:jc w:val="center"/>
        <w:rPr>
          <w:rFonts w:ascii="Arial" w:hAnsi="Arial" w:cs="Arial"/>
          <w:b/>
          <w:sz w:val="22"/>
          <w:szCs w:val="22"/>
        </w:rPr>
      </w:pPr>
    </w:p>
    <w:p w14:paraId="3C7BEF04" w14:textId="77777777" w:rsidR="00296D80" w:rsidRDefault="00296D80" w:rsidP="003017DA">
      <w:pPr>
        <w:pStyle w:val="Tekstpodstawowy"/>
        <w:spacing w:after="0"/>
        <w:ind w:left="2832" w:firstLine="708"/>
        <w:jc w:val="center"/>
        <w:rPr>
          <w:rFonts w:ascii="Arial" w:hAnsi="Arial" w:cs="Arial"/>
          <w:b/>
          <w:sz w:val="22"/>
          <w:szCs w:val="22"/>
        </w:rPr>
      </w:pPr>
    </w:p>
    <w:p w14:paraId="3C6C95CE" w14:textId="77777777" w:rsidR="00296D80" w:rsidRDefault="00296D80" w:rsidP="003017DA">
      <w:pPr>
        <w:pStyle w:val="Tekstpodstawowy"/>
        <w:spacing w:after="0"/>
        <w:ind w:left="2832" w:firstLine="708"/>
        <w:jc w:val="center"/>
        <w:rPr>
          <w:rFonts w:ascii="Arial" w:hAnsi="Arial" w:cs="Arial"/>
          <w:b/>
          <w:sz w:val="22"/>
          <w:szCs w:val="22"/>
        </w:rPr>
      </w:pPr>
    </w:p>
    <w:p w14:paraId="66DF9B3D" w14:textId="798D4A69" w:rsidR="00954120" w:rsidRPr="00946F36" w:rsidRDefault="003A48D4" w:rsidP="003017DA">
      <w:pPr>
        <w:pStyle w:val="Tekstpodstawowy"/>
        <w:spacing w:after="0"/>
        <w:ind w:left="2832" w:firstLine="708"/>
        <w:jc w:val="center"/>
        <w:rPr>
          <w:rFonts w:ascii="Arial" w:hAnsi="Arial" w:cs="Arial"/>
          <w:b/>
          <w:sz w:val="22"/>
          <w:szCs w:val="22"/>
        </w:rPr>
      </w:pPr>
      <w:r w:rsidRPr="00946F36">
        <w:rPr>
          <w:rFonts w:ascii="Arial" w:hAnsi="Arial" w:cs="Arial"/>
          <w:b/>
          <w:sz w:val="22"/>
          <w:szCs w:val="22"/>
        </w:rPr>
        <w:t>Zał</w:t>
      </w:r>
      <w:r w:rsidR="00E44885" w:rsidRPr="00946F36">
        <w:rPr>
          <w:rFonts w:ascii="Arial" w:hAnsi="Arial" w:cs="Arial"/>
          <w:b/>
          <w:sz w:val="22"/>
          <w:szCs w:val="22"/>
        </w:rPr>
        <w:t>.</w:t>
      </w:r>
      <w:r w:rsidRPr="00946F36">
        <w:rPr>
          <w:rFonts w:ascii="Arial" w:hAnsi="Arial" w:cs="Arial"/>
          <w:b/>
          <w:sz w:val="22"/>
          <w:szCs w:val="22"/>
        </w:rPr>
        <w:t xml:space="preserve"> nr </w:t>
      </w:r>
      <w:r w:rsidR="00B8099E" w:rsidRPr="00946F36">
        <w:rPr>
          <w:rFonts w:ascii="Arial" w:hAnsi="Arial" w:cs="Arial"/>
          <w:b/>
          <w:sz w:val="22"/>
          <w:szCs w:val="22"/>
        </w:rPr>
        <w:t>3</w:t>
      </w:r>
      <w:r w:rsidRPr="00946F36">
        <w:rPr>
          <w:rFonts w:ascii="Arial" w:hAnsi="Arial" w:cs="Arial"/>
          <w:b/>
          <w:sz w:val="22"/>
          <w:szCs w:val="22"/>
        </w:rPr>
        <w:t xml:space="preserve"> do umowy …………</w:t>
      </w:r>
      <w:r w:rsidR="003017DA" w:rsidRPr="00946F36">
        <w:rPr>
          <w:rFonts w:ascii="Arial" w:hAnsi="Arial" w:cs="Arial"/>
          <w:b/>
          <w:sz w:val="22"/>
          <w:szCs w:val="22"/>
        </w:rPr>
        <w:t>……………..</w:t>
      </w:r>
      <w:r w:rsidRPr="00946F36">
        <w:rPr>
          <w:rFonts w:ascii="Arial" w:hAnsi="Arial" w:cs="Arial"/>
          <w:b/>
          <w:sz w:val="22"/>
          <w:szCs w:val="22"/>
        </w:rPr>
        <w:t xml:space="preserve">……… </w:t>
      </w:r>
    </w:p>
    <w:p w14:paraId="3A0AB924" w14:textId="77777777" w:rsidR="00954120" w:rsidRPr="00946F36" w:rsidRDefault="00954120" w:rsidP="00B8099E">
      <w:pPr>
        <w:pStyle w:val="Tekstpodstawowy"/>
        <w:spacing w:after="0"/>
        <w:jc w:val="center"/>
        <w:rPr>
          <w:rFonts w:ascii="Arial" w:hAnsi="Arial" w:cs="Arial"/>
          <w:b/>
          <w:sz w:val="22"/>
          <w:szCs w:val="22"/>
        </w:rPr>
      </w:pPr>
    </w:p>
    <w:p w14:paraId="7E96602B" w14:textId="2B5369B3" w:rsidR="003A48D4" w:rsidRPr="00946F36" w:rsidRDefault="003A48D4" w:rsidP="00C66D8D">
      <w:pPr>
        <w:pStyle w:val="Tekstpodstawowy"/>
        <w:spacing w:after="0"/>
        <w:jc w:val="center"/>
        <w:rPr>
          <w:rFonts w:ascii="Arial" w:hAnsi="Arial" w:cs="Arial"/>
          <w:b/>
          <w:sz w:val="22"/>
          <w:szCs w:val="22"/>
        </w:rPr>
      </w:pPr>
      <w:r w:rsidRPr="00946F36">
        <w:rPr>
          <w:rFonts w:ascii="Arial" w:hAnsi="Arial" w:cs="Arial"/>
          <w:b/>
          <w:sz w:val="22"/>
          <w:szCs w:val="22"/>
        </w:rPr>
        <w:t>KLAUZULA INFORMACYJNA dotycząca</w:t>
      </w:r>
      <w:r w:rsidR="00F567BA" w:rsidRPr="00946F36">
        <w:rPr>
          <w:rFonts w:ascii="Arial" w:hAnsi="Arial" w:cs="Arial"/>
          <w:b/>
          <w:sz w:val="22"/>
          <w:szCs w:val="22"/>
        </w:rPr>
        <w:t xml:space="preserve"> </w:t>
      </w:r>
      <w:r w:rsidRPr="00946F36">
        <w:rPr>
          <w:rFonts w:ascii="Arial" w:hAnsi="Arial" w:cs="Arial"/>
          <w:b/>
          <w:sz w:val="22"/>
          <w:szCs w:val="22"/>
        </w:rPr>
        <w:t>przetwarzania danych osobowych osób innych niż Wykonawca/Strona umowy</w:t>
      </w:r>
    </w:p>
    <w:p w14:paraId="69F4592A" w14:textId="77777777" w:rsidR="003A48D4" w:rsidRPr="00946F36" w:rsidRDefault="003A48D4" w:rsidP="00C66D8D">
      <w:pPr>
        <w:pStyle w:val="Tekstpodstawowy"/>
        <w:spacing w:after="0"/>
        <w:rPr>
          <w:rFonts w:ascii="Arial" w:hAnsi="Arial" w:cs="Arial"/>
          <w:sz w:val="22"/>
          <w:szCs w:val="22"/>
        </w:rPr>
      </w:pPr>
      <w:r w:rsidRPr="00946F36">
        <w:rPr>
          <w:rFonts w:ascii="Arial" w:hAnsi="Arial" w:cs="Arial"/>
          <w:sz w:val="22"/>
          <w:szCs w:val="22"/>
        </w:rPr>
        <w:t xml:space="preserve">Na podstawie art. </w:t>
      </w:r>
      <w:r w:rsidRPr="00946F36">
        <w:rPr>
          <w:rFonts w:ascii="Arial" w:hAnsi="Arial" w:cs="Arial"/>
          <w:b/>
          <w:bCs/>
          <w:sz w:val="22"/>
          <w:szCs w:val="22"/>
        </w:rPr>
        <w:t>14 ust. 1 i 2</w:t>
      </w:r>
      <w:r w:rsidRPr="00946F36">
        <w:rPr>
          <w:rFonts w:ascii="Arial" w:hAnsi="Arial" w:cs="Arial"/>
          <w:sz w:val="22"/>
          <w:szCs w:val="22"/>
        </w:rPr>
        <w:t xml:space="preserve"> ogólnego rozporządzenia o ochronie danych z 27 kwietnia 2016 r. – zwanego dalej: „</w:t>
      </w:r>
      <w:proofErr w:type="spellStart"/>
      <w:r w:rsidRPr="00946F36">
        <w:rPr>
          <w:rFonts w:ascii="Arial" w:hAnsi="Arial" w:cs="Arial"/>
          <w:sz w:val="22"/>
          <w:szCs w:val="22"/>
        </w:rPr>
        <w:t>RODO</w:t>
      </w:r>
      <w:proofErr w:type="spellEnd"/>
      <w:r w:rsidRPr="00946F36">
        <w:rPr>
          <w:rFonts w:ascii="Arial" w:hAnsi="Arial" w:cs="Arial"/>
          <w:sz w:val="22"/>
          <w:szCs w:val="22"/>
        </w:rPr>
        <w:t>” informujemy, że:</w:t>
      </w:r>
    </w:p>
    <w:p w14:paraId="5E0D90B9" w14:textId="65D30FAE" w:rsidR="003A48D4" w:rsidRPr="00946F36" w:rsidRDefault="003A48D4" w:rsidP="00C66D8D">
      <w:pPr>
        <w:pStyle w:val="Akapitzlist"/>
        <w:numPr>
          <w:ilvl w:val="1"/>
          <w:numId w:val="72"/>
        </w:numPr>
        <w:spacing w:after="0"/>
        <w:ind w:left="567"/>
        <w:jc w:val="both"/>
        <w:rPr>
          <w:rFonts w:ascii="Arial" w:hAnsi="Arial" w:cs="Arial"/>
          <w:b/>
        </w:rPr>
      </w:pPr>
      <w:r w:rsidRPr="00946F36">
        <w:rPr>
          <w:rFonts w:ascii="Arial" w:hAnsi="Arial" w:cs="Arial"/>
        </w:rPr>
        <w:t xml:space="preserve">Administratorem Państwa danych jest </w:t>
      </w:r>
      <w:r w:rsidR="00B8099E" w:rsidRPr="00946F36">
        <w:rPr>
          <w:rFonts w:ascii="Arial" w:eastAsia="SimSun" w:hAnsi="Arial" w:cs="Arial"/>
          <w:bCs/>
        </w:rPr>
        <w:t xml:space="preserve">WÓJT GMINY ZAMOŚĆ z siedzibą w Zamościu przy ul. Peowiaków 92, 22-400 </w:t>
      </w:r>
      <w:proofErr w:type="spellStart"/>
      <w:r w:rsidR="00B8099E" w:rsidRPr="00946F36">
        <w:rPr>
          <w:rFonts w:ascii="Arial" w:eastAsia="SimSun" w:hAnsi="Arial" w:cs="Arial"/>
          <w:bCs/>
        </w:rPr>
        <w:t>Zamość,e</w:t>
      </w:r>
      <w:proofErr w:type="spellEnd"/>
      <w:r w:rsidR="00B8099E" w:rsidRPr="00946F36">
        <w:rPr>
          <w:rFonts w:ascii="Arial" w:eastAsia="SimSun" w:hAnsi="Arial" w:cs="Arial"/>
          <w:bCs/>
        </w:rPr>
        <w:t xml:space="preserve">-mail: </w:t>
      </w:r>
      <w:hyperlink r:id="rId10" w:history="1">
        <w:r w:rsidR="00B8099E" w:rsidRPr="00946F36">
          <w:rPr>
            <w:rFonts w:ascii="Arial" w:eastAsia="SimSun" w:hAnsi="Arial" w:cs="Arial"/>
            <w:bCs/>
            <w:color w:val="0000FF"/>
            <w:u w:val="single"/>
          </w:rPr>
          <w:t>gmina@zamosc.org.pl</w:t>
        </w:r>
      </w:hyperlink>
      <w:r w:rsidR="00B8099E" w:rsidRPr="00946F36">
        <w:rPr>
          <w:rFonts w:ascii="Arial" w:eastAsia="SimSun" w:hAnsi="Arial" w:cs="Arial"/>
          <w:bCs/>
        </w:rPr>
        <w:t>.</w:t>
      </w:r>
    </w:p>
    <w:p w14:paraId="4975FBB2" w14:textId="18757924" w:rsidR="003A48D4" w:rsidRPr="00946F36" w:rsidRDefault="003A48D4" w:rsidP="00C66D8D">
      <w:pPr>
        <w:pStyle w:val="Akapitzlist"/>
        <w:numPr>
          <w:ilvl w:val="1"/>
          <w:numId w:val="72"/>
        </w:numPr>
        <w:spacing w:after="0"/>
        <w:ind w:left="567"/>
        <w:jc w:val="both"/>
        <w:rPr>
          <w:rFonts w:ascii="Arial" w:hAnsi="Arial" w:cs="Arial"/>
        </w:rPr>
      </w:pPr>
      <w:r w:rsidRPr="00946F36">
        <w:rPr>
          <w:rFonts w:ascii="Arial" w:hAnsi="Arial" w:cs="Arial"/>
        </w:rPr>
        <w:lastRenderedPageBreak/>
        <w:t xml:space="preserve">W sprawach z zakresu ochrony danych osobowych mogą Państwo kontaktować się </w:t>
      </w:r>
      <w:r w:rsidR="00C66D8D">
        <w:rPr>
          <w:rFonts w:ascii="Arial" w:hAnsi="Arial" w:cs="Arial"/>
        </w:rPr>
        <w:br/>
      </w:r>
      <w:r w:rsidRPr="00946F36">
        <w:rPr>
          <w:rFonts w:ascii="Arial" w:hAnsi="Arial" w:cs="Arial"/>
        </w:rPr>
        <w:t>z wyznaczonym przez Administratora Inspektorem Ochrony Danych pod adresem e-mail</w:t>
      </w:r>
      <w:r w:rsidR="00B8099E" w:rsidRPr="00946F36">
        <w:rPr>
          <w:rFonts w:ascii="Arial" w:hAnsi="Arial" w:cs="Arial"/>
        </w:rPr>
        <w:t>:</w:t>
      </w:r>
      <w:r w:rsidRPr="00946F36">
        <w:rPr>
          <w:rFonts w:ascii="Arial" w:hAnsi="Arial" w:cs="Arial"/>
        </w:rPr>
        <w:t xml:space="preserve"> </w:t>
      </w:r>
      <w:hyperlink r:id="rId11" w:history="1">
        <w:r w:rsidR="00B8099E" w:rsidRPr="00946F36">
          <w:rPr>
            <w:rStyle w:val="Hipercze"/>
            <w:rFonts w:ascii="Arial" w:hAnsi="Arial" w:cs="Arial"/>
          </w:rPr>
          <w:t>atokarz@zamosc.org.pl</w:t>
        </w:r>
      </w:hyperlink>
      <w:r w:rsidR="00B8099E" w:rsidRPr="00946F36">
        <w:rPr>
          <w:rFonts w:ascii="Arial" w:hAnsi="Arial" w:cs="Arial"/>
        </w:rPr>
        <w:t xml:space="preserve"> </w:t>
      </w:r>
    </w:p>
    <w:p w14:paraId="4E45CA7C" w14:textId="0219DE66" w:rsidR="003A48D4" w:rsidRPr="00946F36" w:rsidRDefault="003A48D4" w:rsidP="00C66D8D">
      <w:pPr>
        <w:pStyle w:val="Akapitzlist"/>
        <w:numPr>
          <w:ilvl w:val="1"/>
          <w:numId w:val="72"/>
        </w:numPr>
        <w:spacing w:after="0"/>
        <w:ind w:left="567"/>
        <w:jc w:val="both"/>
        <w:rPr>
          <w:rFonts w:ascii="Arial" w:hAnsi="Arial" w:cs="Arial"/>
          <w:i/>
          <w:iCs/>
          <w:u w:val="single"/>
        </w:rPr>
      </w:pPr>
      <w:bookmarkStart w:id="17" w:name="_Hlk268865"/>
      <w:r w:rsidRPr="00946F36">
        <w:rPr>
          <w:rStyle w:val="Uwydatnienie"/>
          <w:rFonts w:ascii="Arial" w:hAnsi="Arial" w:cs="Arial"/>
          <w:i w:val="0"/>
          <w:iCs w:val="0"/>
          <w:color w:val="000000" w:themeColor="text1"/>
          <w:bdr w:val="none" w:sz="0" w:space="0" w:color="auto" w:frame="1"/>
        </w:rPr>
        <w:t xml:space="preserve">Pani/Pana dane osobowe będą przetwarzane w celu zapewnienia prawidłowej realizacji umowy na </w:t>
      </w:r>
      <w:r w:rsidR="00B8099E" w:rsidRPr="00946F36">
        <w:rPr>
          <w:rFonts w:ascii="Arial" w:hAnsi="Arial" w:cs="Arial"/>
          <w:b/>
          <w:bCs/>
          <w:i/>
          <w:iCs/>
        </w:rPr>
        <w:t xml:space="preserve">Dostawę rozwiązań z zakresu </w:t>
      </w:r>
      <w:proofErr w:type="spellStart"/>
      <w:r w:rsidR="00B8099E" w:rsidRPr="00946F36">
        <w:rPr>
          <w:rFonts w:ascii="Arial" w:hAnsi="Arial" w:cs="Arial"/>
          <w:b/>
          <w:bCs/>
          <w:i/>
          <w:iCs/>
        </w:rPr>
        <w:t>cyberbezpieczeństwa</w:t>
      </w:r>
      <w:proofErr w:type="spellEnd"/>
      <w:r w:rsidR="00B8099E" w:rsidRPr="00946F36">
        <w:rPr>
          <w:rFonts w:ascii="Arial" w:hAnsi="Arial" w:cs="Arial"/>
          <w:b/>
          <w:bCs/>
          <w:i/>
          <w:iCs/>
        </w:rPr>
        <w:t>, w tym specjalistycznego sprzętu komputerowego i oprogramowania dla Gminy Zamość</w:t>
      </w:r>
      <w:r w:rsidR="00B8099E" w:rsidRPr="00946F36">
        <w:rPr>
          <w:rFonts w:ascii="Arial" w:eastAsia="SimSun" w:hAnsi="Arial" w:cs="Arial"/>
          <w:b/>
          <w:i/>
          <w:iCs/>
          <w:kern w:val="2"/>
          <w:lang w:eastAsia="zh-CN"/>
        </w:rPr>
        <w:t xml:space="preserve"> w ramach projektu „</w:t>
      </w:r>
      <w:proofErr w:type="spellStart"/>
      <w:r w:rsidR="00B8099E" w:rsidRPr="00946F36">
        <w:rPr>
          <w:rFonts w:ascii="Arial" w:eastAsia="SimSun" w:hAnsi="Arial" w:cs="Arial"/>
          <w:b/>
          <w:i/>
          <w:iCs/>
          <w:kern w:val="2"/>
          <w:lang w:eastAsia="zh-CN"/>
        </w:rPr>
        <w:t>Cyberbezpieczna</w:t>
      </w:r>
      <w:proofErr w:type="spellEnd"/>
      <w:r w:rsidR="00B8099E" w:rsidRPr="00946F36">
        <w:rPr>
          <w:rFonts w:ascii="Arial" w:eastAsia="SimSun" w:hAnsi="Arial" w:cs="Arial"/>
          <w:b/>
          <w:i/>
          <w:iCs/>
          <w:kern w:val="2"/>
          <w:lang w:eastAsia="zh-CN"/>
        </w:rPr>
        <w:t xml:space="preserve"> Gmina Zamość”</w:t>
      </w:r>
      <w:r w:rsidRPr="00946F36">
        <w:rPr>
          <w:rStyle w:val="Uwydatnienie"/>
          <w:rFonts w:ascii="Arial" w:hAnsi="Arial" w:cs="Arial"/>
          <w:bCs/>
          <w:color w:val="000000" w:themeColor="text1"/>
          <w:u w:val="single"/>
          <w:bdr w:val="none" w:sz="0" w:space="0" w:color="auto" w:frame="1"/>
        </w:rPr>
        <w:t>,</w:t>
      </w:r>
      <w:r w:rsidRPr="00946F36">
        <w:rPr>
          <w:rStyle w:val="Uwydatnienie"/>
          <w:rFonts w:ascii="Arial" w:hAnsi="Arial" w:cs="Arial"/>
          <w:i w:val="0"/>
          <w:iCs w:val="0"/>
          <w:color w:val="000000" w:themeColor="text1"/>
          <w:u w:val="single"/>
          <w:bdr w:val="none" w:sz="0" w:space="0" w:color="auto" w:frame="1"/>
        </w:rPr>
        <w:t xml:space="preserve"> w oparciu o art. 6 ust. 1 lit. f) </w:t>
      </w:r>
      <w:proofErr w:type="spellStart"/>
      <w:r w:rsidRPr="00946F36">
        <w:rPr>
          <w:rStyle w:val="Uwydatnienie"/>
          <w:rFonts w:ascii="Arial" w:hAnsi="Arial" w:cs="Arial"/>
          <w:i w:val="0"/>
          <w:iCs w:val="0"/>
          <w:color w:val="000000" w:themeColor="text1"/>
          <w:u w:val="single"/>
          <w:bdr w:val="none" w:sz="0" w:space="0" w:color="auto" w:frame="1"/>
        </w:rPr>
        <w:t>RODO</w:t>
      </w:r>
      <w:proofErr w:type="spellEnd"/>
      <w:r w:rsidRPr="00946F36">
        <w:rPr>
          <w:rStyle w:val="Uwydatnienie"/>
          <w:rFonts w:ascii="Arial" w:hAnsi="Arial" w:cs="Arial"/>
          <w:i w:val="0"/>
          <w:iCs w:val="0"/>
          <w:color w:val="000000" w:themeColor="text1"/>
          <w:u w:val="single"/>
          <w:bdr w:val="none" w:sz="0" w:space="0" w:color="auto" w:frame="1"/>
        </w:rPr>
        <w:t xml:space="preserve"> to jest w oparciu o prawnie uzasadniony interes Administratora.</w:t>
      </w:r>
    </w:p>
    <w:p w14:paraId="6675C352" w14:textId="77777777" w:rsidR="003A48D4" w:rsidRPr="00946F36" w:rsidRDefault="003A48D4" w:rsidP="00C66D8D">
      <w:pPr>
        <w:pStyle w:val="Akapitzlist"/>
        <w:numPr>
          <w:ilvl w:val="1"/>
          <w:numId w:val="72"/>
        </w:numPr>
        <w:spacing w:after="0"/>
        <w:ind w:left="567"/>
        <w:jc w:val="both"/>
        <w:rPr>
          <w:rFonts w:ascii="Arial" w:hAnsi="Arial" w:cs="Arial"/>
        </w:rPr>
      </w:pPr>
      <w:r w:rsidRPr="00946F36">
        <w:rPr>
          <w:rFonts w:ascii="Arial" w:hAnsi="Arial" w:cs="Arial"/>
        </w:rPr>
        <w:t xml:space="preserve">Państwa dane osobowe będą przetwarzane przez okres zawarty w ustawie o zasobach archiwalnych i archiwach, a także obowiązującej u Administratora Instrukcji kancelaryjnej i </w:t>
      </w:r>
      <w:proofErr w:type="spellStart"/>
      <w:r w:rsidRPr="00946F36">
        <w:rPr>
          <w:rFonts w:ascii="Arial" w:hAnsi="Arial" w:cs="Arial"/>
        </w:rPr>
        <w:t>JRWA</w:t>
      </w:r>
      <w:proofErr w:type="spellEnd"/>
      <w:r w:rsidRPr="00946F36">
        <w:rPr>
          <w:rFonts w:ascii="Arial" w:hAnsi="Arial" w:cs="Arial"/>
        </w:rPr>
        <w:t xml:space="preserve"> tj. przez okres 5 lat licząc od początku roku następującego po roku, w którym umowa przestała obowiązywać. </w:t>
      </w:r>
    </w:p>
    <w:bookmarkEnd w:id="17"/>
    <w:p w14:paraId="4ED31D8B" w14:textId="77777777" w:rsidR="003A48D4" w:rsidRPr="00946F36" w:rsidRDefault="003A48D4" w:rsidP="00C66D8D">
      <w:pPr>
        <w:pStyle w:val="Akapitzlist"/>
        <w:numPr>
          <w:ilvl w:val="1"/>
          <w:numId w:val="72"/>
        </w:numPr>
        <w:spacing w:after="0"/>
        <w:ind w:left="567"/>
        <w:jc w:val="both"/>
        <w:rPr>
          <w:rFonts w:ascii="Arial" w:hAnsi="Arial" w:cs="Arial"/>
        </w:rPr>
      </w:pPr>
      <w:r w:rsidRPr="00946F36">
        <w:rPr>
          <w:rFonts w:ascii="Arial" w:hAnsi="Arial" w:cs="Arial"/>
        </w:rPr>
        <w:t>W odniesieniu do Państwa danych osobowych nie będą one podlegały zautomatyzowanemu podejmowaniu decyzji, w tym profilowaniu.</w:t>
      </w:r>
    </w:p>
    <w:p w14:paraId="142147E6" w14:textId="77777777" w:rsidR="003A48D4" w:rsidRPr="00946F36" w:rsidRDefault="003A48D4" w:rsidP="00C66D8D">
      <w:pPr>
        <w:pStyle w:val="Akapitzlist"/>
        <w:numPr>
          <w:ilvl w:val="1"/>
          <w:numId w:val="72"/>
        </w:numPr>
        <w:spacing w:after="0"/>
        <w:ind w:left="567"/>
        <w:jc w:val="both"/>
        <w:rPr>
          <w:rFonts w:ascii="Arial" w:hAnsi="Arial" w:cs="Arial"/>
        </w:rPr>
      </w:pPr>
      <w:r w:rsidRPr="00946F36">
        <w:rPr>
          <w:rFonts w:ascii="Arial" w:hAnsi="Arial" w:cs="Arial"/>
        </w:rPr>
        <w:t>Państwa dane osobowe nie będą przekazywane poza Europejski Obszar Gospodarczy.</w:t>
      </w:r>
    </w:p>
    <w:p w14:paraId="5BCFF355" w14:textId="77777777" w:rsidR="003A48D4" w:rsidRPr="00946F36" w:rsidRDefault="003A48D4" w:rsidP="00C66D8D">
      <w:pPr>
        <w:pStyle w:val="Akapitzlist"/>
        <w:numPr>
          <w:ilvl w:val="1"/>
          <w:numId w:val="72"/>
        </w:numPr>
        <w:spacing w:after="0"/>
        <w:ind w:left="567"/>
        <w:jc w:val="both"/>
        <w:rPr>
          <w:rFonts w:ascii="Arial" w:hAnsi="Arial" w:cs="Arial"/>
        </w:rPr>
      </w:pPr>
      <w:r w:rsidRPr="00946F36">
        <w:rPr>
          <w:rFonts w:ascii="Arial" w:hAnsi="Arial" w:cs="Arial"/>
        </w:rPr>
        <w:t>Państwa dane zostały pozyskane od strony umowy w związku z realizacją postanowień ww. umowy. Będziemy przetwarzać Państwa dane w zakresie imienia i nazwiska</w:t>
      </w:r>
      <w:bookmarkStart w:id="18" w:name="_Hlk271688"/>
      <w:r w:rsidRPr="00946F36">
        <w:rPr>
          <w:rFonts w:ascii="Arial" w:hAnsi="Arial" w:cs="Arial"/>
        </w:rPr>
        <w:t>, stanowiska, nr telefonu, adresu email, nr uprawnień budowlanych.</w:t>
      </w:r>
    </w:p>
    <w:bookmarkEnd w:id="16"/>
    <w:bookmarkEnd w:id="18"/>
    <w:p w14:paraId="53B6E73C" w14:textId="77777777" w:rsidR="003A48D4" w:rsidRPr="00946F36" w:rsidRDefault="003A48D4" w:rsidP="00C66D8D">
      <w:pPr>
        <w:pStyle w:val="Akapitzlist"/>
        <w:numPr>
          <w:ilvl w:val="1"/>
          <w:numId w:val="72"/>
        </w:numPr>
        <w:spacing w:after="0"/>
        <w:ind w:left="567"/>
        <w:jc w:val="both"/>
        <w:rPr>
          <w:rFonts w:ascii="Arial" w:hAnsi="Arial" w:cs="Arial"/>
          <w:b/>
        </w:rPr>
      </w:pPr>
      <w:r w:rsidRPr="00946F36">
        <w:rPr>
          <w:rFonts w:ascii="Arial" w:hAnsi="Arial" w:cs="Arial"/>
        </w:rPr>
        <w:t>Państwa dane mogą zostać przekazane podmiotom uprawionym na podstawie przepisów prawa lub podmiotom zewnętrznym, którym Administrator powierzył przetwarzanie danych osobowych na podstawie umowy powierzenia przetwarzania danych osobowych np. firmie obsługującej serwisowo elektroniczny obieg dokumentów w urzędzie, firmie hostującej przestrzeń dyskową pod serwer pocztowy  lub firmie brakującej dokumentacje niearchiwalną.</w:t>
      </w:r>
    </w:p>
    <w:p w14:paraId="2AD1BD18" w14:textId="77777777" w:rsidR="003A48D4" w:rsidRPr="00946F36" w:rsidRDefault="003A48D4" w:rsidP="00C66D8D">
      <w:pPr>
        <w:pStyle w:val="Akapitzlist"/>
        <w:numPr>
          <w:ilvl w:val="1"/>
          <w:numId w:val="72"/>
        </w:numPr>
        <w:spacing w:after="0"/>
        <w:ind w:left="567"/>
        <w:jc w:val="both"/>
        <w:rPr>
          <w:rFonts w:ascii="Arial" w:hAnsi="Arial" w:cs="Arial"/>
          <w:b/>
        </w:rPr>
      </w:pPr>
      <w:r w:rsidRPr="00946F36">
        <w:rPr>
          <w:rFonts w:ascii="Arial" w:hAnsi="Arial" w:cs="Arial"/>
        </w:rPr>
        <w:t xml:space="preserve">W związku z przetwarzaniem Państwa danych osobowych, przysługują Państwu </w:t>
      </w:r>
      <w:r w:rsidRPr="00946F36">
        <w:rPr>
          <w:rFonts w:ascii="Arial" w:hAnsi="Arial" w:cs="Arial"/>
        </w:rPr>
        <w:br/>
        <w:t>następujące prawa:</w:t>
      </w:r>
    </w:p>
    <w:p w14:paraId="2BDDFC3B" w14:textId="77777777" w:rsidR="00B8099E" w:rsidRPr="00946F36" w:rsidRDefault="003A48D4" w:rsidP="00C66D8D">
      <w:pPr>
        <w:pStyle w:val="Akapitzlist"/>
        <w:numPr>
          <w:ilvl w:val="0"/>
          <w:numId w:val="91"/>
        </w:numPr>
        <w:spacing w:after="0"/>
        <w:jc w:val="both"/>
        <w:rPr>
          <w:rFonts w:ascii="Arial" w:hAnsi="Arial" w:cs="Arial"/>
          <w:b/>
        </w:rPr>
      </w:pPr>
      <w:r w:rsidRPr="00946F36">
        <w:rPr>
          <w:rFonts w:ascii="Arial" w:hAnsi="Arial" w:cs="Arial"/>
        </w:rPr>
        <w:t>prawo dostępu do swoich danych oraz otrzymania ich kopii;</w:t>
      </w:r>
    </w:p>
    <w:p w14:paraId="703A67F8" w14:textId="77777777" w:rsidR="00B8099E" w:rsidRPr="00946F36" w:rsidRDefault="003A48D4" w:rsidP="00C66D8D">
      <w:pPr>
        <w:pStyle w:val="Akapitzlist"/>
        <w:numPr>
          <w:ilvl w:val="0"/>
          <w:numId w:val="91"/>
        </w:numPr>
        <w:spacing w:after="0"/>
        <w:jc w:val="both"/>
        <w:rPr>
          <w:rFonts w:ascii="Arial" w:hAnsi="Arial" w:cs="Arial"/>
          <w:b/>
        </w:rPr>
      </w:pPr>
      <w:r w:rsidRPr="00946F36">
        <w:rPr>
          <w:rFonts w:ascii="Arial" w:hAnsi="Arial" w:cs="Arial"/>
        </w:rPr>
        <w:t>prawo do sprostowania (poprawiania) swoich danych osobowych;</w:t>
      </w:r>
    </w:p>
    <w:p w14:paraId="7F22F99C" w14:textId="77777777" w:rsidR="00B8099E" w:rsidRPr="00946F36" w:rsidRDefault="003A48D4" w:rsidP="00C66D8D">
      <w:pPr>
        <w:pStyle w:val="Akapitzlist"/>
        <w:numPr>
          <w:ilvl w:val="0"/>
          <w:numId w:val="91"/>
        </w:numPr>
        <w:spacing w:after="0"/>
        <w:jc w:val="both"/>
        <w:rPr>
          <w:rFonts w:ascii="Arial" w:hAnsi="Arial" w:cs="Arial"/>
          <w:b/>
        </w:rPr>
      </w:pPr>
      <w:r w:rsidRPr="00946F36">
        <w:rPr>
          <w:rFonts w:ascii="Arial" w:hAnsi="Arial" w:cs="Arial"/>
        </w:rPr>
        <w:t>prawo do ograniczenia przetwarzania danych osobowych;</w:t>
      </w:r>
    </w:p>
    <w:p w14:paraId="7BD6B598" w14:textId="158E4B6C" w:rsidR="00B8099E" w:rsidRPr="00946F36" w:rsidRDefault="00B8099E" w:rsidP="00C66D8D">
      <w:pPr>
        <w:pStyle w:val="Akapitzlist"/>
        <w:numPr>
          <w:ilvl w:val="0"/>
          <w:numId w:val="91"/>
        </w:numPr>
        <w:spacing w:after="0"/>
        <w:jc w:val="both"/>
        <w:rPr>
          <w:rFonts w:ascii="Arial" w:hAnsi="Arial" w:cs="Arial"/>
          <w:b/>
        </w:rPr>
      </w:pPr>
      <w:r w:rsidRPr="00946F36">
        <w:rPr>
          <w:rFonts w:ascii="Arial" w:hAnsi="Arial" w:cs="Arial"/>
        </w:rPr>
        <w:t>prawo do wniesienia sprzeciwu przeciwko przetwarzaniu danych osobowych;</w:t>
      </w:r>
    </w:p>
    <w:p w14:paraId="600AA9D8" w14:textId="77777777" w:rsidR="00B8099E" w:rsidRPr="00946F36" w:rsidRDefault="00B8099E" w:rsidP="00C66D8D">
      <w:pPr>
        <w:pStyle w:val="Lista3"/>
        <w:numPr>
          <w:ilvl w:val="0"/>
          <w:numId w:val="91"/>
        </w:numPr>
        <w:spacing w:line="276" w:lineRule="auto"/>
        <w:jc w:val="both"/>
        <w:rPr>
          <w:rFonts w:ascii="Arial" w:hAnsi="Arial" w:cs="Arial"/>
          <w:sz w:val="22"/>
          <w:szCs w:val="22"/>
        </w:rPr>
      </w:pPr>
      <w:r w:rsidRPr="00946F36">
        <w:rPr>
          <w:rFonts w:ascii="Arial" w:hAnsi="Arial" w:cs="Arial"/>
          <w:sz w:val="22"/>
          <w:szCs w:val="22"/>
        </w:rPr>
        <w:t>prawo wniesienia skargi do Prezesa Urzędu Ochrony Danych Osobowych (ul. Stawki 2, 00-193 Warszawa), w sytuacji, gdy uzna Pani/Pan, że przetwarzanie danych osobowych narusza przepisy ogólnego rozporządzenia o ochronie danych (</w:t>
      </w:r>
      <w:proofErr w:type="spellStart"/>
      <w:r w:rsidRPr="00946F36">
        <w:rPr>
          <w:rFonts w:ascii="Arial" w:hAnsi="Arial" w:cs="Arial"/>
          <w:sz w:val="22"/>
          <w:szCs w:val="22"/>
        </w:rPr>
        <w:t>RODO</w:t>
      </w:r>
      <w:proofErr w:type="spellEnd"/>
      <w:r w:rsidRPr="00946F36">
        <w:rPr>
          <w:rFonts w:ascii="Arial" w:hAnsi="Arial" w:cs="Arial"/>
          <w:sz w:val="22"/>
          <w:szCs w:val="22"/>
        </w:rPr>
        <w:t>).</w:t>
      </w:r>
    </w:p>
    <w:p w14:paraId="2D7812B9" w14:textId="77777777" w:rsidR="00B8099E" w:rsidRPr="00946F36" w:rsidRDefault="00B8099E" w:rsidP="00C66D8D">
      <w:pPr>
        <w:pStyle w:val="Akapitzlist"/>
        <w:spacing w:after="0"/>
        <w:jc w:val="both"/>
        <w:rPr>
          <w:rFonts w:ascii="Arial" w:hAnsi="Arial" w:cs="Arial"/>
          <w:b/>
        </w:rPr>
      </w:pPr>
    </w:p>
    <w:p w14:paraId="5ED091E5" w14:textId="29EDFFC2" w:rsidR="00B8099E" w:rsidRPr="00946F36" w:rsidRDefault="00B8099E" w:rsidP="00C66D8D">
      <w:pPr>
        <w:spacing w:after="0"/>
        <w:rPr>
          <w:rFonts w:ascii="Arial" w:hAnsi="Arial" w:cs="Arial"/>
          <w:b/>
        </w:rPr>
      </w:pPr>
    </w:p>
    <w:sectPr w:rsidR="00B8099E" w:rsidRPr="00946F36" w:rsidSect="00296D80">
      <w:headerReference w:type="default" r:id="rId12"/>
      <w:footerReference w:type="default" r:id="rId13"/>
      <w:pgSz w:w="11906" w:h="16838"/>
      <w:pgMar w:top="1418" w:right="1417" w:bottom="1110" w:left="1417" w:header="1012" w:footer="4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76ADD7" w14:textId="77777777" w:rsidR="001970E5" w:rsidRDefault="001970E5" w:rsidP="009C3898">
      <w:pPr>
        <w:spacing w:after="0" w:line="240" w:lineRule="auto"/>
      </w:pPr>
      <w:r>
        <w:separator/>
      </w:r>
    </w:p>
  </w:endnote>
  <w:endnote w:type="continuationSeparator" w:id="0">
    <w:p w14:paraId="332ECEF0" w14:textId="77777777" w:rsidR="001970E5" w:rsidRDefault="001970E5"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w:altName w:val="Times New Roman"/>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3A445" w14:textId="1EEABFC8" w:rsidR="00631FDC" w:rsidRPr="00E36E80" w:rsidRDefault="00631FDC" w:rsidP="004B3D4F">
    <w:pPr>
      <w:pStyle w:val="Stopka"/>
      <w:rPr>
        <w:rFonts w:ascii="Cambria" w:hAnsi="Cambria" w:cs="Arial"/>
      </w:rPr>
    </w:pPr>
    <w:r w:rsidRPr="00E36E80">
      <w:rPr>
        <w:rFonts w:ascii="Cambria" w:hAnsi="Cambria" w:cs="Arial"/>
        <w:bdr w:val="single" w:sz="4" w:space="0" w:color="000000"/>
      </w:rPr>
      <w:tab/>
      <w:t>Zał</w:t>
    </w:r>
    <w:r w:rsidR="0099509E">
      <w:rPr>
        <w:rFonts w:ascii="Cambria" w:hAnsi="Cambria" w:cs="Arial"/>
        <w:bdr w:val="single" w:sz="4" w:space="0" w:color="000000"/>
        <w:lang w:val="pl-PL"/>
      </w:rPr>
      <w:t>ącznik</w:t>
    </w:r>
    <w:r w:rsidRPr="00E36E80">
      <w:rPr>
        <w:rFonts w:ascii="Cambria" w:hAnsi="Cambria" w:cs="Arial"/>
        <w:bdr w:val="single" w:sz="4" w:space="0" w:color="000000"/>
      </w:rPr>
      <w:t xml:space="preserve"> Nr 2 do </w:t>
    </w:r>
    <w:proofErr w:type="spellStart"/>
    <w:r w:rsidRPr="00E36E80">
      <w:rPr>
        <w:rFonts w:ascii="Cambria" w:hAnsi="Cambria" w:cs="Arial"/>
        <w:bdr w:val="single" w:sz="4" w:space="0" w:color="000000"/>
      </w:rPr>
      <w:t>SWZ</w:t>
    </w:r>
    <w:proofErr w:type="spellEnd"/>
    <w:r w:rsidRPr="00E36E80">
      <w:rPr>
        <w:rFonts w:ascii="Cambria" w:hAnsi="Cambria" w:cs="Arial"/>
        <w:bdr w:val="single" w:sz="4" w:space="0" w:color="000000"/>
      </w:rPr>
      <w:t xml:space="preserve">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7009C1">
      <w:rPr>
        <w:rFonts w:ascii="Cambria" w:hAnsi="Cambria" w:cs="Arial"/>
        <w:b/>
        <w:noProof/>
        <w:bdr w:val="single" w:sz="4" w:space="0" w:color="000000"/>
      </w:rPr>
      <w:t>3</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7009C1">
      <w:rPr>
        <w:rFonts w:ascii="Cambria" w:hAnsi="Cambria" w:cs="Arial"/>
        <w:b/>
        <w:noProof/>
        <w:bdr w:val="single" w:sz="4" w:space="0" w:color="000000"/>
      </w:rPr>
      <w:t>39</w:t>
    </w:r>
    <w:r w:rsidRPr="00E36E80">
      <w:rPr>
        <w:rFonts w:ascii="Cambria" w:hAnsi="Cambria" w:cs="Arial"/>
        <w:b/>
        <w:bdr w:val="single" w:sz="4" w:space="0" w:color="000000"/>
      </w:rPr>
      <w:fldChar w:fldCharType="end"/>
    </w:r>
  </w:p>
  <w:p w14:paraId="38ED1C73" w14:textId="77777777" w:rsidR="00631FDC" w:rsidRDefault="00631F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F86DB" w14:textId="77777777" w:rsidR="001970E5" w:rsidRDefault="001970E5" w:rsidP="009C3898">
      <w:pPr>
        <w:spacing w:after="0" w:line="240" w:lineRule="auto"/>
      </w:pPr>
      <w:r>
        <w:separator/>
      </w:r>
    </w:p>
  </w:footnote>
  <w:footnote w:type="continuationSeparator" w:id="0">
    <w:p w14:paraId="43F16DA8" w14:textId="77777777" w:rsidR="001970E5" w:rsidRDefault="001970E5" w:rsidP="009C3898">
      <w:pPr>
        <w:spacing w:after="0" w:line="240" w:lineRule="auto"/>
      </w:pPr>
      <w:r>
        <w:continuationSeparator/>
      </w:r>
    </w:p>
  </w:footnote>
  <w:footnote w:id="1">
    <w:p w14:paraId="787ADAD7" w14:textId="77777777" w:rsidR="00502E82" w:rsidRDefault="00502E82" w:rsidP="00502E82">
      <w:pPr>
        <w:pStyle w:val="Tekstprzypisudolnego"/>
        <w:rPr>
          <w:rFonts w:ascii="Arial" w:hAnsi="Arial" w:cs="Arial"/>
          <w:i/>
          <w:sz w:val="18"/>
          <w:szCs w:val="18"/>
        </w:rPr>
      </w:pPr>
      <w:r>
        <w:rPr>
          <w:rStyle w:val="Odwoanieprzypisudolnego"/>
          <w:rFonts w:ascii="Arial" w:hAnsi="Arial" w:cs="Arial"/>
          <w:i/>
          <w:sz w:val="18"/>
          <w:szCs w:val="18"/>
        </w:rPr>
        <w:footnoteRef/>
      </w:r>
      <w:r>
        <w:rPr>
          <w:rFonts w:ascii="Arial" w:hAnsi="Arial" w:cs="Arial"/>
          <w:i/>
          <w:sz w:val="18"/>
          <w:szCs w:val="18"/>
        </w:rPr>
        <w:t xml:space="preserve"> Wypełnić w przypadku pełnomocnictwa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40642" w14:textId="4FEAF08B" w:rsidR="00296D80" w:rsidRDefault="00296D80">
    <w:pPr>
      <w:pStyle w:val="Nagwek"/>
    </w:pPr>
    <w:bookmarkStart w:id="19" w:name="_Hlk95842155"/>
    <w:r>
      <w:rPr>
        <w:noProof/>
      </w:rPr>
      <w:drawing>
        <wp:anchor distT="0" distB="0" distL="114300" distR="114300" simplePos="0" relativeHeight="251658240" behindDoc="0" locked="0" layoutInCell="1" allowOverlap="1" wp14:anchorId="031AF7BD" wp14:editId="4487D750">
          <wp:simplePos x="0" y="0"/>
          <wp:positionH relativeFrom="margin">
            <wp:posOffset>-414020</wp:posOffset>
          </wp:positionH>
          <wp:positionV relativeFrom="paragraph">
            <wp:posOffset>-490220</wp:posOffset>
          </wp:positionV>
          <wp:extent cx="6625747" cy="685800"/>
          <wp:effectExtent l="0" t="0" r="3810" b="0"/>
          <wp:wrapNone/>
          <wp:docPr id="73501686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016861"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30906" cy="6863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F3A26" w14:textId="165D1955" w:rsidR="00F26423" w:rsidRPr="00D01B21" w:rsidRDefault="00F26423" w:rsidP="00F26423">
    <w:pPr>
      <w:pStyle w:val="Nagwek"/>
      <w:jc w:val="center"/>
      <w:rPr>
        <w:sz w:val="10"/>
        <w:szCs w:val="10"/>
      </w:rPr>
    </w:pPr>
  </w:p>
  <w:bookmarkEnd w:id="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2"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4"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5"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6"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7"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8"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9"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0" w15:restartNumberingAfterBreak="0">
    <w:nsid w:val="00000046"/>
    <w:multiLevelType w:val="multilevel"/>
    <w:tmpl w:val="6054DC26"/>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rPr>
        <w:b w:val="0"/>
        <w:bCs w:val="0"/>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12"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13" w15:restartNumberingAfterBreak="0">
    <w:nsid w:val="00DE7C82"/>
    <w:multiLevelType w:val="multilevel"/>
    <w:tmpl w:val="F0465E8C"/>
    <w:lvl w:ilvl="0">
      <w:start w:val="1"/>
      <w:numFmt w:val="decimal"/>
      <w:lvlText w:val="%1."/>
      <w:lvlJc w:val="left"/>
      <w:pPr>
        <w:ind w:left="360" w:hanging="360"/>
      </w:pPr>
      <w:rPr>
        <w:rFonts w:hint="default"/>
      </w:rPr>
    </w:lvl>
    <w:lvl w:ilvl="1">
      <w:start w:val="1"/>
      <w:numFmt w:val="decimal"/>
      <w:isLgl/>
      <w:lvlText w:val="%2."/>
      <w:lvlJc w:val="left"/>
      <w:pPr>
        <w:ind w:left="720" w:hanging="360"/>
      </w:pPr>
      <w:rPr>
        <w:rFonts w:ascii="Cambria" w:eastAsia="Times New Roman" w:hAnsi="Cambria" w:cstheme="minorHAnsi"/>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52D4C01"/>
    <w:multiLevelType w:val="hybridMultilevel"/>
    <w:tmpl w:val="2954F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633948"/>
    <w:multiLevelType w:val="multilevel"/>
    <w:tmpl w:val="83C21E6C"/>
    <w:lvl w:ilvl="0">
      <w:start w:val="1"/>
      <w:numFmt w:val="decimal"/>
      <w:lvlText w:val="%1."/>
      <w:lvlJc w:val="left"/>
      <w:pPr>
        <w:ind w:left="360" w:hanging="360"/>
      </w:pPr>
      <w:rPr>
        <w:rFonts w:cs="Times New Roman" w:hint="default"/>
        <w:b w:val="0"/>
        <w:bCs w:val="0"/>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1"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676C01"/>
    <w:multiLevelType w:val="hybridMultilevel"/>
    <w:tmpl w:val="5CE67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F408A3"/>
    <w:multiLevelType w:val="hybridMultilevel"/>
    <w:tmpl w:val="216A3840"/>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4" w15:restartNumberingAfterBreak="0">
    <w:nsid w:val="15935B68"/>
    <w:multiLevelType w:val="hybridMultilevel"/>
    <w:tmpl w:val="D722BD36"/>
    <w:lvl w:ilvl="0" w:tplc="0000002B">
      <w:start w:val="1"/>
      <w:numFmt w:val="decimal"/>
      <w:lvlText w:val="%1)"/>
      <w:lvlJc w:val="left"/>
      <w:pPr>
        <w:ind w:left="720" w:hanging="360"/>
      </w:pPr>
      <w:rPr>
        <w:rFonts w:ascii="Cambria" w:hAnsi="Cambria" w:cs="Times New Roman"/>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79627B"/>
    <w:multiLevelType w:val="hybridMultilevel"/>
    <w:tmpl w:val="0264FB74"/>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38AC8266">
      <w:start w:val="1"/>
      <w:numFmt w:val="decimal"/>
      <w:lvlText w:val="%4."/>
      <w:lvlJc w:val="left"/>
      <w:pPr>
        <w:tabs>
          <w:tab w:val="num" w:pos="2880"/>
        </w:tabs>
        <w:ind w:left="2880" w:hanging="360"/>
      </w:pPr>
      <w:rPr>
        <w:b/>
        <w:bCs/>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8" w15:restartNumberingAfterBreak="0">
    <w:nsid w:val="1ADA4BF5"/>
    <w:multiLevelType w:val="hybridMultilevel"/>
    <w:tmpl w:val="CD828D1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473F81"/>
    <w:multiLevelType w:val="hybridMultilevel"/>
    <w:tmpl w:val="090A27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59363E"/>
    <w:multiLevelType w:val="hybridMultilevel"/>
    <w:tmpl w:val="E20CA420"/>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E1DC53DA">
      <w:start w:val="1"/>
      <w:numFmt w:val="decimal"/>
      <w:lvlText w:val="%3."/>
      <w:lvlJc w:val="left"/>
      <w:pPr>
        <w:ind w:left="360" w:hanging="360"/>
      </w:pPr>
      <w:rPr>
        <w:rFonts w:hint="default"/>
        <w:b w:val="0"/>
        <w:bCs/>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6F1BD4"/>
    <w:multiLevelType w:val="hybridMultilevel"/>
    <w:tmpl w:val="BEDC81B8"/>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9015701"/>
    <w:multiLevelType w:val="hybridMultilevel"/>
    <w:tmpl w:val="FA58B372"/>
    <w:lvl w:ilvl="0" w:tplc="63229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E5776FB"/>
    <w:multiLevelType w:val="hybridMultilevel"/>
    <w:tmpl w:val="A1CA3E08"/>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39"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E7205DF"/>
    <w:multiLevelType w:val="hybridMultilevel"/>
    <w:tmpl w:val="0BAC2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15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0456B2"/>
    <w:multiLevelType w:val="hybridMultilevel"/>
    <w:tmpl w:val="A2229478"/>
    <w:lvl w:ilvl="0" w:tplc="5016BF9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585B8E"/>
    <w:multiLevelType w:val="hybridMultilevel"/>
    <w:tmpl w:val="CEA4FE60"/>
    <w:lvl w:ilvl="0" w:tplc="75408386">
      <w:start w:val="1"/>
      <w:numFmt w:val="decimal"/>
      <w:lvlText w:val="%1."/>
      <w:lvlJc w:val="left"/>
      <w:pPr>
        <w:ind w:left="1065" w:hanging="705"/>
      </w:pPr>
      <w:rPr>
        <w:rFonts w:hint="default"/>
        <w:b w:val="0"/>
        <w:bCs w:val="0"/>
      </w:rPr>
    </w:lvl>
    <w:lvl w:ilvl="1" w:tplc="9BFA5208">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3F32ED4"/>
    <w:multiLevelType w:val="hybridMultilevel"/>
    <w:tmpl w:val="C79A0314"/>
    <w:lvl w:ilvl="0" w:tplc="8E8C237C">
      <w:start w:val="2"/>
      <w:numFmt w:val="decimal"/>
      <w:lvlText w:val="%1."/>
      <w:lvlJc w:val="left"/>
      <w:pPr>
        <w:ind w:left="3589" w:hanging="360"/>
      </w:pPr>
      <w:rPr>
        <w:rFonts w:hint="default"/>
        <w:b w:val="0"/>
        <w:bCs w:val="0"/>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45" w15:restartNumberingAfterBreak="0">
    <w:nsid w:val="352469A1"/>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6" w15:restartNumberingAfterBreak="0">
    <w:nsid w:val="364F395A"/>
    <w:multiLevelType w:val="hybridMultilevel"/>
    <w:tmpl w:val="FD2AF036"/>
    <w:lvl w:ilvl="0" w:tplc="3CB43F28">
      <w:start w:val="1"/>
      <w:numFmt w:val="decimal"/>
      <w:lvlText w:val="%1."/>
      <w:lvlJc w:val="left"/>
      <w:pPr>
        <w:ind w:left="1494" w:hanging="360"/>
      </w:pPr>
      <w:rPr>
        <w:rFonts w:cs="Times New Roman" w:hint="default"/>
        <w:b w:val="0"/>
        <w:bCs/>
        <w:color w:val="auto"/>
        <w:sz w:val="22"/>
        <w:szCs w:val="22"/>
      </w:rPr>
    </w:lvl>
    <w:lvl w:ilvl="1" w:tplc="0B5AD8BC">
      <w:start w:val="1"/>
      <w:numFmt w:val="decimal"/>
      <w:lvlText w:val="%2)"/>
      <w:lvlJc w:val="left"/>
      <w:pPr>
        <w:ind w:left="360"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7"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A20EE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9"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9BD3B00"/>
    <w:multiLevelType w:val="hybridMultilevel"/>
    <w:tmpl w:val="47F6FCA8"/>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4858E33A">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3" w15:restartNumberingAfterBreak="0">
    <w:nsid w:val="3A701CC4"/>
    <w:multiLevelType w:val="hybridMultilevel"/>
    <w:tmpl w:val="A5DED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E41A1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5"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F96E71"/>
    <w:multiLevelType w:val="hybridMultilevel"/>
    <w:tmpl w:val="50CE782A"/>
    <w:lvl w:ilvl="0" w:tplc="73DC28B8">
      <w:start w:val="1"/>
      <w:numFmt w:val="decimal"/>
      <w:lvlText w:val="%1."/>
      <w:lvlJc w:val="left"/>
      <w:pPr>
        <w:ind w:left="720" w:hanging="360"/>
      </w:pPr>
      <w:rPr>
        <w:rFonts w:cs="Arial"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406772"/>
    <w:multiLevelType w:val="hybridMultilevel"/>
    <w:tmpl w:val="9160A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497F1C"/>
    <w:multiLevelType w:val="hybridMultilevel"/>
    <w:tmpl w:val="6BC860AA"/>
    <w:lvl w:ilvl="0" w:tplc="D4F2D7E0">
      <w:start w:val="1"/>
      <w:numFmt w:val="decimal"/>
      <w:lvlText w:val="%1."/>
      <w:lvlJc w:val="left"/>
      <w:pPr>
        <w:ind w:left="502" w:hanging="360"/>
      </w:pPr>
      <w:rPr>
        <w:rFonts w:ascii="Arial" w:hAnsi="Arial" w:cs="Arial" w:hint="default"/>
        <w:b w:val="0"/>
        <w:bCs/>
        <w:strike w:val="0"/>
        <w:color w:val="auto"/>
        <w:sz w:val="22"/>
        <w:szCs w:val="22"/>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9A7D13"/>
    <w:multiLevelType w:val="hybridMultilevel"/>
    <w:tmpl w:val="CD828D1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3" w15:restartNumberingAfterBreak="0">
    <w:nsid w:val="45D37070"/>
    <w:multiLevelType w:val="hybridMultilevel"/>
    <w:tmpl w:val="27F075A6"/>
    <w:lvl w:ilvl="0" w:tplc="04150017">
      <w:start w:val="1"/>
      <w:numFmt w:val="lowerLetter"/>
      <w:lvlText w:val="%1)"/>
      <w:lvlJc w:val="left"/>
      <w:pPr>
        <w:ind w:left="1429"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4" w15:restartNumberingAfterBreak="0">
    <w:nsid w:val="46AD15CE"/>
    <w:multiLevelType w:val="multilevel"/>
    <w:tmpl w:val="748CC2BC"/>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5"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BF12CB1"/>
    <w:multiLevelType w:val="hybridMultilevel"/>
    <w:tmpl w:val="00C4CE70"/>
    <w:lvl w:ilvl="0" w:tplc="095A1814">
      <w:start w:val="1"/>
      <w:numFmt w:val="decimal"/>
      <w:lvlText w:val="%1."/>
      <w:lvlJc w:val="left"/>
      <w:pPr>
        <w:ind w:left="3763"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CAB09FA"/>
    <w:multiLevelType w:val="multilevel"/>
    <w:tmpl w:val="C1043062"/>
    <w:styleLink w:val="WWNum55"/>
    <w:lvl w:ilvl="0">
      <w:start w:val="1"/>
      <w:numFmt w:val="lowerLetter"/>
      <w:lvlText w:val="%1)"/>
      <w:lvlJc w:val="left"/>
      <w:pPr>
        <w:ind w:left="720" w:hanging="360"/>
      </w:pPr>
    </w:lvl>
    <w:lvl w:ilvl="1">
      <w:start w:val="1"/>
      <w:numFmt w:val="lowerLetter"/>
      <w:lvlText w:val="%2)"/>
      <w:lvlJc w:val="left"/>
      <w:pPr>
        <w:ind w:left="928" w:hanging="360"/>
      </w:pPr>
    </w:lvl>
    <w:lvl w:ilvl="2">
      <w:start w:val="7"/>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511B2D0A"/>
    <w:multiLevelType w:val="hybridMultilevel"/>
    <w:tmpl w:val="7988B70C"/>
    <w:lvl w:ilvl="0" w:tplc="04150011">
      <w:start w:val="1"/>
      <w:numFmt w:val="decimal"/>
      <w:lvlText w:val="%1)"/>
      <w:lvlJc w:val="left"/>
      <w:pPr>
        <w:ind w:left="720" w:hanging="360"/>
      </w:pPr>
    </w:lvl>
    <w:lvl w:ilvl="1" w:tplc="F7AE5FE8">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4AC22F4"/>
    <w:multiLevelType w:val="hybridMultilevel"/>
    <w:tmpl w:val="58481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265C16"/>
    <w:multiLevelType w:val="multilevel"/>
    <w:tmpl w:val="04BABFB2"/>
    <w:styleLink w:val="WWNum2"/>
    <w:lvl w:ilvl="0">
      <w:start w:val="1"/>
      <w:numFmt w:val="decimal"/>
      <w:lvlText w:val="%1."/>
      <w:lvlJc w:val="left"/>
      <w:pPr>
        <w:ind w:left="2062" w:hanging="360"/>
      </w:pPr>
      <w:rPr>
        <w:b/>
      </w:rPr>
    </w:lvl>
    <w:lvl w:ilvl="1">
      <w:numFmt w:val="bullet"/>
      <w:lvlText w:val=""/>
      <w:lvlJc w:val="left"/>
      <w:pPr>
        <w:ind w:left="1440" w:hanging="360"/>
      </w:pPr>
      <w:rPr>
        <w:rFonts w:ascii="Symbol" w:eastAsia="Calibri" w:hAnsi="Symbol" w:cs="ArialNarrow"/>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1" w15:restartNumberingAfterBreak="0">
    <w:nsid w:val="55572E4F"/>
    <w:multiLevelType w:val="hybridMultilevel"/>
    <w:tmpl w:val="15687EAC"/>
    <w:lvl w:ilvl="0" w:tplc="2556A448">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684BC9"/>
    <w:multiLevelType w:val="multilevel"/>
    <w:tmpl w:val="28A83960"/>
    <w:styleLink w:val="WWNum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6B05DB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75" w15:restartNumberingAfterBreak="0">
    <w:nsid w:val="587B3B57"/>
    <w:multiLevelType w:val="hybridMultilevel"/>
    <w:tmpl w:val="8B5817E0"/>
    <w:lvl w:ilvl="0" w:tplc="42EA7FF4">
      <w:start w:val="1"/>
      <w:numFmt w:val="decimal"/>
      <w:lvlText w:val="%1."/>
      <w:lvlJc w:val="left"/>
      <w:pPr>
        <w:ind w:left="1065" w:hanging="705"/>
      </w:pPr>
      <w:rPr>
        <w:rFonts w:hint="default"/>
      </w:rPr>
    </w:lvl>
    <w:lvl w:ilvl="1" w:tplc="2CF8B0E8">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07C507"/>
    <w:multiLevelType w:val="singleLevel"/>
    <w:tmpl w:val="5B07C507"/>
    <w:lvl w:ilvl="0">
      <w:start w:val="1"/>
      <w:numFmt w:val="decimal"/>
      <w:suff w:val="space"/>
      <w:lvlText w:val="%1."/>
      <w:lvlJc w:val="left"/>
    </w:lvl>
  </w:abstractNum>
  <w:abstractNum w:abstractNumId="77" w15:restartNumberingAfterBreak="0">
    <w:nsid w:val="5D887771"/>
    <w:multiLevelType w:val="hybridMultilevel"/>
    <w:tmpl w:val="D8A6F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E1B013F"/>
    <w:multiLevelType w:val="hybridMultilevel"/>
    <w:tmpl w:val="A2983300"/>
    <w:lvl w:ilvl="0" w:tplc="1238728A">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0E0302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1"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2" w15:restartNumberingAfterBreak="0">
    <w:nsid w:val="633A7936"/>
    <w:multiLevelType w:val="hybridMultilevel"/>
    <w:tmpl w:val="629A346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4F945E68">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4" w15:restartNumberingAfterBreak="0">
    <w:nsid w:val="640F57FC"/>
    <w:multiLevelType w:val="hybridMultilevel"/>
    <w:tmpl w:val="1F1E4632"/>
    <w:lvl w:ilvl="0" w:tplc="72F8EEA2">
      <w:start w:val="1"/>
      <w:numFmt w:val="decimal"/>
      <w:lvlText w:val="%1)"/>
      <w:lvlJc w:val="left"/>
      <w:pPr>
        <w:ind w:left="720" w:hanging="360"/>
      </w:pPr>
      <w:rPr>
        <w:rFonts w:ascii="Times New Roman" w:eastAsiaTheme="minorHAnsi" w:hAnsi="Times New Roman" w:cs="Times New Roman"/>
      </w:rPr>
    </w:lvl>
    <w:lvl w:ilvl="1" w:tplc="42423CD0">
      <w:start w:val="1"/>
      <w:numFmt w:val="decimal"/>
      <w:lvlText w:val="%2."/>
      <w:lvlJc w:val="left"/>
      <w:pPr>
        <w:ind w:left="1440" w:hanging="360"/>
      </w:pPr>
      <w:rPr>
        <w:rFonts w:ascii="Arial" w:hAnsi="Arial" w:cs="Arial" w:hint="default"/>
        <w:b w:val="0"/>
        <w:bCs w:val="0"/>
        <w:i w:val="0"/>
        <w:iCs w:val="0"/>
        <w:sz w:val="22"/>
        <w:szCs w:val="22"/>
      </w:rPr>
    </w:lvl>
    <w:lvl w:ilvl="2" w:tplc="EB6C5082">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86"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9E25E91"/>
    <w:multiLevelType w:val="hybridMultilevel"/>
    <w:tmpl w:val="82404FBA"/>
    <w:lvl w:ilvl="0" w:tplc="04150011">
      <w:start w:val="1"/>
      <w:numFmt w:val="decimal"/>
      <w:lvlText w:val="%1)"/>
      <w:lvlJc w:val="left"/>
      <w:pPr>
        <w:ind w:left="720" w:hanging="360"/>
      </w:pPr>
    </w:lvl>
    <w:lvl w:ilvl="1" w:tplc="04150011">
      <w:start w:val="1"/>
      <w:numFmt w:val="decimal"/>
      <w:lvlText w:val="%2)"/>
      <w:lvlJc w:val="left"/>
      <w:pPr>
        <w:ind w:left="114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BD10DFD"/>
    <w:multiLevelType w:val="multilevel"/>
    <w:tmpl w:val="89587F28"/>
    <w:styleLink w:val="WWNum4"/>
    <w:lvl w:ilvl="0">
      <w:start w:val="1"/>
      <w:numFmt w:val="decimal"/>
      <w:lvlText w:val="%1)"/>
      <w:lvlJc w:val="left"/>
      <w:pPr>
        <w:ind w:left="107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rFonts w:hint="default"/>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1" w15:restartNumberingAfterBreak="0">
    <w:nsid w:val="6C540F82"/>
    <w:multiLevelType w:val="hybridMultilevel"/>
    <w:tmpl w:val="96F00016"/>
    <w:lvl w:ilvl="0" w:tplc="2556A448">
      <w:start w:val="1"/>
      <w:numFmt w:val="decimal"/>
      <w:lvlText w:val="%1)"/>
      <w:lvlJc w:val="left"/>
      <w:pPr>
        <w:ind w:left="1429" w:hanging="360"/>
      </w:pPr>
      <w:rPr>
        <w:rFonts w:cs="Times New Roman"/>
        <w:b w:val="0"/>
      </w:rPr>
    </w:lvl>
    <w:lvl w:ilvl="1" w:tplc="1E3C5498">
      <w:start w:val="1"/>
      <w:numFmt w:val="lowerLetter"/>
      <w:lvlText w:val="%2)"/>
      <w:lvlJc w:val="left"/>
      <w:pPr>
        <w:ind w:left="2149" w:hanging="360"/>
      </w:pPr>
      <w:rPr>
        <w:rFonts w:cs="Times New Roman"/>
        <w:b w:val="0"/>
        <w:color w:val="000000" w:themeColor="text1"/>
      </w:rPr>
    </w:lvl>
    <w:lvl w:ilvl="2" w:tplc="0415001B">
      <w:start w:val="1"/>
      <w:numFmt w:val="lowerRoman"/>
      <w:lvlText w:val="%3."/>
      <w:lvlJc w:val="right"/>
      <w:pPr>
        <w:ind w:left="2869" w:hanging="180"/>
      </w:pPr>
      <w:rPr>
        <w:rFonts w:cs="Times New Roman"/>
      </w:rPr>
    </w:lvl>
    <w:lvl w:ilvl="3" w:tplc="B980D612">
      <w:start w:val="1"/>
      <w:numFmt w:val="decimal"/>
      <w:lvlText w:val="%4."/>
      <w:lvlJc w:val="left"/>
      <w:pPr>
        <w:ind w:left="3589" w:hanging="360"/>
      </w:pPr>
      <w:rPr>
        <w:rFonts w:ascii="Arial" w:hAnsi="Arial" w:cs="Arial" w:hint="default"/>
        <w:b w:val="0"/>
        <w:bCs/>
        <w:i w:val="0"/>
        <w:color w:val="000000"/>
        <w:sz w:val="22"/>
        <w:szCs w:val="22"/>
      </w:rPr>
    </w:lvl>
    <w:lvl w:ilvl="4" w:tplc="332EBDD0">
      <w:start w:val="1"/>
      <w:numFmt w:val="lowerLetter"/>
      <w:lvlText w:val="%5."/>
      <w:lvlJc w:val="left"/>
      <w:pPr>
        <w:ind w:left="4309" w:hanging="360"/>
      </w:pPr>
    </w:lvl>
    <w:lvl w:ilvl="5" w:tplc="04150017">
      <w:start w:val="1"/>
      <w:numFmt w:val="lowerLetter"/>
      <w:lvlText w:val="%6)"/>
      <w:lvlJc w:val="left"/>
      <w:pPr>
        <w:ind w:left="5029" w:hanging="180"/>
      </w:p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92"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1BF099F"/>
    <w:multiLevelType w:val="hybridMultilevel"/>
    <w:tmpl w:val="2EB41030"/>
    <w:lvl w:ilvl="0" w:tplc="0CC42B42">
      <w:start w:val="6"/>
      <w:numFmt w:val="decimal"/>
      <w:lvlText w:val="%1."/>
      <w:lvlJc w:val="left"/>
      <w:pPr>
        <w:ind w:left="1364" w:hanging="360"/>
      </w:pPr>
      <w:rPr>
        <w:rFonts w:cs="Times New Roman" w:hint="default"/>
        <w:b/>
        <w:sz w:val="24"/>
        <w:szCs w:val="24"/>
      </w:rPr>
    </w:lvl>
    <w:lvl w:ilvl="1" w:tplc="D9C6415C">
      <w:start w:val="1"/>
      <w:numFmt w:val="decimal"/>
      <w:lvlText w:val="%2)"/>
      <w:lvlJc w:val="left"/>
      <w:pPr>
        <w:ind w:left="1440" w:hanging="360"/>
      </w:pPr>
      <w:rPr>
        <w:rFonts w:ascii="Cambria" w:hAnsi="Cambria"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5B3560"/>
    <w:multiLevelType w:val="hybridMultilevel"/>
    <w:tmpl w:val="73DE8DC8"/>
    <w:lvl w:ilvl="0" w:tplc="9EAE0E82">
      <w:start w:val="2"/>
      <w:numFmt w:val="decimal"/>
      <w:lvlText w:val="%1."/>
      <w:lvlJc w:val="left"/>
      <w:pPr>
        <w:ind w:left="720" w:hanging="360"/>
      </w:pPr>
      <w:rPr>
        <w:rFonts w:hint="default"/>
        <w:b w:val="0"/>
        <w:bCs/>
      </w:rPr>
    </w:lvl>
    <w:lvl w:ilvl="1" w:tplc="08364CD6">
      <w:start w:val="1"/>
      <w:numFmt w:val="decimal"/>
      <w:lvlText w:val="%2)"/>
      <w:lvlJc w:val="left"/>
      <w:pPr>
        <w:ind w:left="1440" w:hanging="360"/>
      </w:pPr>
      <w:rPr>
        <w:rFonts w:ascii="Cambria" w:eastAsia="Calibri" w:hAnsi="Cambria" w:cs="Calibri"/>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3A12E15"/>
    <w:multiLevelType w:val="hybridMultilevel"/>
    <w:tmpl w:val="281ABB3C"/>
    <w:lvl w:ilvl="0" w:tplc="9E5E07F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4A816AF"/>
    <w:multiLevelType w:val="hybridMultilevel"/>
    <w:tmpl w:val="B366BCFA"/>
    <w:lvl w:ilvl="0" w:tplc="54F0D5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8"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00" w15:restartNumberingAfterBreak="0">
    <w:nsid w:val="7A364F1C"/>
    <w:multiLevelType w:val="hybridMultilevel"/>
    <w:tmpl w:val="683C212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1" w15:restartNumberingAfterBreak="0">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BAF378B"/>
    <w:multiLevelType w:val="multilevel"/>
    <w:tmpl w:val="09A6899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val="0"/>
        <w:bCs/>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03" w15:restartNumberingAfterBreak="0">
    <w:nsid w:val="7BE012E9"/>
    <w:multiLevelType w:val="hybridMultilevel"/>
    <w:tmpl w:val="37F64032"/>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04"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E75210D"/>
    <w:multiLevelType w:val="multilevel"/>
    <w:tmpl w:val="1A942868"/>
    <w:lvl w:ilvl="0">
      <w:start w:val="2"/>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7F193B7D"/>
    <w:multiLevelType w:val="hybridMultilevel"/>
    <w:tmpl w:val="3794ABAC"/>
    <w:lvl w:ilvl="0" w:tplc="5BC06D6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7451FE"/>
    <w:multiLevelType w:val="multilevel"/>
    <w:tmpl w:val="BF72EA26"/>
    <w:lvl w:ilvl="0">
      <w:start w:val="1"/>
      <w:numFmt w:val="decimal"/>
      <w:lvlText w:val="%1."/>
      <w:lvlJc w:val="left"/>
      <w:pPr>
        <w:ind w:left="360" w:hanging="360"/>
      </w:pPr>
      <w:rPr>
        <w:rFonts w:hint="default"/>
        <w:b w:val="0"/>
        <w:bCs w:val="0"/>
        <w:color w:val="auto"/>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1568761460">
    <w:abstractNumId w:val="56"/>
  </w:num>
  <w:num w:numId="2" w16cid:durableId="1781337279">
    <w:abstractNumId w:val="46"/>
  </w:num>
  <w:num w:numId="3" w16cid:durableId="1207794078">
    <w:abstractNumId w:val="10"/>
  </w:num>
  <w:num w:numId="4" w16cid:durableId="1589193614">
    <w:abstractNumId w:val="94"/>
  </w:num>
  <w:num w:numId="5" w16cid:durableId="981616686">
    <w:abstractNumId w:val="59"/>
  </w:num>
  <w:num w:numId="6" w16cid:durableId="1900743516">
    <w:abstractNumId w:val="30"/>
  </w:num>
  <w:num w:numId="7" w16cid:durableId="1423528044">
    <w:abstractNumId w:val="29"/>
  </w:num>
  <w:num w:numId="8" w16cid:durableId="1040129891">
    <w:abstractNumId w:val="91"/>
  </w:num>
  <w:num w:numId="9" w16cid:durableId="819031850">
    <w:abstractNumId w:val="44"/>
  </w:num>
  <w:num w:numId="10" w16cid:durableId="206796019">
    <w:abstractNumId w:val="66"/>
  </w:num>
  <w:num w:numId="11" w16cid:durableId="361825117">
    <w:abstractNumId w:val="51"/>
  </w:num>
  <w:num w:numId="12" w16cid:durableId="1963270338">
    <w:abstractNumId w:val="33"/>
  </w:num>
  <w:num w:numId="13" w16cid:durableId="1564877388">
    <w:abstractNumId w:val="27"/>
  </w:num>
  <w:num w:numId="14" w16cid:durableId="1552375951">
    <w:abstractNumId w:val="99"/>
  </w:num>
  <w:num w:numId="15" w16cid:durableId="2097437755">
    <w:abstractNumId w:val="79"/>
  </w:num>
  <w:num w:numId="16" w16cid:durableId="473987553">
    <w:abstractNumId w:val="52"/>
  </w:num>
  <w:num w:numId="17" w16cid:durableId="711031273">
    <w:abstractNumId w:val="61"/>
  </w:num>
  <w:num w:numId="18" w16cid:durableId="410858217">
    <w:abstractNumId w:val="55"/>
  </w:num>
  <w:num w:numId="19" w16cid:durableId="694382658">
    <w:abstractNumId w:val="87"/>
  </w:num>
  <w:num w:numId="20" w16cid:durableId="1174757971">
    <w:abstractNumId w:val="68"/>
  </w:num>
  <w:num w:numId="21" w16cid:durableId="589893249">
    <w:abstractNumId w:val="37"/>
  </w:num>
  <w:num w:numId="22" w16cid:durableId="226115431">
    <w:abstractNumId w:val="25"/>
  </w:num>
  <w:num w:numId="23" w16cid:durableId="1199464883">
    <w:abstractNumId w:val="31"/>
  </w:num>
  <w:num w:numId="24" w16cid:durableId="16483128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0461173">
    <w:abstractNumId w:val="47"/>
  </w:num>
  <w:num w:numId="26" w16cid:durableId="293558395">
    <w:abstractNumId w:val="14"/>
  </w:num>
  <w:num w:numId="27" w16cid:durableId="976380535">
    <w:abstractNumId w:val="39"/>
  </w:num>
  <w:num w:numId="28" w16cid:durableId="584340252">
    <w:abstractNumId w:val="71"/>
  </w:num>
  <w:num w:numId="29" w16cid:durableId="1677921667">
    <w:abstractNumId w:val="96"/>
  </w:num>
  <w:num w:numId="30" w16cid:durableId="1881818039">
    <w:abstractNumId w:val="98"/>
  </w:num>
  <w:num w:numId="31" w16cid:durableId="1405103198">
    <w:abstractNumId w:val="43"/>
  </w:num>
  <w:num w:numId="32" w16cid:durableId="137191259">
    <w:abstractNumId w:val="41"/>
  </w:num>
  <w:num w:numId="33" w16cid:durableId="252981809">
    <w:abstractNumId w:val="92"/>
  </w:num>
  <w:num w:numId="34" w16cid:durableId="2044935160">
    <w:abstractNumId w:val="19"/>
  </w:num>
  <w:num w:numId="35" w16cid:durableId="1608341872">
    <w:abstractNumId w:val="106"/>
  </w:num>
  <w:num w:numId="36" w16cid:durableId="118229720">
    <w:abstractNumId w:val="85"/>
  </w:num>
  <w:num w:numId="37" w16cid:durableId="196249482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1573340">
    <w:abstractNumId w:val="58"/>
  </w:num>
  <w:num w:numId="39" w16cid:durableId="755171614">
    <w:abstractNumId w:val="35"/>
  </w:num>
  <w:num w:numId="40" w16cid:durableId="1972318620">
    <w:abstractNumId w:val="83"/>
  </w:num>
  <w:num w:numId="41" w16cid:durableId="1607232100">
    <w:abstractNumId w:val="88"/>
  </w:num>
  <w:num w:numId="42" w16cid:durableId="209461434">
    <w:abstractNumId w:val="60"/>
  </w:num>
  <w:num w:numId="43" w16cid:durableId="112292382">
    <w:abstractNumId w:val="65"/>
  </w:num>
  <w:num w:numId="44" w16cid:durableId="1710951338">
    <w:abstractNumId w:val="17"/>
  </w:num>
  <w:num w:numId="45" w16cid:durableId="199320379">
    <w:abstractNumId w:val="28"/>
  </w:num>
  <w:num w:numId="46" w16cid:durableId="1250695844">
    <w:abstractNumId w:val="70"/>
  </w:num>
  <w:num w:numId="47" w16cid:durableId="1783645769">
    <w:abstractNumId w:val="90"/>
  </w:num>
  <w:num w:numId="48" w16cid:durableId="1493640961">
    <w:abstractNumId w:val="72"/>
  </w:num>
  <w:num w:numId="49" w16cid:durableId="500320846">
    <w:abstractNumId w:val="67"/>
  </w:num>
  <w:num w:numId="50" w16cid:durableId="338966379">
    <w:abstractNumId w:val="49"/>
  </w:num>
  <w:num w:numId="51" w16cid:durableId="1325863279">
    <w:abstractNumId w:val="50"/>
  </w:num>
  <w:num w:numId="52" w16cid:durableId="793518265">
    <w:abstractNumId w:val="18"/>
  </w:num>
  <w:num w:numId="53" w16cid:durableId="668405055">
    <w:abstractNumId w:val="26"/>
  </w:num>
  <w:num w:numId="54" w16cid:durableId="947389656">
    <w:abstractNumId w:val="15"/>
  </w:num>
  <w:num w:numId="55" w16cid:durableId="968583278">
    <w:abstractNumId w:val="53"/>
  </w:num>
  <w:num w:numId="56" w16cid:durableId="1798452726">
    <w:abstractNumId w:val="104"/>
  </w:num>
  <w:num w:numId="57" w16cid:durableId="1715351210">
    <w:abstractNumId w:val="86"/>
  </w:num>
  <w:num w:numId="58" w16cid:durableId="1506170110">
    <w:abstractNumId w:val="102"/>
  </w:num>
  <w:num w:numId="59" w16cid:durableId="2053067093">
    <w:abstractNumId w:val="81"/>
  </w:num>
  <w:num w:numId="60" w16cid:durableId="354574143">
    <w:abstractNumId w:val="101"/>
  </w:num>
  <w:num w:numId="61" w16cid:durableId="559295062">
    <w:abstractNumId w:val="40"/>
  </w:num>
  <w:num w:numId="62" w16cid:durableId="2118282897">
    <w:abstractNumId w:val="21"/>
  </w:num>
  <w:num w:numId="63" w16cid:durableId="1448163415">
    <w:abstractNumId w:val="95"/>
  </w:num>
  <w:num w:numId="64" w16cid:durableId="128977766">
    <w:abstractNumId w:val="89"/>
  </w:num>
  <w:num w:numId="65" w16cid:durableId="1341002967">
    <w:abstractNumId w:val="36"/>
  </w:num>
  <w:num w:numId="66" w16cid:durableId="356781945">
    <w:abstractNumId w:val="13"/>
  </w:num>
  <w:num w:numId="67" w16cid:durableId="972445417">
    <w:abstractNumId w:val="105"/>
  </w:num>
  <w:num w:numId="68" w16cid:durableId="1399789849">
    <w:abstractNumId w:val="24"/>
  </w:num>
  <w:num w:numId="69" w16cid:durableId="884290918">
    <w:abstractNumId w:val="63"/>
  </w:num>
  <w:num w:numId="70" w16cid:durableId="1017972922">
    <w:abstractNumId w:val="100"/>
  </w:num>
  <w:num w:numId="71" w16cid:durableId="1237663310">
    <w:abstractNumId w:val="97"/>
  </w:num>
  <w:num w:numId="72" w16cid:durableId="63074491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58443595">
    <w:abstractNumId w:val="74"/>
  </w:num>
  <w:num w:numId="74" w16cid:durableId="1235552064">
    <w:abstractNumId w:val="107"/>
  </w:num>
  <w:num w:numId="75" w16cid:durableId="691758695">
    <w:abstractNumId w:val="75"/>
  </w:num>
  <w:num w:numId="76" w16cid:durableId="541602517">
    <w:abstractNumId w:val="42"/>
  </w:num>
  <w:num w:numId="77" w16cid:durableId="1361542670">
    <w:abstractNumId w:val="45"/>
  </w:num>
  <w:num w:numId="78" w16cid:durableId="2102946485">
    <w:abstractNumId w:val="64"/>
  </w:num>
  <w:num w:numId="79" w16cid:durableId="1907493021">
    <w:abstractNumId w:val="20"/>
  </w:num>
  <w:num w:numId="80" w16cid:durableId="1888566595">
    <w:abstractNumId w:val="80"/>
  </w:num>
  <w:num w:numId="81" w16cid:durableId="1642882679">
    <w:abstractNumId w:val="48"/>
  </w:num>
  <w:num w:numId="82" w16cid:durableId="1565676759">
    <w:abstractNumId w:val="22"/>
  </w:num>
  <w:num w:numId="83" w16cid:durableId="188033039">
    <w:abstractNumId w:val="16"/>
  </w:num>
  <w:num w:numId="84" w16cid:durableId="603270642">
    <w:abstractNumId w:val="76"/>
  </w:num>
  <w:num w:numId="85" w16cid:durableId="2042127522">
    <w:abstractNumId w:val="54"/>
  </w:num>
  <w:num w:numId="86" w16cid:durableId="2053384237">
    <w:abstractNumId w:val="103"/>
  </w:num>
  <w:num w:numId="87" w16cid:durableId="123085063">
    <w:abstractNumId w:val="23"/>
  </w:num>
  <w:num w:numId="88" w16cid:durableId="791944778">
    <w:abstractNumId w:val="38"/>
  </w:num>
  <w:num w:numId="89" w16cid:durableId="220291305">
    <w:abstractNumId w:val="62"/>
  </w:num>
  <w:num w:numId="90" w16cid:durableId="1279023023">
    <w:abstractNumId w:val="34"/>
  </w:num>
  <w:num w:numId="91" w16cid:durableId="1567496308">
    <w:abstractNumId w:val="78"/>
  </w:num>
  <w:num w:numId="92" w16cid:durableId="2018313291">
    <w:abstractNumId w:val="77"/>
  </w:num>
  <w:num w:numId="93" w16cid:durableId="456066443">
    <w:abstractNumId w:val="93"/>
  </w:num>
  <w:num w:numId="94" w16cid:durableId="483084341">
    <w:abstractNumId w:val="69"/>
  </w:num>
  <w:num w:numId="95" w16cid:durableId="1728718378">
    <w:abstractNumId w:val="57"/>
  </w:num>
  <w:num w:numId="96" w16cid:durableId="182478014">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1222D"/>
    <w:rsid w:val="00012305"/>
    <w:rsid w:val="0001235A"/>
    <w:rsid w:val="000139D4"/>
    <w:rsid w:val="00013C3B"/>
    <w:rsid w:val="0001642D"/>
    <w:rsid w:val="00022AF4"/>
    <w:rsid w:val="00026148"/>
    <w:rsid w:val="0002638F"/>
    <w:rsid w:val="00030A9F"/>
    <w:rsid w:val="00033CFE"/>
    <w:rsid w:val="00036BD7"/>
    <w:rsid w:val="00037EF6"/>
    <w:rsid w:val="00040CFC"/>
    <w:rsid w:val="00041C28"/>
    <w:rsid w:val="000441F5"/>
    <w:rsid w:val="000452C7"/>
    <w:rsid w:val="00047C4A"/>
    <w:rsid w:val="000542DF"/>
    <w:rsid w:val="00054322"/>
    <w:rsid w:val="00063697"/>
    <w:rsid w:val="000657E3"/>
    <w:rsid w:val="0007697D"/>
    <w:rsid w:val="00077606"/>
    <w:rsid w:val="00080034"/>
    <w:rsid w:val="000857D6"/>
    <w:rsid w:val="000901C7"/>
    <w:rsid w:val="0009128B"/>
    <w:rsid w:val="00091761"/>
    <w:rsid w:val="00096102"/>
    <w:rsid w:val="000A3D5C"/>
    <w:rsid w:val="000A4B3B"/>
    <w:rsid w:val="000A5343"/>
    <w:rsid w:val="000B0BDF"/>
    <w:rsid w:val="000B194C"/>
    <w:rsid w:val="000B713F"/>
    <w:rsid w:val="000C41A8"/>
    <w:rsid w:val="000D631B"/>
    <w:rsid w:val="000D7E9D"/>
    <w:rsid w:val="000E08C5"/>
    <w:rsid w:val="000E1864"/>
    <w:rsid w:val="000E6D1C"/>
    <w:rsid w:val="000F50C7"/>
    <w:rsid w:val="000F743A"/>
    <w:rsid w:val="00101595"/>
    <w:rsid w:val="001076F6"/>
    <w:rsid w:val="001102F3"/>
    <w:rsid w:val="0011132E"/>
    <w:rsid w:val="00122EBF"/>
    <w:rsid w:val="00126B25"/>
    <w:rsid w:val="00127ADE"/>
    <w:rsid w:val="00127DDF"/>
    <w:rsid w:val="001350D2"/>
    <w:rsid w:val="001430BD"/>
    <w:rsid w:val="00146D22"/>
    <w:rsid w:val="00153D96"/>
    <w:rsid w:val="00161FAB"/>
    <w:rsid w:val="00163E75"/>
    <w:rsid w:val="00165E8B"/>
    <w:rsid w:val="00167067"/>
    <w:rsid w:val="00167C57"/>
    <w:rsid w:val="0017112D"/>
    <w:rsid w:val="00173FBB"/>
    <w:rsid w:val="00183EF3"/>
    <w:rsid w:val="00184886"/>
    <w:rsid w:val="001959EB"/>
    <w:rsid w:val="001970E5"/>
    <w:rsid w:val="001974F2"/>
    <w:rsid w:val="001A1FE9"/>
    <w:rsid w:val="001B0A83"/>
    <w:rsid w:val="001B223D"/>
    <w:rsid w:val="001B5C5A"/>
    <w:rsid w:val="001B5D4D"/>
    <w:rsid w:val="001B6853"/>
    <w:rsid w:val="001C276A"/>
    <w:rsid w:val="001C6744"/>
    <w:rsid w:val="001D250C"/>
    <w:rsid w:val="001D3D05"/>
    <w:rsid w:val="001D6EBA"/>
    <w:rsid w:val="001D7827"/>
    <w:rsid w:val="001E3BA1"/>
    <w:rsid w:val="001E5B66"/>
    <w:rsid w:val="001F2346"/>
    <w:rsid w:val="001F6227"/>
    <w:rsid w:val="0020784F"/>
    <w:rsid w:val="00214967"/>
    <w:rsid w:val="00214E2B"/>
    <w:rsid w:val="00224962"/>
    <w:rsid w:val="002249FF"/>
    <w:rsid w:val="00226C7E"/>
    <w:rsid w:val="00232AEC"/>
    <w:rsid w:val="0024083E"/>
    <w:rsid w:val="00241498"/>
    <w:rsid w:val="002420E6"/>
    <w:rsid w:val="00245109"/>
    <w:rsid w:val="00245FF4"/>
    <w:rsid w:val="00246367"/>
    <w:rsid w:val="00246889"/>
    <w:rsid w:val="002602CC"/>
    <w:rsid w:val="00262DE5"/>
    <w:rsid w:val="00263217"/>
    <w:rsid w:val="00275483"/>
    <w:rsid w:val="002839BD"/>
    <w:rsid w:val="00283B94"/>
    <w:rsid w:val="00287724"/>
    <w:rsid w:val="0029433D"/>
    <w:rsid w:val="002953A8"/>
    <w:rsid w:val="00296D80"/>
    <w:rsid w:val="002A03A9"/>
    <w:rsid w:val="002A5EAC"/>
    <w:rsid w:val="002B11F2"/>
    <w:rsid w:val="002B58D3"/>
    <w:rsid w:val="002B680C"/>
    <w:rsid w:val="002B7D59"/>
    <w:rsid w:val="002C30F3"/>
    <w:rsid w:val="002C70A0"/>
    <w:rsid w:val="002D2CF7"/>
    <w:rsid w:val="002D4886"/>
    <w:rsid w:val="002D601B"/>
    <w:rsid w:val="002E3B17"/>
    <w:rsid w:val="002E406F"/>
    <w:rsid w:val="002E4970"/>
    <w:rsid w:val="002E6E3D"/>
    <w:rsid w:val="002F1397"/>
    <w:rsid w:val="002F2274"/>
    <w:rsid w:val="002F63CE"/>
    <w:rsid w:val="002F6718"/>
    <w:rsid w:val="0030088C"/>
    <w:rsid w:val="003017DA"/>
    <w:rsid w:val="003039F0"/>
    <w:rsid w:val="0030674D"/>
    <w:rsid w:val="00312100"/>
    <w:rsid w:val="00313617"/>
    <w:rsid w:val="00314B63"/>
    <w:rsid w:val="003151EE"/>
    <w:rsid w:val="00323228"/>
    <w:rsid w:val="003235C3"/>
    <w:rsid w:val="003403F6"/>
    <w:rsid w:val="00344EE8"/>
    <w:rsid w:val="00351730"/>
    <w:rsid w:val="00353BD8"/>
    <w:rsid w:val="00353D04"/>
    <w:rsid w:val="00353FF2"/>
    <w:rsid w:val="00355AD5"/>
    <w:rsid w:val="00356E23"/>
    <w:rsid w:val="0036178D"/>
    <w:rsid w:val="00363A2D"/>
    <w:rsid w:val="00365A0E"/>
    <w:rsid w:val="003676E9"/>
    <w:rsid w:val="003714F5"/>
    <w:rsid w:val="003728F0"/>
    <w:rsid w:val="003729B5"/>
    <w:rsid w:val="00372A80"/>
    <w:rsid w:val="00375493"/>
    <w:rsid w:val="0037784C"/>
    <w:rsid w:val="00380804"/>
    <w:rsid w:val="00380D20"/>
    <w:rsid w:val="00384EEC"/>
    <w:rsid w:val="00387D00"/>
    <w:rsid w:val="003918D0"/>
    <w:rsid w:val="00391F7B"/>
    <w:rsid w:val="003954A2"/>
    <w:rsid w:val="003A48D4"/>
    <w:rsid w:val="003A6BEA"/>
    <w:rsid w:val="003B1207"/>
    <w:rsid w:val="003B38D4"/>
    <w:rsid w:val="003B6FBB"/>
    <w:rsid w:val="003C6297"/>
    <w:rsid w:val="003C72B8"/>
    <w:rsid w:val="003D0B65"/>
    <w:rsid w:val="003D20C8"/>
    <w:rsid w:val="003D31EA"/>
    <w:rsid w:val="003D4678"/>
    <w:rsid w:val="003D4803"/>
    <w:rsid w:val="003D4CE9"/>
    <w:rsid w:val="003D51B8"/>
    <w:rsid w:val="003D77CE"/>
    <w:rsid w:val="003E19D4"/>
    <w:rsid w:val="003E4EBC"/>
    <w:rsid w:val="003E500F"/>
    <w:rsid w:val="003F2FCB"/>
    <w:rsid w:val="003F59FE"/>
    <w:rsid w:val="00401400"/>
    <w:rsid w:val="00401D62"/>
    <w:rsid w:val="00404EFA"/>
    <w:rsid w:val="004063A3"/>
    <w:rsid w:val="00406689"/>
    <w:rsid w:val="00411654"/>
    <w:rsid w:val="00412305"/>
    <w:rsid w:val="004132D0"/>
    <w:rsid w:val="00415B82"/>
    <w:rsid w:val="004212F5"/>
    <w:rsid w:val="00423FE9"/>
    <w:rsid w:val="004240BF"/>
    <w:rsid w:val="004247ED"/>
    <w:rsid w:val="00427593"/>
    <w:rsid w:val="00431C91"/>
    <w:rsid w:val="004325E8"/>
    <w:rsid w:val="0043588B"/>
    <w:rsid w:val="00435E64"/>
    <w:rsid w:val="004368E6"/>
    <w:rsid w:val="00437F71"/>
    <w:rsid w:val="004413A7"/>
    <w:rsid w:val="00441C45"/>
    <w:rsid w:val="00446732"/>
    <w:rsid w:val="00452707"/>
    <w:rsid w:val="00452E50"/>
    <w:rsid w:val="00460959"/>
    <w:rsid w:val="004622EB"/>
    <w:rsid w:val="004656B3"/>
    <w:rsid w:val="00467678"/>
    <w:rsid w:val="0047218D"/>
    <w:rsid w:val="00473A2B"/>
    <w:rsid w:val="00476732"/>
    <w:rsid w:val="00480F94"/>
    <w:rsid w:val="00484126"/>
    <w:rsid w:val="004843D0"/>
    <w:rsid w:val="00486DD0"/>
    <w:rsid w:val="004879ED"/>
    <w:rsid w:val="00493F2B"/>
    <w:rsid w:val="004A0898"/>
    <w:rsid w:val="004B3D4F"/>
    <w:rsid w:val="004B4181"/>
    <w:rsid w:val="004B4E5A"/>
    <w:rsid w:val="004B6AFE"/>
    <w:rsid w:val="004C0899"/>
    <w:rsid w:val="004C1732"/>
    <w:rsid w:val="004C6B55"/>
    <w:rsid w:val="004C7D5B"/>
    <w:rsid w:val="004D1282"/>
    <w:rsid w:val="004D1AE5"/>
    <w:rsid w:val="004D1F53"/>
    <w:rsid w:val="004D1F69"/>
    <w:rsid w:val="004D45B9"/>
    <w:rsid w:val="004D7019"/>
    <w:rsid w:val="004D7E41"/>
    <w:rsid w:val="004E50C8"/>
    <w:rsid w:val="004E54EA"/>
    <w:rsid w:val="004E7D1E"/>
    <w:rsid w:val="004F2AF4"/>
    <w:rsid w:val="004F2FB6"/>
    <w:rsid w:val="004F4659"/>
    <w:rsid w:val="00500115"/>
    <w:rsid w:val="00502E82"/>
    <w:rsid w:val="005110C9"/>
    <w:rsid w:val="00512484"/>
    <w:rsid w:val="00516670"/>
    <w:rsid w:val="00522415"/>
    <w:rsid w:val="00526FAC"/>
    <w:rsid w:val="00527B1B"/>
    <w:rsid w:val="00532AF2"/>
    <w:rsid w:val="0053474E"/>
    <w:rsid w:val="0054360A"/>
    <w:rsid w:val="005450C8"/>
    <w:rsid w:val="00547714"/>
    <w:rsid w:val="005500B2"/>
    <w:rsid w:val="00550AB9"/>
    <w:rsid w:val="00553C36"/>
    <w:rsid w:val="0055740E"/>
    <w:rsid w:val="00561A7E"/>
    <w:rsid w:val="00563E78"/>
    <w:rsid w:val="00565B4C"/>
    <w:rsid w:val="00571D11"/>
    <w:rsid w:val="005805EB"/>
    <w:rsid w:val="005811C3"/>
    <w:rsid w:val="00585A74"/>
    <w:rsid w:val="0059136E"/>
    <w:rsid w:val="00591FCF"/>
    <w:rsid w:val="00592A6E"/>
    <w:rsid w:val="0059341A"/>
    <w:rsid w:val="005A088E"/>
    <w:rsid w:val="005A71B1"/>
    <w:rsid w:val="005B0BD1"/>
    <w:rsid w:val="005B1E30"/>
    <w:rsid w:val="005C252F"/>
    <w:rsid w:val="005C35FD"/>
    <w:rsid w:val="005C596C"/>
    <w:rsid w:val="005C5B27"/>
    <w:rsid w:val="005C784D"/>
    <w:rsid w:val="005D1507"/>
    <w:rsid w:val="005E0CF7"/>
    <w:rsid w:val="005E3F31"/>
    <w:rsid w:val="005E443B"/>
    <w:rsid w:val="005F27BC"/>
    <w:rsid w:val="005F3492"/>
    <w:rsid w:val="005F47D5"/>
    <w:rsid w:val="005F784C"/>
    <w:rsid w:val="00601756"/>
    <w:rsid w:val="00605885"/>
    <w:rsid w:val="00606145"/>
    <w:rsid w:val="00613B94"/>
    <w:rsid w:val="00623535"/>
    <w:rsid w:val="00623997"/>
    <w:rsid w:val="00630A7B"/>
    <w:rsid w:val="00631FDC"/>
    <w:rsid w:val="0063394F"/>
    <w:rsid w:val="00634371"/>
    <w:rsid w:val="00637234"/>
    <w:rsid w:val="006373D1"/>
    <w:rsid w:val="00643395"/>
    <w:rsid w:val="0064481B"/>
    <w:rsid w:val="0064717E"/>
    <w:rsid w:val="00655AFC"/>
    <w:rsid w:val="00660BCE"/>
    <w:rsid w:val="00661F74"/>
    <w:rsid w:val="00663361"/>
    <w:rsid w:val="006664BC"/>
    <w:rsid w:val="00670283"/>
    <w:rsid w:val="00670B6C"/>
    <w:rsid w:val="00671493"/>
    <w:rsid w:val="00672AAB"/>
    <w:rsid w:val="00675757"/>
    <w:rsid w:val="00676EB1"/>
    <w:rsid w:val="0068041B"/>
    <w:rsid w:val="006825AE"/>
    <w:rsid w:val="006846EF"/>
    <w:rsid w:val="00691112"/>
    <w:rsid w:val="0069509B"/>
    <w:rsid w:val="006A0EAD"/>
    <w:rsid w:val="006A29E5"/>
    <w:rsid w:val="006A308F"/>
    <w:rsid w:val="006A3AB0"/>
    <w:rsid w:val="006A65B0"/>
    <w:rsid w:val="006B1C93"/>
    <w:rsid w:val="006B2BC2"/>
    <w:rsid w:val="006C4A07"/>
    <w:rsid w:val="006D61A3"/>
    <w:rsid w:val="006D6EE4"/>
    <w:rsid w:val="006D76EA"/>
    <w:rsid w:val="006F12D4"/>
    <w:rsid w:val="006F2FE1"/>
    <w:rsid w:val="006F3224"/>
    <w:rsid w:val="006F407E"/>
    <w:rsid w:val="006F4174"/>
    <w:rsid w:val="006F613F"/>
    <w:rsid w:val="006F74A8"/>
    <w:rsid w:val="007009C1"/>
    <w:rsid w:val="007145C6"/>
    <w:rsid w:val="007150C1"/>
    <w:rsid w:val="00722FF7"/>
    <w:rsid w:val="00726169"/>
    <w:rsid w:val="00726F2F"/>
    <w:rsid w:val="007316E0"/>
    <w:rsid w:val="007365BF"/>
    <w:rsid w:val="007400C2"/>
    <w:rsid w:val="007420E4"/>
    <w:rsid w:val="007422FA"/>
    <w:rsid w:val="00751805"/>
    <w:rsid w:val="0075244E"/>
    <w:rsid w:val="00753642"/>
    <w:rsid w:val="0075577E"/>
    <w:rsid w:val="00761B61"/>
    <w:rsid w:val="007667D4"/>
    <w:rsid w:val="0077164E"/>
    <w:rsid w:val="00771B11"/>
    <w:rsid w:val="00775529"/>
    <w:rsid w:val="00787787"/>
    <w:rsid w:val="00793557"/>
    <w:rsid w:val="007936BD"/>
    <w:rsid w:val="00793C3E"/>
    <w:rsid w:val="007A0D40"/>
    <w:rsid w:val="007A30A3"/>
    <w:rsid w:val="007B09BF"/>
    <w:rsid w:val="007C1642"/>
    <w:rsid w:val="007C7225"/>
    <w:rsid w:val="007D38CA"/>
    <w:rsid w:val="007D476D"/>
    <w:rsid w:val="007E293A"/>
    <w:rsid w:val="007E31F6"/>
    <w:rsid w:val="007E5B3B"/>
    <w:rsid w:val="007E5BDF"/>
    <w:rsid w:val="007E5F7B"/>
    <w:rsid w:val="007E67BE"/>
    <w:rsid w:val="007F004F"/>
    <w:rsid w:val="007F49DD"/>
    <w:rsid w:val="00803484"/>
    <w:rsid w:val="00807679"/>
    <w:rsid w:val="00807D6C"/>
    <w:rsid w:val="00814402"/>
    <w:rsid w:val="00815291"/>
    <w:rsid w:val="00817D15"/>
    <w:rsid w:val="00820D99"/>
    <w:rsid w:val="0083029C"/>
    <w:rsid w:val="00831F24"/>
    <w:rsid w:val="008323ED"/>
    <w:rsid w:val="00834B52"/>
    <w:rsid w:val="00835483"/>
    <w:rsid w:val="008406B4"/>
    <w:rsid w:val="008427B6"/>
    <w:rsid w:val="0084632F"/>
    <w:rsid w:val="0084794A"/>
    <w:rsid w:val="00851F03"/>
    <w:rsid w:val="00854593"/>
    <w:rsid w:val="00861A05"/>
    <w:rsid w:val="00862281"/>
    <w:rsid w:val="00867959"/>
    <w:rsid w:val="00872B6E"/>
    <w:rsid w:val="0089164C"/>
    <w:rsid w:val="00891C92"/>
    <w:rsid w:val="0089323D"/>
    <w:rsid w:val="0089490F"/>
    <w:rsid w:val="00894C48"/>
    <w:rsid w:val="00896912"/>
    <w:rsid w:val="008A238B"/>
    <w:rsid w:val="008A34CD"/>
    <w:rsid w:val="008A3D25"/>
    <w:rsid w:val="008A56B5"/>
    <w:rsid w:val="008A60D7"/>
    <w:rsid w:val="008B1683"/>
    <w:rsid w:val="008B23D7"/>
    <w:rsid w:val="008C048B"/>
    <w:rsid w:val="008C138E"/>
    <w:rsid w:val="008C1F1B"/>
    <w:rsid w:val="008C64DB"/>
    <w:rsid w:val="008C64DC"/>
    <w:rsid w:val="008C7DD6"/>
    <w:rsid w:val="008D1F6A"/>
    <w:rsid w:val="008E0ACC"/>
    <w:rsid w:val="008E39A4"/>
    <w:rsid w:val="008E68D4"/>
    <w:rsid w:val="008F1BE6"/>
    <w:rsid w:val="008F7B76"/>
    <w:rsid w:val="0090425D"/>
    <w:rsid w:val="00912A73"/>
    <w:rsid w:val="009151BD"/>
    <w:rsid w:val="00916D40"/>
    <w:rsid w:val="009178B5"/>
    <w:rsid w:val="00920F5C"/>
    <w:rsid w:val="00922787"/>
    <w:rsid w:val="00923A8B"/>
    <w:rsid w:val="00930D94"/>
    <w:rsid w:val="0093276C"/>
    <w:rsid w:val="0093324C"/>
    <w:rsid w:val="00936D3E"/>
    <w:rsid w:val="009403AB"/>
    <w:rsid w:val="0094670E"/>
    <w:rsid w:val="00946F36"/>
    <w:rsid w:val="00950C68"/>
    <w:rsid w:val="00952835"/>
    <w:rsid w:val="00952F00"/>
    <w:rsid w:val="00954120"/>
    <w:rsid w:val="00954600"/>
    <w:rsid w:val="009602DF"/>
    <w:rsid w:val="00962FDE"/>
    <w:rsid w:val="009750CE"/>
    <w:rsid w:val="00975A1C"/>
    <w:rsid w:val="00977669"/>
    <w:rsid w:val="00993D6A"/>
    <w:rsid w:val="0099509E"/>
    <w:rsid w:val="00997DB5"/>
    <w:rsid w:val="00997EDF"/>
    <w:rsid w:val="009A475F"/>
    <w:rsid w:val="009B043A"/>
    <w:rsid w:val="009B0528"/>
    <w:rsid w:val="009B0FC3"/>
    <w:rsid w:val="009B15B1"/>
    <w:rsid w:val="009B1BDF"/>
    <w:rsid w:val="009B69D9"/>
    <w:rsid w:val="009B7FC6"/>
    <w:rsid w:val="009C3898"/>
    <w:rsid w:val="009D1147"/>
    <w:rsid w:val="009D2E9A"/>
    <w:rsid w:val="009D2FF5"/>
    <w:rsid w:val="009D74B4"/>
    <w:rsid w:val="009E04CF"/>
    <w:rsid w:val="009E4787"/>
    <w:rsid w:val="009E4D31"/>
    <w:rsid w:val="009E569A"/>
    <w:rsid w:val="009E63E7"/>
    <w:rsid w:val="009F293C"/>
    <w:rsid w:val="00A031A8"/>
    <w:rsid w:val="00A07506"/>
    <w:rsid w:val="00A1410D"/>
    <w:rsid w:val="00A14CBC"/>
    <w:rsid w:val="00A14DDF"/>
    <w:rsid w:val="00A233E7"/>
    <w:rsid w:val="00A23531"/>
    <w:rsid w:val="00A27392"/>
    <w:rsid w:val="00A31384"/>
    <w:rsid w:val="00A3293F"/>
    <w:rsid w:val="00A33B0F"/>
    <w:rsid w:val="00A3488B"/>
    <w:rsid w:val="00A424D7"/>
    <w:rsid w:val="00A42808"/>
    <w:rsid w:val="00A471CE"/>
    <w:rsid w:val="00A50CC6"/>
    <w:rsid w:val="00A515C7"/>
    <w:rsid w:val="00A602B6"/>
    <w:rsid w:val="00A60A34"/>
    <w:rsid w:val="00A671E3"/>
    <w:rsid w:val="00A700E7"/>
    <w:rsid w:val="00A72A95"/>
    <w:rsid w:val="00A7513B"/>
    <w:rsid w:val="00A773EF"/>
    <w:rsid w:val="00A81E85"/>
    <w:rsid w:val="00A862AF"/>
    <w:rsid w:val="00A8730C"/>
    <w:rsid w:val="00A93B69"/>
    <w:rsid w:val="00A96F7F"/>
    <w:rsid w:val="00A971FB"/>
    <w:rsid w:val="00AA044F"/>
    <w:rsid w:val="00AA2369"/>
    <w:rsid w:val="00AA2F59"/>
    <w:rsid w:val="00AA50C5"/>
    <w:rsid w:val="00AB01DF"/>
    <w:rsid w:val="00AB33ED"/>
    <w:rsid w:val="00AB73E0"/>
    <w:rsid w:val="00AC4677"/>
    <w:rsid w:val="00AC5953"/>
    <w:rsid w:val="00AD2913"/>
    <w:rsid w:val="00AD54EC"/>
    <w:rsid w:val="00AE18AA"/>
    <w:rsid w:val="00AE57B5"/>
    <w:rsid w:val="00AF03EB"/>
    <w:rsid w:val="00AF13B3"/>
    <w:rsid w:val="00AF1BC4"/>
    <w:rsid w:val="00AF392F"/>
    <w:rsid w:val="00AF74E6"/>
    <w:rsid w:val="00B0124A"/>
    <w:rsid w:val="00B02092"/>
    <w:rsid w:val="00B0616D"/>
    <w:rsid w:val="00B07CB4"/>
    <w:rsid w:val="00B14460"/>
    <w:rsid w:val="00B22BE6"/>
    <w:rsid w:val="00B27946"/>
    <w:rsid w:val="00B44934"/>
    <w:rsid w:val="00B4670D"/>
    <w:rsid w:val="00B47337"/>
    <w:rsid w:val="00B474E2"/>
    <w:rsid w:val="00B5225B"/>
    <w:rsid w:val="00B54ADE"/>
    <w:rsid w:val="00B55F98"/>
    <w:rsid w:val="00B57F7A"/>
    <w:rsid w:val="00B70A79"/>
    <w:rsid w:val="00B74858"/>
    <w:rsid w:val="00B7617D"/>
    <w:rsid w:val="00B8099E"/>
    <w:rsid w:val="00B82656"/>
    <w:rsid w:val="00B83CE6"/>
    <w:rsid w:val="00B8645E"/>
    <w:rsid w:val="00B93564"/>
    <w:rsid w:val="00BA5525"/>
    <w:rsid w:val="00BA76B3"/>
    <w:rsid w:val="00BB03BF"/>
    <w:rsid w:val="00BC1670"/>
    <w:rsid w:val="00BC1D6B"/>
    <w:rsid w:val="00BC27BE"/>
    <w:rsid w:val="00BC5F4B"/>
    <w:rsid w:val="00BD0CC1"/>
    <w:rsid w:val="00BD6B84"/>
    <w:rsid w:val="00BD7D29"/>
    <w:rsid w:val="00BE1789"/>
    <w:rsid w:val="00BE3861"/>
    <w:rsid w:val="00BE4F3B"/>
    <w:rsid w:val="00BF019E"/>
    <w:rsid w:val="00BF153E"/>
    <w:rsid w:val="00BF2A4A"/>
    <w:rsid w:val="00BF4889"/>
    <w:rsid w:val="00C00437"/>
    <w:rsid w:val="00C046F2"/>
    <w:rsid w:val="00C04E22"/>
    <w:rsid w:val="00C05C6B"/>
    <w:rsid w:val="00C12F0F"/>
    <w:rsid w:val="00C15DE7"/>
    <w:rsid w:val="00C17C09"/>
    <w:rsid w:val="00C30C8B"/>
    <w:rsid w:val="00C319A8"/>
    <w:rsid w:val="00C40C68"/>
    <w:rsid w:val="00C424AD"/>
    <w:rsid w:val="00C457B8"/>
    <w:rsid w:val="00C46A88"/>
    <w:rsid w:val="00C5259F"/>
    <w:rsid w:val="00C539A9"/>
    <w:rsid w:val="00C57E7D"/>
    <w:rsid w:val="00C6125B"/>
    <w:rsid w:val="00C66D8D"/>
    <w:rsid w:val="00C6747C"/>
    <w:rsid w:val="00C67AD8"/>
    <w:rsid w:val="00C67ED7"/>
    <w:rsid w:val="00C75A7F"/>
    <w:rsid w:val="00C75EED"/>
    <w:rsid w:val="00C76CEB"/>
    <w:rsid w:val="00C8057E"/>
    <w:rsid w:val="00C84B61"/>
    <w:rsid w:val="00C85186"/>
    <w:rsid w:val="00C85770"/>
    <w:rsid w:val="00C868A2"/>
    <w:rsid w:val="00C872B1"/>
    <w:rsid w:val="00C9176A"/>
    <w:rsid w:val="00C9218F"/>
    <w:rsid w:val="00CA7D7B"/>
    <w:rsid w:val="00CB343C"/>
    <w:rsid w:val="00CB5EE8"/>
    <w:rsid w:val="00CB6D1E"/>
    <w:rsid w:val="00CC00CB"/>
    <w:rsid w:val="00CC7B62"/>
    <w:rsid w:val="00CD321B"/>
    <w:rsid w:val="00CD3EFF"/>
    <w:rsid w:val="00CF2E65"/>
    <w:rsid w:val="00CF40C7"/>
    <w:rsid w:val="00CF6AA4"/>
    <w:rsid w:val="00D02C21"/>
    <w:rsid w:val="00D0588F"/>
    <w:rsid w:val="00D107D2"/>
    <w:rsid w:val="00D118F1"/>
    <w:rsid w:val="00D129C4"/>
    <w:rsid w:val="00D12B5B"/>
    <w:rsid w:val="00D14AAF"/>
    <w:rsid w:val="00D25C4F"/>
    <w:rsid w:val="00D27C57"/>
    <w:rsid w:val="00D31D1A"/>
    <w:rsid w:val="00D3358A"/>
    <w:rsid w:val="00D3387A"/>
    <w:rsid w:val="00D407C2"/>
    <w:rsid w:val="00D41AFF"/>
    <w:rsid w:val="00D41DC1"/>
    <w:rsid w:val="00D4293A"/>
    <w:rsid w:val="00D4597A"/>
    <w:rsid w:val="00D464CB"/>
    <w:rsid w:val="00D5537F"/>
    <w:rsid w:val="00D55A06"/>
    <w:rsid w:val="00D63F41"/>
    <w:rsid w:val="00D67391"/>
    <w:rsid w:val="00D87570"/>
    <w:rsid w:val="00D87A46"/>
    <w:rsid w:val="00D916FB"/>
    <w:rsid w:val="00D9289F"/>
    <w:rsid w:val="00D93CD7"/>
    <w:rsid w:val="00DA14DF"/>
    <w:rsid w:val="00DA297C"/>
    <w:rsid w:val="00DB0E5B"/>
    <w:rsid w:val="00DB1B35"/>
    <w:rsid w:val="00DB1E16"/>
    <w:rsid w:val="00DB4257"/>
    <w:rsid w:val="00DB7941"/>
    <w:rsid w:val="00DC240B"/>
    <w:rsid w:val="00DC3392"/>
    <w:rsid w:val="00DC42C6"/>
    <w:rsid w:val="00DC6FC8"/>
    <w:rsid w:val="00DC7303"/>
    <w:rsid w:val="00DD0DCE"/>
    <w:rsid w:val="00DD5052"/>
    <w:rsid w:val="00DD528D"/>
    <w:rsid w:val="00DE0D82"/>
    <w:rsid w:val="00DE1FCE"/>
    <w:rsid w:val="00DE2B50"/>
    <w:rsid w:val="00DE65B3"/>
    <w:rsid w:val="00DF47C4"/>
    <w:rsid w:val="00E01E89"/>
    <w:rsid w:val="00E02C61"/>
    <w:rsid w:val="00E04DC3"/>
    <w:rsid w:val="00E067ED"/>
    <w:rsid w:val="00E06E34"/>
    <w:rsid w:val="00E10048"/>
    <w:rsid w:val="00E10645"/>
    <w:rsid w:val="00E13203"/>
    <w:rsid w:val="00E15E6A"/>
    <w:rsid w:val="00E273AE"/>
    <w:rsid w:val="00E31A68"/>
    <w:rsid w:val="00E357B8"/>
    <w:rsid w:val="00E43045"/>
    <w:rsid w:val="00E44885"/>
    <w:rsid w:val="00E453A2"/>
    <w:rsid w:val="00E5473C"/>
    <w:rsid w:val="00E56D11"/>
    <w:rsid w:val="00E60B8C"/>
    <w:rsid w:val="00E634E7"/>
    <w:rsid w:val="00E641C6"/>
    <w:rsid w:val="00E71C0C"/>
    <w:rsid w:val="00E74446"/>
    <w:rsid w:val="00E80B56"/>
    <w:rsid w:val="00E81957"/>
    <w:rsid w:val="00E93D8F"/>
    <w:rsid w:val="00E948FA"/>
    <w:rsid w:val="00E95CDC"/>
    <w:rsid w:val="00E96211"/>
    <w:rsid w:val="00EA1CB5"/>
    <w:rsid w:val="00EA3434"/>
    <w:rsid w:val="00EA7C51"/>
    <w:rsid w:val="00EB2860"/>
    <w:rsid w:val="00EC2B01"/>
    <w:rsid w:val="00EC47A6"/>
    <w:rsid w:val="00EC5479"/>
    <w:rsid w:val="00EC580A"/>
    <w:rsid w:val="00ED60CF"/>
    <w:rsid w:val="00EE057E"/>
    <w:rsid w:val="00EE33EC"/>
    <w:rsid w:val="00EE6B32"/>
    <w:rsid w:val="00EE6D80"/>
    <w:rsid w:val="00EF0103"/>
    <w:rsid w:val="00EF1752"/>
    <w:rsid w:val="00EF234F"/>
    <w:rsid w:val="00EF2DDD"/>
    <w:rsid w:val="00EF3577"/>
    <w:rsid w:val="00EF3F4F"/>
    <w:rsid w:val="00EF5E39"/>
    <w:rsid w:val="00EF6441"/>
    <w:rsid w:val="00EF7624"/>
    <w:rsid w:val="00F05CD7"/>
    <w:rsid w:val="00F06294"/>
    <w:rsid w:val="00F10DE6"/>
    <w:rsid w:val="00F1299E"/>
    <w:rsid w:val="00F218E5"/>
    <w:rsid w:val="00F238A2"/>
    <w:rsid w:val="00F26423"/>
    <w:rsid w:val="00F30DED"/>
    <w:rsid w:val="00F32109"/>
    <w:rsid w:val="00F33F7A"/>
    <w:rsid w:val="00F34D98"/>
    <w:rsid w:val="00F36A55"/>
    <w:rsid w:val="00F4202C"/>
    <w:rsid w:val="00F43B80"/>
    <w:rsid w:val="00F443DC"/>
    <w:rsid w:val="00F47806"/>
    <w:rsid w:val="00F529BA"/>
    <w:rsid w:val="00F52F18"/>
    <w:rsid w:val="00F532EC"/>
    <w:rsid w:val="00F54869"/>
    <w:rsid w:val="00F5569C"/>
    <w:rsid w:val="00F567BA"/>
    <w:rsid w:val="00F67AAD"/>
    <w:rsid w:val="00F71AC8"/>
    <w:rsid w:val="00F7231F"/>
    <w:rsid w:val="00F821DA"/>
    <w:rsid w:val="00F9414B"/>
    <w:rsid w:val="00F94F0E"/>
    <w:rsid w:val="00F9590F"/>
    <w:rsid w:val="00F97D5B"/>
    <w:rsid w:val="00FA423F"/>
    <w:rsid w:val="00FB0C5E"/>
    <w:rsid w:val="00FB23AA"/>
    <w:rsid w:val="00FC07B3"/>
    <w:rsid w:val="00FC0985"/>
    <w:rsid w:val="00FC67C7"/>
    <w:rsid w:val="00FD3720"/>
    <w:rsid w:val="00FD38EC"/>
    <w:rsid w:val="00FE1898"/>
    <w:rsid w:val="00FE18CA"/>
    <w:rsid w:val="00FF0F55"/>
    <w:rsid w:val="00FF16B8"/>
    <w:rsid w:val="00FF3B3B"/>
    <w:rsid w:val="00FF4E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C2F43"/>
  <w15:docId w15:val="{C6FFF3D4-D92F-49E0-A1AC-3D95E8D24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qFormat/>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sw tekst,CW_Lista,Colorful List - Accent 11,Akapit z listą4,l"/>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3"/>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qFormat/>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unhideWhenUsed/>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2">
    <w:name w:val="WWNum2"/>
    <w:basedOn w:val="Bezlisty"/>
    <w:rsid w:val="00467678"/>
    <w:pPr>
      <w:numPr>
        <w:numId w:val="46"/>
      </w:numPr>
    </w:pPr>
  </w:style>
  <w:style w:type="numbering" w:customStyle="1" w:styleId="WWNum4">
    <w:name w:val="WWNum4"/>
    <w:basedOn w:val="Bezlisty"/>
    <w:rsid w:val="00831F24"/>
    <w:pPr>
      <w:numPr>
        <w:numId w:val="47"/>
      </w:numPr>
    </w:pPr>
  </w:style>
  <w:style w:type="numbering" w:customStyle="1" w:styleId="WWNum54">
    <w:name w:val="WWNum54"/>
    <w:basedOn w:val="Bezlisty"/>
    <w:rsid w:val="00831F24"/>
    <w:pPr>
      <w:numPr>
        <w:numId w:val="48"/>
      </w:numPr>
    </w:pPr>
  </w:style>
  <w:style w:type="numbering" w:customStyle="1" w:styleId="WWNum55">
    <w:name w:val="WWNum55"/>
    <w:basedOn w:val="Bezlisty"/>
    <w:rsid w:val="00831F24"/>
    <w:pPr>
      <w:numPr>
        <w:numId w:val="49"/>
      </w:numPr>
    </w:pPr>
  </w:style>
  <w:style w:type="character" w:customStyle="1" w:styleId="Nierozpoznanawzmianka2">
    <w:name w:val="Nierozpoznana wzmianka2"/>
    <w:basedOn w:val="Domylnaczcionkaakapitu"/>
    <w:uiPriority w:val="99"/>
    <w:semiHidden/>
    <w:unhideWhenUsed/>
    <w:rsid w:val="00E96211"/>
    <w:rPr>
      <w:color w:val="605E5C"/>
      <w:shd w:val="clear" w:color="auto" w:fill="E1DFDD"/>
    </w:rPr>
  </w:style>
  <w:style w:type="character" w:customStyle="1" w:styleId="x4k7w5x">
    <w:name w:val="x4k7w5x"/>
    <w:basedOn w:val="Domylnaczcionkaakapitu"/>
    <w:rsid w:val="00232AEC"/>
  </w:style>
  <w:style w:type="character" w:customStyle="1" w:styleId="markedcontent">
    <w:name w:val="markedcontent"/>
    <w:basedOn w:val="Domylnaczcionkaakapitu"/>
    <w:rsid w:val="00372A80"/>
  </w:style>
  <w:style w:type="paragraph" w:customStyle="1" w:styleId="Akapitzlist2">
    <w:name w:val="Akapit z listą2"/>
    <w:basedOn w:val="Normalny"/>
    <w:rsid w:val="0001222D"/>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NagwekZnak1">
    <w:name w:val="Nagłówek Znak1"/>
    <w:aliases w:val="Nagłówek strony Znak1"/>
    <w:basedOn w:val="Domylnaczcionkaakapitu"/>
    <w:rsid w:val="00365A0E"/>
    <w:rPr>
      <w:rFonts w:ascii="Times New Roman" w:eastAsia="Calibri" w:hAnsi="Times New Roman" w:cs="Tahoma"/>
      <w:kern w:val="1"/>
      <w:sz w:val="24"/>
      <w:szCs w:val="20"/>
      <w:lang w:val="en-US" w:eastAsia="ar-SA"/>
    </w:rPr>
  </w:style>
  <w:style w:type="paragraph" w:customStyle="1" w:styleId="numerowanie">
    <w:name w:val="numerowanie"/>
    <w:basedOn w:val="Normalny"/>
    <w:rsid w:val="00D916FB"/>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paragraph" w:customStyle="1" w:styleId="NormalnyWeb1">
    <w:name w:val="Normalny (Web)1"/>
    <w:basedOn w:val="Normalny"/>
    <w:rsid w:val="002F63CE"/>
    <w:pPr>
      <w:widowControl/>
      <w:adjustRightInd/>
      <w:spacing w:before="100" w:after="119" w:line="240" w:lineRule="auto"/>
      <w:jc w:val="left"/>
      <w:textAlignment w:val="auto"/>
    </w:pPr>
    <w:rPr>
      <w:rFonts w:cs="Times New Roman"/>
      <w:sz w:val="24"/>
      <w:szCs w:val="24"/>
    </w:rPr>
  </w:style>
  <w:style w:type="character" w:styleId="UyteHipercze">
    <w:name w:val="FollowedHyperlink"/>
    <w:basedOn w:val="Domylnaczcionkaakapitu"/>
    <w:uiPriority w:val="99"/>
    <w:semiHidden/>
    <w:unhideWhenUsed/>
    <w:rsid w:val="001C276A"/>
    <w:rPr>
      <w:color w:val="954F72" w:themeColor="followedHyperlink"/>
      <w:u w:val="single"/>
    </w:rPr>
  </w:style>
  <w:style w:type="paragraph" w:styleId="Lista3">
    <w:name w:val="List 3"/>
    <w:basedOn w:val="Normalny"/>
    <w:uiPriority w:val="99"/>
    <w:unhideWhenUsed/>
    <w:rsid w:val="003A48D4"/>
    <w:pPr>
      <w:widowControl/>
      <w:suppressAutoHyphens w:val="0"/>
      <w:adjustRightInd/>
      <w:spacing w:after="0" w:line="240" w:lineRule="auto"/>
      <w:ind w:left="849" w:hanging="283"/>
      <w:contextualSpacing/>
      <w:jc w:val="left"/>
      <w:textAlignment w:val="auto"/>
    </w:pPr>
    <w:rPr>
      <w:rFonts w:cs="Times New Roman"/>
      <w:sz w:val="24"/>
      <w:szCs w:val="24"/>
      <w:lang w:eastAsia="pl-PL"/>
    </w:rPr>
  </w:style>
  <w:style w:type="paragraph" w:styleId="Lista-kontynuacja">
    <w:name w:val="List Continue"/>
    <w:basedOn w:val="Normalny"/>
    <w:uiPriority w:val="99"/>
    <w:semiHidden/>
    <w:unhideWhenUsed/>
    <w:rsid w:val="003A48D4"/>
    <w:pPr>
      <w:widowControl/>
      <w:suppressAutoHyphens w:val="0"/>
      <w:adjustRightInd/>
      <w:spacing w:after="120" w:line="240" w:lineRule="auto"/>
      <w:ind w:left="283"/>
      <w:contextualSpacing/>
      <w:jc w:val="left"/>
      <w:textAlignment w:val="auto"/>
    </w:pPr>
    <w:rPr>
      <w:rFonts w:cs="Times New Roman"/>
      <w:sz w:val="24"/>
      <w:szCs w:val="24"/>
      <w:lang w:eastAsia="pl-PL"/>
    </w:rPr>
  </w:style>
  <w:style w:type="character" w:customStyle="1" w:styleId="fontstyle01">
    <w:name w:val="fontstyle01"/>
    <w:basedOn w:val="Domylnaczcionkaakapitu"/>
    <w:rsid w:val="003A48D4"/>
    <w:rPr>
      <w:rFonts w:ascii="Calibri" w:hAnsi="Calibri" w:cs="Calibri" w:hint="default"/>
      <w:b/>
      <w:bCs/>
      <w:i w:val="0"/>
      <w:iCs w:val="0"/>
      <w:color w:val="000000"/>
      <w:sz w:val="22"/>
      <w:szCs w:val="22"/>
    </w:rPr>
  </w:style>
  <w:style w:type="character" w:styleId="Uwydatnienie">
    <w:name w:val="Emphasis"/>
    <w:basedOn w:val="Domylnaczcionkaakapitu"/>
    <w:uiPriority w:val="20"/>
    <w:qFormat/>
    <w:rsid w:val="003A48D4"/>
    <w:rPr>
      <w:i/>
      <w:iCs/>
    </w:rPr>
  </w:style>
  <w:style w:type="character" w:styleId="Nierozpoznanawzmianka">
    <w:name w:val="Unresolved Mention"/>
    <w:basedOn w:val="Domylnaczcionkaakapitu"/>
    <w:uiPriority w:val="99"/>
    <w:semiHidden/>
    <w:unhideWhenUsed/>
    <w:rsid w:val="00B8099E"/>
    <w:rPr>
      <w:color w:val="605E5C"/>
      <w:shd w:val="clear" w:color="auto" w:fill="E1DFDD"/>
    </w:rPr>
  </w:style>
  <w:style w:type="character" w:customStyle="1" w:styleId="Domylnaczcionkaakapitu2">
    <w:name w:val="Domyślna czcionka akapitu2"/>
    <w:rsid w:val="00FE1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650551">
      <w:bodyDiv w:val="1"/>
      <w:marLeft w:val="0"/>
      <w:marRight w:val="0"/>
      <w:marTop w:val="0"/>
      <w:marBottom w:val="0"/>
      <w:divBdr>
        <w:top w:val="none" w:sz="0" w:space="0" w:color="auto"/>
        <w:left w:val="none" w:sz="0" w:space="0" w:color="auto"/>
        <w:bottom w:val="none" w:sz="0" w:space="0" w:color="auto"/>
        <w:right w:val="none" w:sz="0" w:space="0" w:color="auto"/>
      </w:divBdr>
    </w:div>
    <w:div w:id="378674214">
      <w:bodyDiv w:val="1"/>
      <w:marLeft w:val="0"/>
      <w:marRight w:val="0"/>
      <w:marTop w:val="0"/>
      <w:marBottom w:val="0"/>
      <w:divBdr>
        <w:top w:val="none" w:sz="0" w:space="0" w:color="auto"/>
        <w:left w:val="none" w:sz="0" w:space="0" w:color="auto"/>
        <w:bottom w:val="none" w:sz="0" w:space="0" w:color="auto"/>
        <w:right w:val="none" w:sz="0" w:space="0" w:color="auto"/>
      </w:divBdr>
    </w:div>
    <w:div w:id="469592727">
      <w:bodyDiv w:val="1"/>
      <w:marLeft w:val="0"/>
      <w:marRight w:val="0"/>
      <w:marTop w:val="0"/>
      <w:marBottom w:val="0"/>
      <w:divBdr>
        <w:top w:val="none" w:sz="0" w:space="0" w:color="auto"/>
        <w:left w:val="none" w:sz="0" w:space="0" w:color="auto"/>
        <w:bottom w:val="none" w:sz="0" w:space="0" w:color="auto"/>
        <w:right w:val="none" w:sz="0" w:space="0" w:color="auto"/>
      </w:divBdr>
      <w:divsChild>
        <w:div w:id="116727280">
          <w:marLeft w:val="0"/>
          <w:marRight w:val="0"/>
          <w:marTop w:val="0"/>
          <w:marBottom w:val="0"/>
          <w:divBdr>
            <w:top w:val="none" w:sz="0" w:space="0" w:color="auto"/>
            <w:left w:val="none" w:sz="0" w:space="0" w:color="auto"/>
            <w:bottom w:val="none" w:sz="0" w:space="0" w:color="auto"/>
            <w:right w:val="none" w:sz="0" w:space="0" w:color="auto"/>
          </w:divBdr>
        </w:div>
      </w:divsChild>
    </w:div>
    <w:div w:id="604535691">
      <w:bodyDiv w:val="1"/>
      <w:marLeft w:val="0"/>
      <w:marRight w:val="0"/>
      <w:marTop w:val="0"/>
      <w:marBottom w:val="0"/>
      <w:divBdr>
        <w:top w:val="none" w:sz="0" w:space="0" w:color="auto"/>
        <w:left w:val="none" w:sz="0" w:space="0" w:color="auto"/>
        <w:bottom w:val="none" w:sz="0" w:space="0" w:color="auto"/>
        <w:right w:val="none" w:sz="0" w:space="0" w:color="auto"/>
      </w:divBdr>
    </w:div>
    <w:div w:id="683289093">
      <w:bodyDiv w:val="1"/>
      <w:marLeft w:val="0"/>
      <w:marRight w:val="0"/>
      <w:marTop w:val="0"/>
      <w:marBottom w:val="0"/>
      <w:divBdr>
        <w:top w:val="none" w:sz="0" w:space="0" w:color="auto"/>
        <w:left w:val="none" w:sz="0" w:space="0" w:color="auto"/>
        <w:bottom w:val="none" w:sz="0" w:space="0" w:color="auto"/>
        <w:right w:val="none" w:sz="0" w:space="0" w:color="auto"/>
      </w:divBdr>
    </w:div>
    <w:div w:id="819544981">
      <w:bodyDiv w:val="1"/>
      <w:marLeft w:val="0"/>
      <w:marRight w:val="0"/>
      <w:marTop w:val="0"/>
      <w:marBottom w:val="0"/>
      <w:divBdr>
        <w:top w:val="none" w:sz="0" w:space="0" w:color="auto"/>
        <w:left w:val="none" w:sz="0" w:space="0" w:color="auto"/>
        <w:bottom w:val="none" w:sz="0" w:space="0" w:color="auto"/>
        <w:right w:val="none" w:sz="0" w:space="0" w:color="auto"/>
      </w:divBdr>
    </w:div>
    <w:div w:id="1562517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zamosc.org.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tokarz@zamosc.org.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mina@zamosc.org.pl" TargetMode="External"/><Relationship Id="rId4" Type="http://schemas.openxmlformats.org/officeDocument/2006/relationships/settings" Target="settings.xml"/><Relationship Id="rId9" Type="http://schemas.openxmlformats.org/officeDocument/2006/relationships/hyperlink" Target="mailto:atokarz@zamosc.org.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C5A6E-86CC-4F97-A208-1EC842DC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14</Pages>
  <Words>5554</Words>
  <Characters>33325</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38802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atokarz</cp:lastModifiedBy>
  <cp:revision>40</cp:revision>
  <cp:lastPrinted>2023-01-30T07:54:00Z</cp:lastPrinted>
  <dcterms:created xsi:type="dcterms:W3CDTF">2024-08-18T16:58:00Z</dcterms:created>
  <dcterms:modified xsi:type="dcterms:W3CDTF">2024-12-03T18:26:00Z</dcterms:modified>
  <cp:category/>
</cp:coreProperties>
</file>