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65630889" w:rsidR="00E35F8F" w:rsidRPr="009C4220" w:rsidRDefault="00362735" w:rsidP="00540B08">
      <w:pPr>
        <w:jc w:val="right"/>
        <w:rPr>
          <w:rFonts w:ascii="Times New Roman" w:hAnsi="Times New Roman" w:cs="Times New Roman"/>
        </w:rPr>
      </w:pPr>
      <w:r w:rsidRPr="009C4220">
        <w:rPr>
          <w:rFonts w:ascii="Times New Roman" w:hAnsi="Times New Roman" w:cs="Times New Roman"/>
        </w:rPr>
        <w:t>Z</w:t>
      </w:r>
      <w:r w:rsidR="00377324" w:rsidRPr="009C4220">
        <w:rPr>
          <w:rFonts w:ascii="Times New Roman" w:hAnsi="Times New Roman" w:cs="Times New Roman"/>
        </w:rPr>
        <w:t>ałącznik nr 1 do SWZ</w:t>
      </w:r>
      <w:r w:rsidR="008270B1" w:rsidRPr="009C4220">
        <w:rPr>
          <w:rFonts w:ascii="Times New Roman" w:hAnsi="Times New Roman" w:cs="Times New Roman"/>
        </w:rPr>
        <w:t xml:space="preserve"> (IUE.271.</w:t>
      </w:r>
      <w:r w:rsidR="00E04576">
        <w:rPr>
          <w:rFonts w:ascii="Times New Roman" w:hAnsi="Times New Roman" w:cs="Times New Roman"/>
        </w:rPr>
        <w:t>23</w:t>
      </w:r>
      <w:r w:rsidR="008C2DDC">
        <w:rPr>
          <w:rFonts w:ascii="Times New Roman" w:hAnsi="Times New Roman" w:cs="Times New Roman"/>
        </w:rPr>
        <w:t>.202</w:t>
      </w:r>
      <w:r w:rsidR="00F05E4B">
        <w:rPr>
          <w:rFonts w:ascii="Times New Roman" w:hAnsi="Times New Roman" w:cs="Times New Roman"/>
        </w:rPr>
        <w:t>4</w:t>
      </w:r>
      <w:r w:rsidR="008270B1" w:rsidRPr="009C4220">
        <w:rPr>
          <w:rFonts w:ascii="Times New Roman" w:hAnsi="Times New Roman" w:cs="Times New Roman"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4A6F8CFE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F05E4B" w:rsidRPr="00F05E4B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365758BD" w:rsidR="004706E5" w:rsidRPr="00E7478E" w:rsidRDefault="00F05E4B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5E4B">
        <w:rPr>
          <w:rFonts w:eastAsia="Times New Roman" w:cs="Calibri"/>
          <w:lang w:eastAsia="pl-PL"/>
        </w:rPr>
        <w:t>Przebudowa mostu w ciągu dróg gminnych dz. nr 906/1 i 863 w Żdżarach</w:t>
      </w:r>
      <w:r w:rsidR="003635FE" w:rsidRPr="00E7478E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0" w:name="_Hlk9242176"/>
      <w:bookmarkStart w:id="1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bookmarkEnd w:id="0"/>
    <w:p w14:paraId="77A54F8D" w14:textId="77777777" w:rsidR="00565B6A" w:rsidRDefault="00565B6A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786127" w:rsidRPr="005C01FB" w14:paraId="1B35E527" w14:textId="77777777" w:rsidTr="00BE5F6C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66501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1B3F4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1B572DC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83305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15E22A50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207DF53D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786127" w:rsidRPr="005C01FB" w14:paraId="4F51F9F6" w14:textId="77777777" w:rsidTr="00BE5F6C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A4C14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980F9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89B20A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403F6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75CCDD48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063220F2" w14:textId="77777777" w:rsidTr="00BE5F6C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EF2504" w14:textId="7D9805CB" w:rsidR="00786127" w:rsidRPr="008270B1" w:rsidRDefault="00F05E4B" w:rsidP="0078612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F05E4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Przebudowa mostu w ciągu dróg gminnych dz. nr 906/1 i 863 w Żdżarach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6BCB57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64ADFD" w14:textId="77777777" w:rsidR="00786127" w:rsidRPr="008270B1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736D3E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3132D56A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16BF6013" w14:textId="77777777" w:rsidTr="00BE5F6C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26AACC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73278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`</w:t>
            </w:r>
          </w:p>
        </w:tc>
      </w:tr>
    </w:tbl>
    <w:p w14:paraId="1A91B8AC" w14:textId="77777777" w:rsidR="00786127" w:rsidRPr="00786127" w:rsidRDefault="00786127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994A790" w14:textId="741F06E3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ofertowy, stanowiący załącznik do oferty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262E2373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531380">
        <w:rPr>
          <w:rFonts w:ascii="Times New Roman" w:hAnsi="Times New Roman" w:cs="Times New Roman"/>
          <w:b/>
        </w:rPr>
        <w:t>1</w:t>
      </w:r>
      <w:r w:rsidR="009E3501">
        <w:rPr>
          <w:rFonts w:ascii="Times New Roman" w:hAnsi="Times New Roman" w:cs="Times New Roman"/>
          <w:b/>
        </w:rPr>
        <w:t>2</w:t>
      </w:r>
      <w:r w:rsidR="00F05E4B">
        <w:rPr>
          <w:rFonts w:ascii="Times New Roman" w:hAnsi="Times New Roman" w:cs="Times New Roman"/>
          <w:b/>
        </w:rPr>
        <w:t>0</w:t>
      </w:r>
      <w:r w:rsidR="007E05D3">
        <w:rPr>
          <w:rFonts w:ascii="Times New Roman" w:hAnsi="Times New Roman" w:cs="Times New Roman"/>
          <w:b/>
        </w:rPr>
        <w:t xml:space="preserve"> dni od podpisania umowy</w:t>
      </w:r>
      <w:r w:rsidR="00D73EF6" w:rsidRPr="005C01FB">
        <w:rPr>
          <w:rFonts w:ascii="Times New Roman" w:hAnsi="Times New Roman" w:cs="Times New Roman"/>
          <w:b/>
        </w:rPr>
        <w:t>,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2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2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1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3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3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4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4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5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6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6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E22AA" w14:textId="77777777" w:rsidR="00CB069A" w:rsidRDefault="00CB069A" w:rsidP="00597E0F">
      <w:pPr>
        <w:spacing w:after="0" w:line="240" w:lineRule="auto"/>
      </w:pPr>
      <w:r>
        <w:separator/>
      </w:r>
    </w:p>
  </w:endnote>
  <w:endnote w:type="continuationSeparator" w:id="0">
    <w:p w14:paraId="64CF6131" w14:textId="77777777" w:rsidR="00CB069A" w:rsidRDefault="00CB069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6C15B" w14:textId="77777777" w:rsidR="00CB069A" w:rsidRDefault="00CB069A" w:rsidP="00597E0F">
      <w:pPr>
        <w:spacing w:after="0" w:line="240" w:lineRule="auto"/>
      </w:pPr>
      <w:r>
        <w:separator/>
      </w:r>
    </w:p>
  </w:footnote>
  <w:footnote w:type="continuationSeparator" w:id="0">
    <w:p w14:paraId="158DE7A7" w14:textId="77777777" w:rsidR="00CB069A" w:rsidRDefault="00CB069A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62064">
    <w:abstractNumId w:val="71"/>
  </w:num>
  <w:num w:numId="2" w16cid:durableId="957102335">
    <w:abstractNumId w:val="39"/>
  </w:num>
  <w:num w:numId="3" w16cid:durableId="1525830135">
    <w:abstractNumId w:val="64"/>
  </w:num>
  <w:num w:numId="4" w16cid:durableId="776945815">
    <w:abstractNumId w:val="49"/>
  </w:num>
  <w:num w:numId="5" w16cid:durableId="1965109811">
    <w:abstractNumId w:val="46"/>
  </w:num>
  <w:num w:numId="6" w16cid:durableId="1104114762">
    <w:abstractNumId w:val="79"/>
  </w:num>
  <w:num w:numId="7" w16cid:durableId="1196507916">
    <w:abstractNumId w:val="19"/>
  </w:num>
  <w:num w:numId="8" w16cid:durableId="179006120">
    <w:abstractNumId w:val="52"/>
  </w:num>
  <w:num w:numId="9" w16cid:durableId="1305157234">
    <w:abstractNumId w:val="0"/>
  </w:num>
  <w:num w:numId="10" w16cid:durableId="1892688133">
    <w:abstractNumId w:val="1"/>
  </w:num>
  <w:num w:numId="11" w16cid:durableId="1372263655">
    <w:abstractNumId w:val="2"/>
  </w:num>
  <w:num w:numId="12" w16cid:durableId="348458012">
    <w:abstractNumId w:val="3"/>
  </w:num>
  <w:num w:numId="13" w16cid:durableId="1715302562">
    <w:abstractNumId w:val="4"/>
  </w:num>
  <w:num w:numId="14" w16cid:durableId="2058165671">
    <w:abstractNumId w:val="7"/>
  </w:num>
  <w:num w:numId="15" w16cid:durableId="905870667">
    <w:abstractNumId w:val="9"/>
  </w:num>
  <w:num w:numId="16" w16cid:durableId="74135310">
    <w:abstractNumId w:val="10"/>
  </w:num>
  <w:num w:numId="17" w16cid:durableId="583681811">
    <w:abstractNumId w:val="11"/>
  </w:num>
  <w:num w:numId="18" w16cid:durableId="139809304">
    <w:abstractNumId w:val="12"/>
  </w:num>
  <w:num w:numId="19" w16cid:durableId="358899031">
    <w:abstractNumId w:val="16"/>
  </w:num>
  <w:num w:numId="20" w16cid:durableId="278679853">
    <w:abstractNumId w:val="17"/>
  </w:num>
  <w:num w:numId="21" w16cid:durableId="2055813750">
    <w:abstractNumId w:val="18"/>
  </w:num>
  <w:num w:numId="22" w16cid:durableId="261230227">
    <w:abstractNumId w:val="20"/>
  </w:num>
  <w:num w:numId="23" w16cid:durableId="321741344">
    <w:abstractNumId w:val="21"/>
  </w:num>
  <w:num w:numId="24" w16cid:durableId="1902596756">
    <w:abstractNumId w:val="22"/>
  </w:num>
  <w:num w:numId="25" w16cid:durableId="206645597">
    <w:abstractNumId w:val="23"/>
  </w:num>
  <w:num w:numId="26" w16cid:durableId="912160305">
    <w:abstractNumId w:val="24"/>
  </w:num>
  <w:num w:numId="27" w16cid:durableId="471872241">
    <w:abstractNumId w:val="25"/>
  </w:num>
  <w:num w:numId="28" w16cid:durableId="1224562283">
    <w:abstractNumId w:val="51"/>
  </w:num>
  <w:num w:numId="29" w16cid:durableId="240873493">
    <w:abstractNumId w:val="75"/>
  </w:num>
  <w:num w:numId="30" w16cid:durableId="1758944969">
    <w:abstractNumId w:val="58"/>
  </w:num>
  <w:num w:numId="31" w16cid:durableId="467667122">
    <w:abstractNumId w:val="61"/>
  </w:num>
  <w:num w:numId="32" w16cid:durableId="1830749136">
    <w:abstractNumId w:val="35"/>
  </w:num>
  <w:num w:numId="33" w16cid:durableId="878082637">
    <w:abstractNumId w:val="47"/>
  </w:num>
  <w:num w:numId="34" w16cid:durableId="1929074747">
    <w:abstractNumId w:val="72"/>
  </w:num>
  <w:num w:numId="35" w16cid:durableId="100153209">
    <w:abstractNumId w:val="45"/>
  </w:num>
  <w:num w:numId="36" w16cid:durableId="1558085165">
    <w:abstractNumId w:val="83"/>
  </w:num>
  <w:num w:numId="37" w16cid:durableId="1398473755">
    <w:abstractNumId w:val="56"/>
  </w:num>
  <w:num w:numId="38" w16cid:durableId="1812165699">
    <w:abstractNumId w:val="40"/>
  </w:num>
  <w:num w:numId="39" w16cid:durableId="1582787789">
    <w:abstractNumId w:val="78"/>
  </w:num>
  <w:num w:numId="40" w16cid:durableId="409080411">
    <w:abstractNumId w:val="69"/>
  </w:num>
  <w:num w:numId="41" w16cid:durableId="1074008099">
    <w:abstractNumId w:val="36"/>
  </w:num>
  <w:num w:numId="42" w16cid:durableId="1014921266">
    <w:abstractNumId w:val="85"/>
  </w:num>
  <w:num w:numId="43" w16cid:durableId="122768692">
    <w:abstractNumId w:val="80"/>
  </w:num>
  <w:num w:numId="44" w16cid:durableId="1967347105">
    <w:abstractNumId w:val="44"/>
  </w:num>
  <w:num w:numId="45" w16cid:durableId="660500124">
    <w:abstractNumId w:val="37"/>
  </w:num>
  <w:num w:numId="46" w16cid:durableId="2069524767">
    <w:abstractNumId w:val="74"/>
  </w:num>
  <w:num w:numId="47" w16cid:durableId="1665477580">
    <w:abstractNumId w:val="67"/>
  </w:num>
  <w:num w:numId="48" w16cid:durableId="1609580406">
    <w:abstractNumId w:val="55"/>
  </w:num>
  <w:num w:numId="49" w16cid:durableId="1276868937">
    <w:abstractNumId w:val="82"/>
  </w:num>
  <w:num w:numId="50" w16cid:durableId="1760980708">
    <w:abstractNumId w:val="57"/>
  </w:num>
  <w:num w:numId="51" w16cid:durableId="1159729315">
    <w:abstractNumId w:val="38"/>
  </w:num>
  <w:num w:numId="52" w16cid:durableId="922180508">
    <w:abstractNumId w:val="50"/>
  </w:num>
  <w:num w:numId="53" w16cid:durableId="2143502156">
    <w:abstractNumId w:val="87"/>
  </w:num>
  <w:num w:numId="54" w16cid:durableId="48572507">
    <w:abstractNumId w:val="68"/>
  </w:num>
  <w:num w:numId="55" w16cid:durableId="2029327434">
    <w:abstractNumId w:val="63"/>
  </w:num>
  <w:num w:numId="56" w16cid:durableId="1833792636">
    <w:abstractNumId w:val="66"/>
  </w:num>
  <w:num w:numId="57" w16cid:durableId="1312977866">
    <w:abstractNumId w:val="77"/>
  </w:num>
  <w:num w:numId="58" w16cid:durableId="1771898938">
    <w:abstractNumId w:val="41"/>
  </w:num>
  <w:num w:numId="59" w16cid:durableId="1920942316">
    <w:abstractNumId w:val="76"/>
  </w:num>
  <w:num w:numId="60" w16cid:durableId="307126201">
    <w:abstractNumId w:val="86"/>
  </w:num>
  <w:num w:numId="61" w16cid:durableId="695619955">
    <w:abstractNumId w:val="84"/>
  </w:num>
  <w:num w:numId="62" w16cid:durableId="1905675600">
    <w:abstractNumId w:val="59"/>
  </w:num>
  <w:num w:numId="63" w16cid:durableId="1268655270">
    <w:abstractNumId w:val="65"/>
  </w:num>
  <w:num w:numId="64" w16cid:durableId="214197629">
    <w:abstractNumId w:val="43"/>
  </w:num>
  <w:num w:numId="65" w16cid:durableId="826701741">
    <w:abstractNumId w:val="42"/>
  </w:num>
  <w:num w:numId="66" w16cid:durableId="579484952">
    <w:abstractNumId w:val="53"/>
  </w:num>
  <w:num w:numId="67" w16cid:durableId="739408010">
    <w:abstractNumId w:val="54"/>
  </w:num>
  <w:num w:numId="68" w16cid:durableId="95179741">
    <w:abstractNumId w:val="73"/>
  </w:num>
  <w:num w:numId="69" w16cid:durableId="282927307">
    <w:abstractNumId w:val="62"/>
  </w:num>
  <w:num w:numId="70" w16cid:durableId="90953840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0EB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25EA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1155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27FCF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3C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4C64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116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124D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82D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380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3"/>
    <w:rsid w:val="00783F1A"/>
    <w:rsid w:val="007849FA"/>
    <w:rsid w:val="00784D26"/>
    <w:rsid w:val="007855C4"/>
    <w:rsid w:val="00785A03"/>
    <w:rsid w:val="00786127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B76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5D3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6723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389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214A"/>
    <w:rsid w:val="008833FA"/>
    <w:rsid w:val="00883928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2DDC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40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220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501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6F6B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7F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3ED3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69A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3DB1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576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5E4B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877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2D13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3AD0-1312-488E-9B95-866F806B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1005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17</cp:revision>
  <cp:lastPrinted>2021-03-15T09:55:00Z</cp:lastPrinted>
  <dcterms:created xsi:type="dcterms:W3CDTF">2021-03-16T11:02:00Z</dcterms:created>
  <dcterms:modified xsi:type="dcterms:W3CDTF">2024-10-01T06:14:00Z</dcterms:modified>
</cp:coreProperties>
</file>