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355B1" w14:textId="51E01DAC" w:rsidR="008E06DF" w:rsidRDefault="008E06DF"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 xml:space="preserve">     Załącznik nr 3 do SWZ</w:t>
      </w:r>
    </w:p>
    <w:p w14:paraId="45BFF9EF" w14:textId="74E4879C"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4DF6D884"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8E06DF">
        <w:rPr>
          <w:rFonts w:ascii="Arial" w:eastAsia="Times New Roman" w:hAnsi="Arial" w:cs="Arial"/>
          <w:b/>
          <w:color w:val="000000"/>
          <w:lang w:eastAsia="pl-PL"/>
        </w:rPr>
        <w:t>PN</w:t>
      </w:r>
      <w:r w:rsidRPr="00AB56C1">
        <w:rPr>
          <w:rFonts w:ascii="Arial" w:eastAsia="Times New Roman" w:hAnsi="Arial" w:cs="Arial"/>
          <w:b/>
          <w:color w:val="000000"/>
          <w:lang w:eastAsia="pl-PL"/>
        </w:rPr>
        <w:t>/</w:t>
      </w:r>
      <w:r w:rsidR="008E06DF">
        <w:rPr>
          <w:rFonts w:ascii="Arial" w:eastAsia="Times New Roman" w:hAnsi="Arial" w:cs="Arial"/>
          <w:b/>
          <w:color w:val="000000"/>
          <w:lang w:eastAsia="pl-PL"/>
        </w:rPr>
        <w:t>57/3</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3158A60A"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FB4A08">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FB4A08">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w:t>
      </w:r>
      <w:r w:rsidR="0063109B">
        <w:rPr>
          <w:rFonts w:ascii="Arial" w:eastAsia="Times New Roman" w:hAnsi="Arial" w:cs="Arial"/>
          <w:i/>
          <w:iCs/>
          <w:kern w:val="2"/>
          <w:lang w:eastAsia="hi-IN" w:bidi="hi-IN"/>
        </w:rPr>
        <w:br/>
      </w:r>
      <w:r>
        <w:rPr>
          <w:rFonts w:ascii="Arial" w:eastAsia="Times New Roman" w:hAnsi="Arial" w:cs="Arial"/>
          <w:i/>
          <w:iCs/>
          <w:kern w:val="2"/>
          <w:lang w:eastAsia="hi-IN" w:bidi="hi-IN"/>
        </w:rPr>
        <w:t>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3CC7DE89"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7D3817">
        <w:rPr>
          <w:rFonts w:ascii="Arial" w:eastAsia="Calibri" w:hAnsi="Arial" w:cs="Arial"/>
          <w:b/>
        </w:rPr>
        <w:t>warzyw i owoców</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905B05" w:rsidRPr="009C4552">
        <w:rPr>
          <w:rFonts w:ascii="Arial" w:eastAsia="Calibri" w:hAnsi="Arial" w:cs="Arial"/>
          <w:bCs/>
          <w:iCs/>
        </w:rPr>
        <w:t xml:space="preserve">ziemniaki jadalne, ziemniaki wczesne, </w:t>
      </w:r>
      <w:r w:rsidR="00905B05">
        <w:rPr>
          <w:rFonts w:ascii="Arial" w:eastAsia="Calibri" w:hAnsi="Arial" w:cs="Arial"/>
          <w:bCs/>
          <w:iCs/>
        </w:rPr>
        <w:t xml:space="preserve">bataty, </w:t>
      </w:r>
      <w:r w:rsidR="00905B05" w:rsidRPr="009C4552">
        <w:rPr>
          <w:rFonts w:ascii="Arial" w:eastAsia="Calibri" w:hAnsi="Arial" w:cs="Arial"/>
          <w:bCs/>
          <w:iCs/>
        </w:rPr>
        <w:t>buraki ćwikłowe, marchew, pietruszka korzeniowa, seler korzeniowy, cebula, cebula czerwona, por, k</w:t>
      </w:r>
      <w:r w:rsidR="00905B05">
        <w:rPr>
          <w:rFonts w:ascii="Arial" w:eastAsia="Calibri" w:hAnsi="Arial" w:cs="Arial"/>
          <w:bCs/>
          <w:iCs/>
        </w:rPr>
        <w:t xml:space="preserve">apusta biała, kapusta czerwona, kapusta kwaszona, jarmuż, czarna rzepa, </w:t>
      </w:r>
      <w:r w:rsidR="00905B05" w:rsidRPr="009C4552">
        <w:rPr>
          <w:rFonts w:ascii="Arial" w:eastAsia="Calibri" w:hAnsi="Arial" w:cs="Arial"/>
          <w:bCs/>
          <w:iCs/>
        </w:rPr>
        <w:t xml:space="preserve">fasola szparagowa, papryka słodka, pomidory, pomidory cherry, ogórki, </w:t>
      </w:r>
      <w:r w:rsidR="00905B05">
        <w:rPr>
          <w:rFonts w:ascii="Arial" w:eastAsia="Calibri" w:hAnsi="Arial" w:cs="Arial"/>
          <w:bCs/>
          <w:iCs/>
        </w:rPr>
        <w:t xml:space="preserve">ogórki kwaszone, ogórki małosolne, </w:t>
      </w:r>
      <w:r w:rsidR="00905B05" w:rsidRPr="009C4552">
        <w:rPr>
          <w:rFonts w:ascii="Arial" w:eastAsia="Calibri" w:hAnsi="Arial" w:cs="Arial"/>
          <w:bCs/>
          <w:iCs/>
        </w:rPr>
        <w:t>sałata, s</w:t>
      </w:r>
      <w:r w:rsidR="00905B05">
        <w:rPr>
          <w:rFonts w:ascii="Arial" w:eastAsia="Calibri" w:hAnsi="Arial" w:cs="Arial"/>
          <w:bCs/>
          <w:iCs/>
        </w:rPr>
        <w:t>ałata lodowa, sałata karbowana</w:t>
      </w:r>
      <w:r w:rsidR="00905B05" w:rsidRPr="009C4552">
        <w:rPr>
          <w:rFonts w:ascii="Arial" w:eastAsia="Calibri" w:hAnsi="Arial" w:cs="Arial"/>
          <w:bCs/>
          <w:iCs/>
        </w:rPr>
        <w:t xml:space="preserve">, </w:t>
      </w:r>
      <w:r w:rsidR="00905B05">
        <w:rPr>
          <w:rFonts w:ascii="Arial" w:eastAsia="Calibri" w:hAnsi="Arial" w:cs="Arial"/>
          <w:bCs/>
          <w:iCs/>
        </w:rPr>
        <w:t xml:space="preserve">sałata rzymska, roszponka, rukola, brokuły, </w:t>
      </w:r>
      <w:r w:rsidR="00905B05" w:rsidRPr="009C4552">
        <w:rPr>
          <w:rFonts w:ascii="Arial" w:eastAsia="Calibri" w:hAnsi="Arial" w:cs="Arial"/>
          <w:bCs/>
          <w:iCs/>
        </w:rPr>
        <w:t xml:space="preserve">kapusta włoska, </w:t>
      </w:r>
      <w:r w:rsidR="00905B05">
        <w:rPr>
          <w:rFonts w:ascii="Arial" w:eastAsia="Calibri" w:hAnsi="Arial" w:cs="Arial"/>
          <w:bCs/>
          <w:iCs/>
        </w:rPr>
        <w:t xml:space="preserve">kapusta pekińska, kapusta brukselska, </w:t>
      </w:r>
      <w:r w:rsidR="00905B05" w:rsidRPr="009C4552">
        <w:rPr>
          <w:rFonts w:ascii="Arial" w:eastAsia="Calibri" w:hAnsi="Arial" w:cs="Arial"/>
          <w:bCs/>
          <w:iCs/>
        </w:rPr>
        <w:t xml:space="preserve">kalafior, rzodkiewka, </w:t>
      </w:r>
      <w:r w:rsidR="00905B05">
        <w:rPr>
          <w:rFonts w:ascii="Arial" w:eastAsia="Calibri" w:hAnsi="Arial" w:cs="Arial"/>
          <w:bCs/>
          <w:iCs/>
        </w:rPr>
        <w:t xml:space="preserve">rabarbar, </w:t>
      </w:r>
      <w:r w:rsidR="00905B05" w:rsidRPr="009C4552">
        <w:rPr>
          <w:rFonts w:ascii="Arial" w:eastAsia="Calibri" w:hAnsi="Arial" w:cs="Arial"/>
          <w:bCs/>
          <w:iCs/>
        </w:rPr>
        <w:t xml:space="preserve">natka pietruszki, koperek zielony, szczypiorek, botwina, </w:t>
      </w:r>
      <w:r w:rsidR="00905B05">
        <w:rPr>
          <w:rFonts w:ascii="Arial" w:eastAsia="Calibri" w:hAnsi="Arial" w:cs="Arial"/>
          <w:bCs/>
          <w:iCs/>
        </w:rPr>
        <w:t xml:space="preserve">kiełki rzodkiewki, kiełki groszku, kiełki słonecznika, szpinak świeży, seler naciowy, kalarepa, </w:t>
      </w:r>
      <w:r w:rsidR="00905B05" w:rsidRPr="009C4552">
        <w:rPr>
          <w:rFonts w:ascii="Arial" w:eastAsia="Calibri" w:hAnsi="Arial" w:cs="Arial"/>
          <w:bCs/>
          <w:iCs/>
        </w:rPr>
        <w:t xml:space="preserve">czosnek, pieczarki, </w:t>
      </w:r>
      <w:r w:rsidR="00905B05">
        <w:rPr>
          <w:rFonts w:ascii="Arial" w:eastAsia="Calibri" w:hAnsi="Arial" w:cs="Arial"/>
          <w:bCs/>
          <w:iCs/>
        </w:rPr>
        <w:t xml:space="preserve">cukinia, imbir świeży kłącze, bakłażan, szparagi, </w:t>
      </w:r>
      <w:r w:rsidR="00905B05" w:rsidRPr="009C4552">
        <w:rPr>
          <w:rFonts w:ascii="Arial" w:eastAsia="Calibri" w:hAnsi="Arial" w:cs="Arial"/>
          <w:bCs/>
          <w:iCs/>
        </w:rPr>
        <w:t xml:space="preserve">banany, cytryny, pomarańcze, </w:t>
      </w:r>
      <w:r w:rsidR="00905B05">
        <w:rPr>
          <w:rFonts w:ascii="Arial" w:eastAsia="Calibri" w:hAnsi="Arial" w:cs="Arial"/>
          <w:bCs/>
          <w:iCs/>
        </w:rPr>
        <w:t>mandarynki, grejpfruty, arbuz, kiwi</w:t>
      </w:r>
      <w:r w:rsidR="00905B05" w:rsidRPr="009C4552">
        <w:rPr>
          <w:rFonts w:ascii="Arial" w:eastAsia="Calibri" w:hAnsi="Arial" w:cs="Arial"/>
          <w:bCs/>
          <w:iCs/>
        </w:rPr>
        <w:t xml:space="preserve">, </w:t>
      </w:r>
      <w:r w:rsidR="00905B05">
        <w:rPr>
          <w:rFonts w:ascii="Arial" w:eastAsia="Calibri" w:hAnsi="Arial" w:cs="Arial"/>
          <w:bCs/>
          <w:iCs/>
        </w:rPr>
        <w:t xml:space="preserve">morele, brzoskwinie, </w:t>
      </w:r>
      <w:r w:rsidR="00905B05" w:rsidRPr="009C4552">
        <w:rPr>
          <w:rFonts w:ascii="Arial" w:eastAsia="Calibri" w:hAnsi="Arial" w:cs="Arial"/>
          <w:bCs/>
          <w:iCs/>
        </w:rPr>
        <w:t xml:space="preserve">winogrona, jabłka, gruszki, </w:t>
      </w:r>
      <w:r w:rsidR="00905B05">
        <w:rPr>
          <w:rFonts w:ascii="Arial" w:eastAsia="Calibri" w:hAnsi="Arial" w:cs="Arial"/>
          <w:bCs/>
          <w:iCs/>
        </w:rPr>
        <w:t xml:space="preserve">mango, ananas, </w:t>
      </w:r>
      <w:r w:rsidR="00905B05" w:rsidRPr="009C4552">
        <w:rPr>
          <w:rFonts w:ascii="Arial" w:eastAsia="Calibri" w:hAnsi="Arial" w:cs="Arial"/>
          <w:bCs/>
          <w:iCs/>
        </w:rPr>
        <w:t xml:space="preserve">nektarynki, </w:t>
      </w:r>
      <w:r w:rsidR="00905B05">
        <w:rPr>
          <w:rFonts w:ascii="Arial" w:eastAsia="Calibri" w:hAnsi="Arial" w:cs="Arial"/>
          <w:bCs/>
          <w:iCs/>
        </w:rPr>
        <w:t xml:space="preserve">melon, awokado, granat, limonka, wiśnie, czereśnie, </w:t>
      </w:r>
      <w:r w:rsidR="00905B05" w:rsidRPr="009C4552">
        <w:rPr>
          <w:rFonts w:ascii="Arial" w:eastAsia="Calibri" w:hAnsi="Arial" w:cs="Arial"/>
          <w:bCs/>
          <w:iCs/>
        </w:rPr>
        <w:t>śliwki</w:t>
      </w:r>
      <w:r w:rsidR="00905B05">
        <w:rPr>
          <w:rFonts w:ascii="Arial" w:eastAsia="Calibri" w:hAnsi="Arial" w:cs="Arial"/>
          <w:bCs/>
          <w:iCs/>
        </w:rPr>
        <w:t>, truskawka, malina, jeżyna, agrest, borówka</w:t>
      </w:r>
      <w:r w:rsidR="006124CC">
        <w:rPr>
          <w:rFonts w:ascii="Arial" w:eastAsia="Calibri" w:hAnsi="Arial" w:cs="Arial"/>
          <w:bCs/>
          <w:iCs/>
        </w:rPr>
        <w:t xml:space="preserve"> </w:t>
      </w:r>
      <w:r w:rsidR="00715D5A" w:rsidRPr="00AB56C1">
        <w:rPr>
          <w:rFonts w:ascii="Arial" w:hAnsi="Arial" w:cs="Arial"/>
          <w:b/>
        </w:rPr>
        <w:t>– wraz 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w:t>
      </w:r>
      <w:r w:rsidR="007D3817">
        <w:rPr>
          <w:rFonts w:ascii="Arial" w:hAnsi="Arial" w:cs="Arial"/>
          <w:b/>
        </w:rPr>
        <w:br/>
      </w:r>
      <w:r w:rsidR="00715D5A" w:rsidRPr="00AB56C1">
        <w:rPr>
          <w:rFonts w:ascii="Arial" w:hAnsi="Arial" w:cs="Arial"/>
          <w:b/>
        </w:rPr>
        <w:t xml:space="preserve">32 Wojskowego Oddziału Gospodarczego w Zamościu: </w:t>
      </w:r>
      <w:r w:rsidR="00905B05">
        <w:rPr>
          <w:rFonts w:ascii="Arial" w:hAnsi="Arial" w:cs="Arial"/>
          <w:b/>
          <w:u w:val="single"/>
        </w:rPr>
        <w:t>Chełm</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w:t>
      </w:r>
      <w:r w:rsidR="007D3817">
        <w:rPr>
          <w:rFonts w:ascii="Arial" w:eastAsia="Times New Roman" w:hAnsi="Arial" w:cs="Arial"/>
          <w:lang w:eastAsia="ar-SA"/>
        </w:rPr>
        <w:br/>
      </w:r>
      <w:r w:rsidR="00AC4875" w:rsidRPr="00AB56C1">
        <w:rPr>
          <w:rFonts w:ascii="Arial" w:eastAsia="Times New Roman" w:hAnsi="Arial" w:cs="Arial"/>
          <w:lang w:eastAsia="ar-SA"/>
        </w:rPr>
        <w:t>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7D3817">
        <w:rPr>
          <w:rFonts w:ascii="Arial" w:eastAsia="Calibri" w:hAnsi="Arial" w:cs="Arial"/>
          <w:b/>
        </w:rPr>
        <w:t>warzywa i owoce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lastRenderedPageBreak/>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2BDF1C0A"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7D3817">
        <w:rPr>
          <w:rFonts w:ascii="Arial" w:eastAsia="Calibri" w:hAnsi="Arial" w:cs="Arial"/>
          <w:b/>
        </w:rPr>
        <w:t>warzyw i owoców</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65CDB59F"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905B05">
        <w:rPr>
          <w:rFonts w:ascii="Arial" w:eastAsia="Times New Roman" w:hAnsi="Arial" w:cs="Arial"/>
          <w:b/>
          <w:u w:val="single"/>
          <w:lang w:eastAsia="pl-PL"/>
        </w:rPr>
        <w:t>Chełm</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lastRenderedPageBreak/>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7964E23"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DA5D8D">
        <w:rPr>
          <w:rFonts w:ascii="Arial" w:hAnsi="Arial" w:cs="Arial"/>
          <w:b/>
        </w:rPr>
        <w:t>2</w:t>
      </w:r>
      <w:r w:rsidR="008248EC" w:rsidRPr="00DA4AA1">
        <w:rPr>
          <w:rFonts w:ascii="Arial" w:hAnsi="Arial" w:cs="Arial"/>
          <w:b/>
        </w:rPr>
        <w:t xml:space="preserve"> </w:t>
      </w:r>
      <w:r w:rsidR="008248EC" w:rsidRPr="00AB56C1">
        <w:rPr>
          <w:rFonts w:ascii="Arial" w:hAnsi="Arial" w:cs="Arial"/>
          <w:b/>
        </w:rPr>
        <w:t>(</w:t>
      </w:r>
      <w:r w:rsidR="00DA5D8D">
        <w:rPr>
          <w:rFonts w:ascii="Arial" w:hAnsi="Arial" w:cs="Arial"/>
          <w:b/>
        </w:rPr>
        <w:t>dwa</w:t>
      </w:r>
      <w:r w:rsidR="008248EC" w:rsidRPr="00AB56C1">
        <w:rPr>
          <w:rFonts w:ascii="Arial" w:hAnsi="Arial" w:cs="Arial"/>
          <w:b/>
        </w:rPr>
        <w:t xml:space="preserve">) raz </w:t>
      </w:r>
      <w:r w:rsidR="008248EC">
        <w:rPr>
          <w:rFonts w:ascii="Arial" w:hAnsi="Arial" w:cs="Arial"/>
          <w:b/>
        </w:rPr>
        <w:t xml:space="preserve">w </w:t>
      </w:r>
      <w:r w:rsidR="007D3817">
        <w:rPr>
          <w:rFonts w:ascii="Arial" w:hAnsi="Arial" w:cs="Arial"/>
          <w:b/>
        </w:rPr>
        <w:t>tygodniu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526B9C18" w:rsidR="00B97A8F" w:rsidRPr="00E45EF6" w:rsidRDefault="00905B05" w:rsidP="00E45EF6">
      <w:pPr>
        <w:spacing w:line="276" w:lineRule="auto"/>
        <w:ind w:left="360"/>
        <w:jc w:val="both"/>
        <w:rPr>
          <w:rFonts w:ascii="Arial" w:eastAsia="Calibri" w:hAnsi="Arial" w:cs="Arial"/>
          <w:b/>
          <w:bCs/>
          <w:iCs/>
        </w:rPr>
      </w:pPr>
      <w:r>
        <w:rPr>
          <w:rFonts w:ascii="Arial" w:eastAsia="Calibri" w:hAnsi="Arial" w:cs="Arial"/>
          <w:b/>
        </w:rPr>
        <w:t>CHEŁM</w:t>
      </w:r>
      <w:r w:rsidR="00B97A8F" w:rsidRPr="00AB56C1">
        <w:rPr>
          <w:rFonts w:ascii="Arial" w:eastAsia="Calibri" w:hAnsi="Arial" w:cs="Arial"/>
          <w:b/>
        </w:rPr>
        <w:t xml:space="preserve"> – </w:t>
      </w:r>
      <w:r w:rsidRPr="00F75B49">
        <w:rPr>
          <w:rFonts w:ascii="Arial" w:hAnsi="Arial" w:cs="Arial"/>
          <w:b/>
          <w:bCs/>
        </w:rPr>
        <w:t xml:space="preserve">ul. </w:t>
      </w:r>
      <w:r w:rsidRPr="003C49C7">
        <w:rPr>
          <w:rFonts w:ascii="Arial" w:hAnsi="Arial" w:cs="Arial"/>
          <w:b/>
          <w:bCs/>
        </w:rPr>
        <w:t>Lubelska 139, 22-100 Chełm</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2264BF">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2264BF">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2264BF">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2264BF">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2264BF">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2264BF">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2264BF">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2264BF">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2264BF">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71A31DE7"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905B05">
        <w:rPr>
          <w:rFonts w:ascii="Arial" w:eastAsia="Times New Roman" w:hAnsi="Arial" w:cs="Arial"/>
          <w:b/>
          <w:lang w:eastAsia="pl-PL"/>
        </w:rPr>
        <w:t>CHEŁM</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2264BF">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lastRenderedPageBreak/>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2264BF">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2264BF">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06E5AF5F" w14:textId="69A23686"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4F083E62"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3513FC">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2D5A11C"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3513FC">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784EAE10"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8E06DF">
        <w:rPr>
          <w:rFonts w:ascii="Arial" w:hAnsi="Arial" w:cs="Arial"/>
          <w:b/>
        </w:rPr>
        <w:t>1</w:t>
      </w:r>
      <w:r w:rsidRPr="004E7664">
        <w:rPr>
          <w:rFonts w:ascii="Arial" w:hAnsi="Arial" w:cs="Arial"/>
          <w:b/>
        </w:rPr>
        <w:t xml:space="preserve"> </w:t>
      </w:r>
      <w:r w:rsidR="008E06DF">
        <w:rPr>
          <w:rFonts w:ascii="Arial" w:hAnsi="Arial" w:cs="Arial"/>
          <w:b/>
        </w:rPr>
        <w:t>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2264BF">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2264BF">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2264BF">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2264BF">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w:t>
      </w:r>
      <w:r w:rsidR="00C95350" w:rsidRPr="00AB56C1">
        <w:rPr>
          <w:rFonts w:ascii="Arial" w:eastAsia="Calibri" w:hAnsi="Arial" w:cs="Arial"/>
          <w:color w:val="000000"/>
        </w:rPr>
        <w:lastRenderedPageBreak/>
        <w:t>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2264BF">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2264BF">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2264BF">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2264BF">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2264BF">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2264BF">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2264BF">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2264BF">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2264BF">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2264BF">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2264BF">
      <w:pPr>
        <w:numPr>
          <w:ilvl w:val="0"/>
          <w:numId w:val="16"/>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2264BF">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lastRenderedPageBreak/>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2264BF">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2264BF">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2264BF">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2264BF">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2264BF">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2264BF">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2264BF">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2264BF">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2264BF">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2264BF">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2264BF">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2264BF">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2264BF">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t xml:space="preserve">i Wojskowy Ośrodek Medycyny Prewencyjnej (WOMP), właściwy miejscowo dla odbiorcy. Czynności zmierzające do wydania decyzji prowadzi Inspektor WIW/WIS. Decyzja wydana </w:t>
      </w:r>
      <w:r w:rsidRPr="00AB56C1">
        <w:rPr>
          <w:rFonts w:ascii="Arial" w:eastAsia="Times New Roman" w:hAnsi="Arial" w:cs="Arial"/>
          <w:kern w:val="1"/>
          <w:lang w:eastAsia="zh-CN"/>
        </w:rPr>
        <w:lastRenderedPageBreak/>
        <w:t>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2264BF">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12D6695E" w:rsidR="00DF33B7" w:rsidRPr="00AB56C1" w:rsidRDefault="00DF33B7" w:rsidP="002264BF">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2264BF">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2264BF">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2264BF">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2264BF">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2264BF">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2264BF">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AB56C1" w:rsidRDefault="00AC4875" w:rsidP="002264BF">
      <w:pPr>
        <w:pStyle w:val="Akapitzlist1"/>
        <w:numPr>
          <w:ilvl w:val="0"/>
          <w:numId w:val="26"/>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lastRenderedPageBreak/>
        <w:t>Wykonawca oświadcza, że posiada wdrożony system HACCP i stosuje zasady systemu HACCP.</w:t>
      </w:r>
    </w:p>
    <w:p w14:paraId="0FD294D3" w14:textId="3AD2925E" w:rsidR="00AC4875" w:rsidRPr="00AB56C1" w:rsidRDefault="00AC4875" w:rsidP="002264BF">
      <w:pPr>
        <w:pStyle w:val="Akapitzlist1"/>
        <w:numPr>
          <w:ilvl w:val="0"/>
          <w:numId w:val="26"/>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2264BF">
      <w:pPr>
        <w:pStyle w:val="Akapitzlist1"/>
        <w:numPr>
          <w:ilvl w:val="0"/>
          <w:numId w:val="26"/>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2264BF">
      <w:pPr>
        <w:pStyle w:val="Akapitzlist1"/>
        <w:numPr>
          <w:ilvl w:val="0"/>
          <w:numId w:val="26"/>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2264BF">
      <w:pPr>
        <w:pStyle w:val="Akapitzlist1"/>
        <w:numPr>
          <w:ilvl w:val="0"/>
          <w:numId w:val="26"/>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2264BF">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2264BF">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2264BF">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2264BF">
      <w:pPr>
        <w:pStyle w:val="Akapitzlist1"/>
        <w:numPr>
          <w:ilvl w:val="0"/>
          <w:numId w:val="26"/>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2264BF">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2264BF">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lastRenderedPageBreak/>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2264BF">
      <w:pPr>
        <w:numPr>
          <w:ilvl w:val="2"/>
          <w:numId w:val="25"/>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2264BF">
      <w:pPr>
        <w:numPr>
          <w:ilvl w:val="2"/>
          <w:numId w:val="25"/>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2264BF">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2264BF">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2264BF">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2264BF">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2264BF">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2264BF">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2264BF">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2264BF">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lastRenderedPageBreak/>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2264BF">
      <w:pPr>
        <w:pStyle w:val="Akapitzlist"/>
        <w:numPr>
          <w:ilvl w:val="0"/>
          <w:numId w:val="18"/>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2264BF">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2264BF">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2264BF">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2264BF">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2264BF">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2264BF">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2264BF">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2264BF">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2264BF">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lastRenderedPageBreak/>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7843218E"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00600CF8" w:rsidRPr="00E2677D">
        <w:rPr>
          <w:rFonts w:ascii="Arial" w:eastAsia="Times New Roman" w:hAnsi="Arial" w:cs="Arial"/>
          <w:lang w:eastAsia="pl-PL"/>
        </w:rPr>
        <w:t>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FB4A08">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FB4A08">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w:t>
      </w:r>
      <w:r w:rsidR="008E06DF">
        <w:rPr>
          <w:rFonts w:ascii="Arial" w:eastAsia="Times New Roman" w:hAnsi="Arial" w:cs="Arial"/>
          <w:lang w:eastAsia="pl-PL"/>
        </w:rPr>
        <w:t>t.j</w:t>
      </w:r>
      <w:r w:rsidR="00600CF8">
        <w:rPr>
          <w:rFonts w:ascii="Arial" w:eastAsia="Times New Roman" w:hAnsi="Arial" w:cs="Arial"/>
          <w:lang w:eastAsia="pl-PL"/>
        </w:rPr>
        <w:t>.)</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2264BF">
      <w:pPr>
        <w:numPr>
          <w:ilvl w:val="0"/>
          <w:numId w:val="28"/>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2264BF">
      <w:pPr>
        <w:numPr>
          <w:ilvl w:val="0"/>
          <w:numId w:val="27"/>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2264BF">
      <w:pPr>
        <w:numPr>
          <w:ilvl w:val="0"/>
          <w:numId w:val="27"/>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2264BF">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2264BF">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2264BF">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2264BF">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361BBCF9" w:rsidR="001658E6" w:rsidRPr="00AB56C1" w:rsidRDefault="001658E6" w:rsidP="002264BF">
      <w:pPr>
        <w:numPr>
          <w:ilvl w:val="0"/>
          <w:numId w:val="27"/>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3513FC">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2264BF">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lastRenderedPageBreak/>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2264BF">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2264BF">
      <w:pPr>
        <w:numPr>
          <w:ilvl w:val="0"/>
          <w:numId w:val="29"/>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2264BF">
      <w:pPr>
        <w:pStyle w:val="Akapitzlist"/>
        <w:numPr>
          <w:ilvl w:val="0"/>
          <w:numId w:val="30"/>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2264BF">
      <w:pPr>
        <w:pStyle w:val="Akapitzlist"/>
        <w:numPr>
          <w:ilvl w:val="0"/>
          <w:numId w:val="30"/>
        </w:numPr>
        <w:spacing w:after="20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2264BF">
      <w:pPr>
        <w:numPr>
          <w:ilvl w:val="0"/>
          <w:numId w:val="30"/>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2264BF">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2264BF">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2264BF">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2264BF">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2264BF">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2264BF">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 xml:space="preserve">wniosek o zmianę wysokości wynagrodzenia należnego z tytułu realizacji przedmiotu zamówienia nie może być złożony wcześniej niż po upływie 60 dni od dnia zawarcia </w:t>
      </w:r>
      <w:r w:rsidRPr="000662B4">
        <w:rPr>
          <w:rFonts w:ascii="Arial" w:hAnsi="Arial" w:cs="Arial"/>
          <w:snapToGrid w:val="0"/>
        </w:rPr>
        <w:lastRenderedPageBreak/>
        <w:t>umowy, a każdy kolejny wniosek nie może być złożony wcześniej niż po upływie 60 dni od daty ostatniej zmiany wysokości wynagrodzenia,</w:t>
      </w:r>
    </w:p>
    <w:p w14:paraId="2189DF8D" w14:textId="466778D7" w:rsidR="00955E62" w:rsidRPr="000662B4" w:rsidRDefault="00955E62" w:rsidP="002264BF">
      <w:pPr>
        <w:pStyle w:val="Akapitzlist"/>
        <w:numPr>
          <w:ilvl w:val="0"/>
          <w:numId w:val="31"/>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2264BF">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2264BF">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2264BF">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2264BF">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2264BF">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2264BF">
      <w:pPr>
        <w:pStyle w:val="Akapitzlist"/>
        <w:numPr>
          <w:ilvl w:val="0"/>
          <w:numId w:val="17"/>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2264BF">
      <w:pPr>
        <w:pStyle w:val="Akapitzlist"/>
        <w:numPr>
          <w:ilvl w:val="0"/>
          <w:numId w:val="17"/>
        </w:numPr>
        <w:spacing w:after="0" w:line="276" w:lineRule="auto"/>
        <w:ind w:left="851" w:hanging="425"/>
        <w:jc w:val="both"/>
        <w:rPr>
          <w:rFonts w:ascii="Arial" w:hAnsi="Arial" w:cs="Arial"/>
        </w:rPr>
      </w:pPr>
      <w:r w:rsidRPr="00AB56C1">
        <w:rPr>
          <w:rFonts w:ascii="Arial" w:hAnsi="Arial" w:cs="Arial"/>
        </w:rPr>
        <w:lastRenderedPageBreak/>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2264BF">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2264BF">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2264BF">
      <w:pPr>
        <w:pStyle w:val="Akapitzlist"/>
        <w:numPr>
          <w:ilvl w:val="0"/>
          <w:numId w:val="17"/>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2264BF">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2264BF">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2264BF">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2264BF">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2264BF">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F3FE76" w:rsidR="00DF33B7" w:rsidRPr="00AB56C1" w:rsidRDefault="00DF33B7" w:rsidP="002264BF">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lastRenderedPageBreak/>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2264BF">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2264BF">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2264BF">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1CCF683B" w14:textId="77777777" w:rsidR="006B0ED6" w:rsidRPr="00AB56C1" w:rsidRDefault="006B0ED6" w:rsidP="006B0ED6">
      <w:pPr>
        <w:tabs>
          <w:tab w:val="left" w:pos="555"/>
        </w:tabs>
        <w:suppressAutoHyphens/>
        <w:spacing w:after="0" w:line="276" w:lineRule="auto"/>
        <w:ind w:left="284"/>
        <w:contextualSpacing/>
        <w:jc w:val="both"/>
        <w:rPr>
          <w:rFonts w:ascii="Arial" w:eastAsia="Times New Roman" w:hAnsi="Arial" w:cs="Arial"/>
          <w:color w:val="000000"/>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 xml:space="preserve">arazić interesy stron w czasie </w:t>
      </w:r>
      <w:r w:rsidRPr="00AB56C1">
        <w:rPr>
          <w:rFonts w:ascii="Arial" w:eastAsia="Times New Roman" w:hAnsi="Arial" w:cs="Arial"/>
          <w:lang w:eastAsia="pl-PL"/>
        </w:rPr>
        <w:lastRenderedPageBreak/>
        <w:t>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77777777" w:rsidR="00341FAD" w:rsidRPr="008838E6" w:rsidRDefault="00341FAD" w:rsidP="002264BF">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8838E6" w:rsidRDefault="00341FAD" w:rsidP="002264BF">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2264BF">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2264BF">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2264BF">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lastRenderedPageBreak/>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2264BF">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2264BF">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2264B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lastRenderedPageBreak/>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2264B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2264B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2264B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2264B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2264B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3F0C377C" w:rsidR="001658E6" w:rsidRDefault="001658E6" w:rsidP="001658E6">
      <w:pPr>
        <w:suppressAutoHyphens/>
        <w:spacing w:after="200" w:line="276" w:lineRule="auto"/>
        <w:rPr>
          <w:rFonts w:ascii="Arial" w:eastAsia="Calibri" w:hAnsi="Arial" w:cs="Arial"/>
          <w:color w:val="000000"/>
        </w:rPr>
      </w:pPr>
    </w:p>
    <w:p w14:paraId="52B95428" w14:textId="2ADE60A5" w:rsidR="008E06DF" w:rsidRDefault="008E06DF" w:rsidP="001658E6">
      <w:pPr>
        <w:suppressAutoHyphens/>
        <w:spacing w:after="200" w:line="276" w:lineRule="auto"/>
        <w:rPr>
          <w:rFonts w:ascii="Arial" w:eastAsia="Calibri" w:hAnsi="Arial" w:cs="Arial"/>
          <w:color w:val="000000"/>
        </w:rPr>
      </w:pPr>
    </w:p>
    <w:p w14:paraId="302E52D0" w14:textId="7C2BCA3A" w:rsidR="008E06DF" w:rsidRDefault="008E06DF" w:rsidP="001658E6">
      <w:pPr>
        <w:suppressAutoHyphens/>
        <w:spacing w:after="200" w:line="276" w:lineRule="auto"/>
        <w:rPr>
          <w:rFonts w:ascii="Arial" w:eastAsia="Calibri" w:hAnsi="Arial" w:cs="Arial"/>
          <w:color w:val="000000"/>
        </w:rPr>
      </w:pPr>
    </w:p>
    <w:p w14:paraId="36FA1D04" w14:textId="3437E55D" w:rsidR="008E06DF" w:rsidRDefault="008E06DF" w:rsidP="001658E6">
      <w:pPr>
        <w:suppressAutoHyphens/>
        <w:spacing w:after="200" w:line="276" w:lineRule="auto"/>
        <w:rPr>
          <w:rFonts w:ascii="Arial" w:eastAsia="Calibri" w:hAnsi="Arial" w:cs="Arial"/>
          <w:color w:val="000000"/>
        </w:rPr>
      </w:pPr>
    </w:p>
    <w:p w14:paraId="5F67027D" w14:textId="0DD77039" w:rsidR="008E06DF" w:rsidRDefault="008E06DF" w:rsidP="001658E6">
      <w:pPr>
        <w:suppressAutoHyphens/>
        <w:spacing w:after="200" w:line="276" w:lineRule="auto"/>
        <w:rPr>
          <w:rFonts w:ascii="Arial" w:eastAsia="Calibri" w:hAnsi="Arial" w:cs="Arial"/>
          <w:color w:val="000000"/>
        </w:rPr>
      </w:pPr>
    </w:p>
    <w:p w14:paraId="1CF8E305" w14:textId="132A0605" w:rsidR="008E06DF" w:rsidRDefault="008E06DF" w:rsidP="001658E6">
      <w:pPr>
        <w:suppressAutoHyphens/>
        <w:spacing w:after="200" w:line="276" w:lineRule="auto"/>
        <w:rPr>
          <w:rFonts w:ascii="Arial" w:eastAsia="Calibri" w:hAnsi="Arial" w:cs="Arial"/>
          <w:color w:val="000000"/>
        </w:rPr>
      </w:pPr>
    </w:p>
    <w:p w14:paraId="4E35A111" w14:textId="7A70EC4D" w:rsidR="008E06DF" w:rsidRDefault="008E06DF" w:rsidP="001658E6">
      <w:pPr>
        <w:suppressAutoHyphens/>
        <w:spacing w:after="200" w:line="276" w:lineRule="auto"/>
        <w:rPr>
          <w:rFonts w:ascii="Arial" w:eastAsia="Calibri" w:hAnsi="Arial" w:cs="Arial"/>
          <w:color w:val="000000"/>
        </w:rPr>
      </w:pPr>
    </w:p>
    <w:p w14:paraId="59265216" w14:textId="2E28099C" w:rsidR="008E06DF" w:rsidRDefault="008E06DF" w:rsidP="001658E6">
      <w:pPr>
        <w:suppressAutoHyphens/>
        <w:spacing w:after="200" w:line="276" w:lineRule="auto"/>
        <w:rPr>
          <w:rFonts w:ascii="Arial" w:eastAsia="Calibri" w:hAnsi="Arial" w:cs="Arial"/>
          <w:color w:val="000000"/>
        </w:rPr>
      </w:pPr>
      <w:bookmarkStart w:id="0" w:name="_GoBack"/>
      <w:bookmarkEnd w:id="0"/>
    </w:p>
    <w:p w14:paraId="51056390" w14:textId="56C96680" w:rsidR="008E06DF" w:rsidRDefault="008E06DF" w:rsidP="001658E6">
      <w:pPr>
        <w:suppressAutoHyphens/>
        <w:spacing w:after="200" w:line="276" w:lineRule="auto"/>
        <w:rPr>
          <w:rFonts w:ascii="Arial" w:eastAsia="Calibri" w:hAnsi="Arial" w:cs="Arial"/>
          <w:color w:val="000000"/>
        </w:rPr>
      </w:pPr>
    </w:p>
    <w:p w14:paraId="076E1884" w14:textId="25AF3587" w:rsidR="008E06DF" w:rsidRDefault="008E06DF" w:rsidP="001658E6">
      <w:pPr>
        <w:suppressAutoHyphens/>
        <w:spacing w:after="200" w:line="276" w:lineRule="auto"/>
        <w:rPr>
          <w:rFonts w:ascii="Arial" w:eastAsia="Calibri" w:hAnsi="Arial" w:cs="Arial"/>
          <w:color w:val="000000"/>
        </w:rPr>
      </w:pPr>
    </w:p>
    <w:p w14:paraId="4DA55103" w14:textId="5A21B92E" w:rsidR="008E06DF" w:rsidRDefault="008E06DF" w:rsidP="001658E6">
      <w:pPr>
        <w:suppressAutoHyphens/>
        <w:spacing w:after="200" w:line="276" w:lineRule="auto"/>
        <w:rPr>
          <w:rFonts w:ascii="Arial" w:eastAsia="Calibri" w:hAnsi="Arial" w:cs="Arial"/>
          <w:color w:val="000000"/>
        </w:rPr>
      </w:pPr>
    </w:p>
    <w:p w14:paraId="5AC9F26D" w14:textId="10661BD6" w:rsidR="008E06DF" w:rsidRDefault="008E06DF" w:rsidP="001658E6">
      <w:pPr>
        <w:suppressAutoHyphens/>
        <w:spacing w:after="200" w:line="276" w:lineRule="auto"/>
        <w:rPr>
          <w:rFonts w:ascii="Arial" w:eastAsia="Calibri" w:hAnsi="Arial" w:cs="Arial"/>
          <w:color w:val="000000"/>
        </w:rPr>
      </w:pPr>
    </w:p>
    <w:p w14:paraId="3846AB39" w14:textId="0A237251" w:rsidR="008E06DF" w:rsidRDefault="008E06DF" w:rsidP="001658E6">
      <w:pPr>
        <w:suppressAutoHyphens/>
        <w:spacing w:after="200" w:line="276" w:lineRule="auto"/>
        <w:rPr>
          <w:rFonts w:ascii="Arial" w:eastAsia="Calibri" w:hAnsi="Arial" w:cs="Arial"/>
          <w:color w:val="000000"/>
        </w:rPr>
      </w:pPr>
    </w:p>
    <w:p w14:paraId="0CE54148" w14:textId="52060EF1" w:rsidR="008E06DF" w:rsidRDefault="008E06DF" w:rsidP="001658E6">
      <w:pPr>
        <w:suppressAutoHyphens/>
        <w:spacing w:after="200" w:line="276" w:lineRule="auto"/>
        <w:rPr>
          <w:rFonts w:ascii="Arial" w:eastAsia="Calibri" w:hAnsi="Arial" w:cs="Arial"/>
          <w:color w:val="000000"/>
        </w:rPr>
      </w:pPr>
    </w:p>
    <w:p w14:paraId="4D781EB3" w14:textId="143E8921" w:rsidR="008E06DF" w:rsidRDefault="008E06DF" w:rsidP="001658E6">
      <w:pPr>
        <w:suppressAutoHyphens/>
        <w:spacing w:after="200" w:line="276" w:lineRule="auto"/>
        <w:rPr>
          <w:rFonts w:ascii="Arial" w:eastAsia="Calibri" w:hAnsi="Arial" w:cs="Arial"/>
          <w:color w:val="000000"/>
        </w:rPr>
      </w:pPr>
    </w:p>
    <w:p w14:paraId="3E1F7122" w14:textId="5743FD64" w:rsidR="008E06DF" w:rsidRDefault="008E06DF" w:rsidP="001658E6">
      <w:pPr>
        <w:suppressAutoHyphens/>
        <w:spacing w:after="200" w:line="276" w:lineRule="auto"/>
        <w:rPr>
          <w:rFonts w:ascii="Arial" w:eastAsia="Calibri" w:hAnsi="Arial" w:cs="Arial"/>
          <w:color w:val="000000"/>
        </w:rPr>
      </w:pPr>
    </w:p>
    <w:p w14:paraId="665CCF93" w14:textId="119429F9" w:rsidR="008E06DF" w:rsidRDefault="008E06DF" w:rsidP="001658E6">
      <w:pPr>
        <w:suppressAutoHyphens/>
        <w:spacing w:after="200" w:line="276" w:lineRule="auto"/>
        <w:rPr>
          <w:rFonts w:ascii="Arial" w:eastAsia="Calibri" w:hAnsi="Arial" w:cs="Arial"/>
          <w:color w:val="000000"/>
        </w:rPr>
      </w:pPr>
    </w:p>
    <w:p w14:paraId="32102BD9" w14:textId="77777777" w:rsidR="008E06DF" w:rsidRDefault="008E06DF" w:rsidP="008E06DF">
      <w:pPr>
        <w:spacing w:line="240" w:lineRule="auto"/>
        <w:jc w:val="right"/>
        <w:rPr>
          <w:rFonts w:ascii="Arial" w:eastAsia="Calibri" w:hAnsi="Arial" w:cs="Arial"/>
        </w:rPr>
      </w:pPr>
      <w:r>
        <w:rPr>
          <w:rFonts w:ascii="Arial" w:eastAsia="Calibri" w:hAnsi="Arial" w:cs="Arial"/>
        </w:rPr>
        <w:lastRenderedPageBreak/>
        <w:t xml:space="preserve">Załącznik Nr </w:t>
      </w:r>
    </w:p>
    <w:p w14:paraId="316EEBB1" w14:textId="77777777" w:rsidR="008E06DF" w:rsidRDefault="008E06DF" w:rsidP="008E06DF">
      <w:pPr>
        <w:spacing w:after="0" w:line="240" w:lineRule="auto"/>
        <w:rPr>
          <w:rFonts w:ascii="Arial" w:hAnsi="Arial" w:cs="Arial"/>
          <w:sz w:val="24"/>
          <w:szCs w:val="24"/>
        </w:rPr>
      </w:pPr>
      <w:r>
        <w:rPr>
          <w:rFonts w:ascii="Arial" w:hAnsi="Arial" w:cs="Arial"/>
          <w:sz w:val="24"/>
          <w:szCs w:val="24"/>
        </w:rPr>
        <w:t>ZATWIERDZAM</w:t>
      </w:r>
    </w:p>
    <w:p w14:paraId="0754A033" w14:textId="77777777" w:rsidR="008E06DF" w:rsidRDefault="008E06DF" w:rsidP="008E06DF">
      <w:pPr>
        <w:spacing w:after="0" w:line="240" w:lineRule="auto"/>
        <w:rPr>
          <w:rFonts w:ascii="Arial" w:hAnsi="Arial" w:cs="Arial"/>
          <w:sz w:val="24"/>
          <w:szCs w:val="24"/>
        </w:rPr>
      </w:pPr>
    </w:p>
    <w:p w14:paraId="54926F29" w14:textId="77777777" w:rsidR="008E06DF" w:rsidRDefault="008E06DF" w:rsidP="008E06DF">
      <w:pPr>
        <w:spacing w:line="240" w:lineRule="auto"/>
        <w:rPr>
          <w:rFonts w:ascii="Arial" w:hAnsi="Arial" w:cs="Arial"/>
          <w:sz w:val="24"/>
          <w:szCs w:val="24"/>
        </w:rPr>
      </w:pPr>
      <w:r>
        <w:rPr>
          <w:rFonts w:ascii="Arial" w:hAnsi="Arial" w:cs="Arial"/>
          <w:sz w:val="24"/>
          <w:szCs w:val="24"/>
        </w:rPr>
        <w:t>…………………</w:t>
      </w:r>
    </w:p>
    <w:p w14:paraId="10BF5F4C" w14:textId="77777777" w:rsidR="008E06DF" w:rsidRDefault="008E06DF" w:rsidP="008E06DF">
      <w:pPr>
        <w:spacing w:after="0" w:line="240" w:lineRule="auto"/>
        <w:jc w:val="center"/>
        <w:rPr>
          <w:rFonts w:ascii="Arial" w:hAnsi="Arial" w:cs="Arial"/>
          <w:b/>
          <w:sz w:val="24"/>
          <w:szCs w:val="24"/>
        </w:rPr>
      </w:pPr>
      <w:r>
        <w:rPr>
          <w:rFonts w:ascii="Arial" w:hAnsi="Arial" w:cs="Arial"/>
          <w:b/>
          <w:sz w:val="24"/>
          <w:szCs w:val="24"/>
        </w:rPr>
        <w:t>Protokół reklamacyjny /WZÓR/</w:t>
      </w:r>
    </w:p>
    <w:p w14:paraId="18B7B390" w14:textId="77777777" w:rsidR="008E06DF" w:rsidRDefault="008E06DF" w:rsidP="008E06DF">
      <w:pPr>
        <w:spacing w:after="0" w:line="240" w:lineRule="auto"/>
        <w:jc w:val="center"/>
        <w:rPr>
          <w:rFonts w:ascii="Arial" w:hAnsi="Arial" w:cs="Arial"/>
          <w:b/>
          <w:sz w:val="24"/>
          <w:szCs w:val="24"/>
        </w:rPr>
      </w:pPr>
    </w:p>
    <w:p w14:paraId="5A7063B1"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32 WOG Zamość…….. ………………………………………………………………………………………</w:t>
      </w:r>
    </w:p>
    <w:p w14:paraId="24AD68FA" w14:textId="77777777" w:rsidR="008E06DF" w:rsidRDefault="008E06DF" w:rsidP="008E06DF">
      <w:pPr>
        <w:spacing w:after="0"/>
        <w:jc w:val="both"/>
        <w:rPr>
          <w:rFonts w:ascii="Arial" w:hAnsi="Arial" w:cs="Arial"/>
          <w:sz w:val="20"/>
          <w:szCs w:val="20"/>
        </w:rPr>
      </w:pPr>
      <w:r>
        <w:rPr>
          <w:rFonts w:ascii="Arial" w:hAnsi="Arial" w:cs="Arial"/>
          <w:sz w:val="20"/>
          <w:szCs w:val="20"/>
        </w:rPr>
        <w:t>Wykonawca/Nr umowy: ………………………………………………………………………………………</w:t>
      </w:r>
    </w:p>
    <w:p w14:paraId="2BA0F2F9" w14:textId="77777777" w:rsidR="008E06DF" w:rsidRDefault="008E06DF" w:rsidP="008E06DF">
      <w:pPr>
        <w:spacing w:after="0"/>
        <w:jc w:val="both"/>
        <w:rPr>
          <w:rFonts w:ascii="Arial" w:hAnsi="Arial" w:cs="Arial"/>
          <w:sz w:val="20"/>
          <w:szCs w:val="20"/>
        </w:rPr>
      </w:pPr>
      <w:r>
        <w:rPr>
          <w:rFonts w:ascii="Arial" w:hAnsi="Arial" w:cs="Arial"/>
          <w:sz w:val="20"/>
          <w:szCs w:val="20"/>
        </w:rPr>
        <w:t>Producent: ………………………………………………………………………………………………………</w:t>
      </w:r>
    </w:p>
    <w:p w14:paraId="5895FE1E" w14:textId="77777777" w:rsidR="008E06DF" w:rsidRDefault="008E06DF" w:rsidP="008E06DF">
      <w:pPr>
        <w:spacing w:after="0"/>
        <w:jc w:val="both"/>
        <w:rPr>
          <w:rFonts w:ascii="Arial" w:hAnsi="Arial" w:cs="Arial"/>
          <w:sz w:val="20"/>
          <w:szCs w:val="20"/>
        </w:rPr>
      </w:pPr>
      <w:r>
        <w:rPr>
          <w:rFonts w:ascii="Arial" w:hAnsi="Arial" w:cs="Arial"/>
          <w:sz w:val="20"/>
          <w:szCs w:val="20"/>
        </w:rPr>
        <w:t>Data i godzina dostawy 32 WOG: ……………………………………………………………………………</w:t>
      </w:r>
    </w:p>
    <w:p w14:paraId="0D429F91"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4FF028E9"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w:t>
      </w:r>
    </w:p>
    <w:p w14:paraId="4B5E4511" w14:textId="77777777" w:rsidR="008E06DF" w:rsidRDefault="008E06DF" w:rsidP="008E06DF">
      <w:pPr>
        <w:spacing w:after="0" w:line="240" w:lineRule="auto"/>
        <w:jc w:val="both"/>
        <w:rPr>
          <w:rFonts w:ascii="Arial" w:hAnsi="Arial" w:cs="Arial"/>
          <w:sz w:val="20"/>
          <w:szCs w:val="20"/>
        </w:rPr>
      </w:pPr>
    </w:p>
    <w:p w14:paraId="7A8C6F85" w14:textId="77777777" w:rsidR="008E06DF" w:rsidRDefault="008E06DF" w:rsidP="008E06DF">
      <w:pPr>
        <w:spacing w:after="0" w:line="240" w:lineRule="auto"/>
        <w:jc w:val="both"/>
        <w:rPr>
          <w:rFonts w:ascii="Arial" w:hAnsi="Arial" w:cs="Arial"/>
          <w:b/>
          <w:sz w:val="20"/>
          <w:szCs w:val="20"/>
        </w:rPr>
      </w:pPr>
      <w:r>
        <w:rPr>
          <w:rFonts w:ascii="Arial" w:hAnsi="Arial" w:cs="Arial"/>
          <w:b/>
          <w:sz w:val="20"/>
          <w:szCs w:val="20"/>
        </w:rPr>
        <w:t>Przyczyny reklamacji:</w:t>
      </w:r>
    </w:p>
    <w:p w14:paraId="789F330E" w14:textId="77777777" w:rsidR="008E06DF" w:rsidRDefault="008E06DF" w:rsidP="002264BF">
      <w:pPr>
        <w:numPr>
          <w:ilvl w:val="0"/>
          <w:numId w:val="32"/>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0E76961A" w14:textId="77777777" w:rsidR="008E06DF" w:rsidRDefault="008E06DF" w:rsidP="008E06DF">
      <w:pPr>
        <w:spacing w:after="0"/>
        <w:jc w:val="both"/>
        <w:rPr>
          <w:rFonts w:ascii="Arial" w:hAnsi="Arial" w:cs="Arial"/>
          <w:sz w:val="20"/>
          <w:szCs w:val="20"/>
        </w:rPr>
      </w:pPr>
      <w:r>
        <w:rPr>
          <w:rFonts w:ascii="Arial" w:hAnsi="Arial" w:cs="Arial"/>
          <w:sz w:val="20"/>
          <w:szCs w:val="20"/>
        </w:rPr>
        <w:t>Wyrób reklamowany pochodzi z partii produkcyjnej nr: ……………………………………………………</w:t>
      </w:r>
    </w:p>
    <w:p w14:paraId="76691A37" w14:textId="77777777" w:rsidR="008E06DF" w:rsidRDefault="008E06DF" w:rsidP="008E06DF">
      <w:pPr>
        <w:spacing w:after="0"/>
        <w:jc w:val="both"/>
        <w:rPr>
          <w:rFonts w:ascii="Arial" w:hAnsi="Arial" w:cs="Arial"/>
          <w:sz w:val="20"/>
          <w:szCs w:val="20"/>
        </w:rPr>
      </w:pPr>
      <w:r>
        <w:rPr>
          <w:rFonts w:ascii="Arial" w:hAnsi="Arial" w:cs="Arial"/>
          <w:sz w:val="20"/>
          <w:szCs w:val="20"/>
        </w:rPr>
        <w:t>Nazwa reklamowanego środka spożywczego:……………………………………………………………</w:t>
      </w:r>
    </w:p>
    <w:p w14:paraId="391FA7B7" w14:textId="77777777" w:rsidR="008E06DF" w:rsidRDefault="008E06DF" w:rsidP="008E06DF">
      <w:pPr>
        <w:spacing w:after="0"/>
        <w:jc w:val="both"/>
        <w:rPr>
          <w:rFonts w:ascii="Arial" w:hAnsi="Arial" w:cs="Arial"/>
          <w:sz w:val="20"/>
          <w:szCs w:val="20"/>
        </w:rPr>
      </w:pPr>
      <w:r>
        <w:rPr>
          <w:rFonts w:ascii="Arial" w:hAnsi="Arial" w:cs="Arial"/>
          <w:sz w:val="20"/>
          <w:szCs w:val="20"/>
        </w:rPr>
        <w:t>Ilość i wartość reklamowanego środka spożywczego:……………………………………………………</w:t>
      </w:r>
    </w:p>
    <w:p w14:paraId="0E71FB83" w14:textId="77777777" w:rsidR="008E06DF" w:rsidRDefault="008E06DF" w:rsidP="008E06DF">
      <w:pPr>
        <w:spacing w:after="0"/>
        <w:jc w:val="both"/>
        <w:rPr>
          <w:rFonts w:ascii="Arial" w:hAnsi="Arial" w:cs="Arial"/>
          <w:sz w:val="20"/>
          <w:szCs w:val="20"/>
        </w:rPr>
      </w:pPr>
      <w:r>
        <w:rPr>
          <w:rFonts w:ascii="Arial" w:hAnsi="Arial" w:cs="Arial"/>
          <w:sz w:val="20"/>
          <w:szCs w:val="20"/>
        </w:rPr>
        <w:t>Szczegółowy opis wad jakościowych produktu:………………….........................................................</w:t>
      </w:r>
    </w:p>
    <w:p w14:paraId="45CA96DF" w14:textId="77777777" w:rsidR="008E06DF" w:rsidRDefault="008E06DF" w:rsidP="008E06DF">
      <w:pPr>
        <w:spacing w:after="0"/>
        <w:jc w:val="both"/>
        <w:rPr>
          <w:rFonts w:ascii="Arial" w:hAnsi="Arial" w:cs="Arial"/>
          <w:sz w:val="20"/>
          <w:szCs w:val="20"/>
        </w:rPr>
      </w:pPr>
      <w:r>
        <w:rPr>
          <w:rFonts w:ascii="Arial" w:hAnsi="Arial" w:cs="Arial"/>
          <w:sz w:val="20"/>
          <w:szCs w:val="20"/>
        </w:rPr>
        <w:t>……………………………………………………………………………………………………………………</w:t>
      </w:r>
    </w:p>
    <w:p w14:paraId="080AD164" w14:textId="77777777" w:rsidR="008E06DF" w:rsidRDefault="008E06DF" w:rsidP="008E06DF">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220F9DC8"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4C24BAD3" w14:textId="77777777" w:rsidR="008E06DF" w:rsidRDefault="008E06DF" w:rsidP="008E06DF">
      <w:pPr>
        <w:spacing w:after="0" w:line="240" w:lineRule="auto"/>
        <w:jc w:val="both"/>
        <w:rPr>
          <w:rFonts w:ascii="Arial" w:hAnsi="Arial" w:cs="Arial"/>
          <w:sz w:val="20"/>
          <w:szCs w:val="20"/>
        </w:rPr>
      </w:pPr>
    </w:p>
    <w:p w14:paraId="38202132" w14:textId="77777777" w:rsidR="008E06DF" w:rsidRDefault="008E06DF" w:rsidP="002264BF">
      <w:pPr>
        <w:numPr>
          <w:ilvl w:val="0"/>
          <w:numId w:val="32"/>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43A64E42" w14:textId="77777777" w:rsidR="008E06DF" w:rsidRDefault="008E06DF" w:rsidP="008E06DF">
      <w:pPr>
        <w:spacing w:after="0"/>
        <w:jc w:val="both"/>
        <w:rPr>
          <w:rFonts w:ascii="Arial" w:hAnsi="Arial" w:cs="Arial"/>
          <w:sz w:val="20"/>
          <w:szCs w:val="20"/>
        </w:rPr>
      </w:pPr>
      <w:r>
        <w:rPr>
          <w:rFonts w:ascii="Arial" w:hAnsi="Arial" w:cs="Arial"/>
          <w:sz w:val="20"/>
          <w:szCs w:val="20"/>
        </w:rPr>
        <w:t>Data i dokładna godzina dostawy według zamówienia:……………………………………………………</w:t>
      </w:r>
    </w:p>
    <w:p w14:paraId="5E1524AC" w14:textId="77777777" w:rsidR="008E06DF" w:rsidRDefault="008E06DF" w:rsidP="008E06DF">
      <w:pPr>
        <w:spacing w:after="0"/>
        <w:jc w:val="both"/>
        <w:rPr>
          <w:rFonts w:ascii="Arial" w:hAnsi="Arial" w:cs="Arial"/>
          <w:sz w:val="20"/>
          <w:szCs w:val="20"/>
        </w:rPr>
      </w:pPr>
      <w:r>
        <w:rPr>
          <w:rFonts w:ascii="Arial" w:hAnsi="Arial" w:cs="Arial"/>
          <w:sz w:val="20"/>
          <w:szCs w:val="20"/>
        </w:rPr>
        <w:t>Data i dokładna godzina dostawy opóźnionej lub brak dostawy:…………………………………………</w:t>
      </w:r>
    </w:p>
    <w:p w14:paraId="6C2CCD7F" w14:textId="77777777" w:rsidR="008E06DF" w:rsidRDefault="008E06DF" w:rsidP="008E06DF">
      <w:pPr>
        <w:spacing w:after="0"/>
        <w:jc w:val="both"/>
        <w:rPr>
          <w:rFonts w:ascii="Arial" w:hAnsi="Arial" w:cs="Arial"/>
          <w:sz w:val="20"/>
          <w:szCs w:val="20"/>
        </w:rPr>
      </w:pPr>
      <w:r>
        <w:rPr>
          <w:rFonts w:ascii="Arial" w:hAnsi="Arial" w:cs="Arial"/>
          <w:sz w:val="20"/>
          <w:szCs w:val="20"/>
        </w:rPr>
        <w:t>Wartość dostawy opóźnionej:…………………………………………………………………………………</w:t>
      </w:r>
    </w:p>
    <w:p w14:paraId="0DD47A60" w14:textId="77777777" w:rsidR="008E06DF" w:rsidRDefault="008E06DF" w:rsidP="008E06DF">
      <w:pPr>
        <w:spacing w:after="0"/>
        <w:jc w:val="both"/>
        <w:rPr>
          <w:rFonts w:ascii="Arial" w:hAnsi="Arial" w:cs="Arial"/>
          <w:sz w:val="20"/>
          <w:szCs w:val="20"/>
        </w:rPr>
      </w:pPr>
      <w:r>
        <w:rPr>
          <w:rFonts w:ascii="Arial" w:hAnsi="Arial" w:cs="Arial"/>
          <w:sz w:val="20"/>
          <w:szCs w:val="20"/>
        </w:rPr>
        <w:t>Przyjęcie dostawy opóźnionej: tak/nie (niepotrzebne skreślić)</w:t>
      </w:r>
    </w:p>
    <w:p w14:paraId="2B676475"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38859D18" w14:textId="77777777" w:rsidR="008E06DF" w:rsidRDefault="008E06DF" w:rsidP="008E06DF">
      <w:pPr>
        <w:spacing w:after="0" w:line="240" w:lineRule="auto"/>
        <w:jc w:val="both"/>
        <w:rPr>
          <w:rFonts w:ascii="Arial" w:hAnsi="Arial" w:cs="Arial"/>
          <w:sz w:val="20"/>
          <w:szCs w:val="20"/>
        </w:rPr>
      </w:pPr>
    </w:p>
    <w:p w14:paraId="78E86B38" w14:textId="77777777" w:rsidR="008E06DF" w:rsidRDefault="008E06DF" w:rsidP="002264BF">
      <w:pPr>
        <w:numPr>
          <w:ilvl w:val="0"/>
          <w:numId w:val="32"/>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07664AD1" w14:textId="77777777" w:rsidR="008E06DF" w:rsidRDefault="008E06DF" w:rsidP="008E06DF">
      <w:pPr>
        <w:spacing w:after="0"/>
        <w:jc w:val="both"/>
        <w:rPr>
          <w:rFonts w:ascii="Arial" w:hAnsi="Arial" w:cs="Arial"/>
          <w:sz w:val="20"/>
          <w:szCs w:val="20"/>
        </w:rPr>
      </w:pPr>
      <w:r>
        <w:rPr>
          <w:rFonts w:ascii="Arial" w:hAnsi="Arial" w:cs="Arial"/>
          <w:sz w:val="20"/>
          <w:szCs w:val="20"/>
        </w:rPr>
        <w:t>Nazwa brakującego środka spożywczego:…………………………………………………………………</w:t>
      </w:r>
    </w:p>
    <w:p w14:paraId="7A50F6FC" w14:textId="77777777" w:rsidR="008E06DF" w:rsidRDefault="008E06DF" w:rsidP="008E06DF">
      <w:pPr>
        <w:spacing w:after="0"/>
        <w:jc w:val="both"/>
        <w:rPr>
          <w:rFonts w:ascii="Arial" w:hAnsi="Arial" w:cs="Arial"/>
          <w:sz w:val="20"/>
          <w:szCs w:val="20"/>
        </w:rPr>
      </w:pPr>
      <w:r>
        <w:rPr>
          <w:rFonts w:ascii="Arial" w:hAnsi="Arial" w:cs="Arial"/>
          <w:sz w:val="20"/>
          <w:szCs w:val="20"/>
        </w:rPr>
        <w:t>Ilość i wartość brakującego środka spożywczego:…………………………………………………………</w:t>
      </w:r>
    </w:p>
    <w:p w14:paraId="0F201131" w14:textId="77777777" w:rsidR="008E06DF" w:rsidRDefault="008E06DF" w:rsidP="008E06DF">
      <w:pPr>
        <w:spacing w:after="0"/>
        <w:jc w:val="both"/>
        <w:rPr>
          <w:rFonts w:ascii="Arial" w:hAnsi="Arial" w:cs="Arial"/>
          <w:sz w:val="20"/>
          <w:szCs w:val="20"/>
        </w:rPr>
      </w:pPr>
      <w:r>
        <w:rPr>
          <w:rFonts w:ascii="Arial" w:hAnsi="Arial" w:cs="Arial"/>
          <w:sz w:val="20"/>
          <w:szCs w:val="20"/>
        </w:rPr>
        <w:t>Szczegółowy opis niezgodności:……………………………………………………………………………</w:t>
      </w:r>
    </w:p>
    <w:p w14:paraId="5C405127"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w:t>
      </w:r>
    </w:p>
    <w:p w14:paraId="2A762288" w14:textId="77777777" w:rsidR="008E06DF" w:rsidRDefault="008E06DF" w:rsidP="008E06DF">
      <w:pPr>
        <w:spacing w:after="0" w:line="240" w:lineRule="auto"/>
        <w:jc w:val="both"/>
        <w:rPr>
          <w:rFonts w:ascii="Arial" w:hAnsi="Arial" w:cs="Arial"/>
          <w:sz w:val="20"/>
          <w:szCs w:val="20"/>
        </w:rPr>
      </w:pPr>
    </w:p>
    <w:p w14:paraId="11177B53" w14:textId="77777777" w:rsidR="008E06DF" w:rsidRDefault="008E06DF" w:rsidP="002264BF">
      <w:pPr>
        <w:numPr>
          <w:ilvl w:val="0"/>
          <w:numId w:val="32"/>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4CE2D04E"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Wartość dostawy:</w:t>
      </w:r>
    </w:p>
    <w:p w14:paraId="345E202C" w14:textId="77777777" w:rsidR="008E06DF" w:rsidRDefault="008E06DF" w:rsidP="008E06DF">
      <w:pPr>
        <w:spacing w:after="0"/>
        <w:jc w:val="both"/>
        <w:rPr>
          <w:rFonts w:ascii="Arial" w:hAnsi="Arial" w:cs="Arial"/>
          <w:sz w:val="20"/>
          <w:szCs w:val="20"/>
        </w:rPr>
      </w:pPr>
      <w:r>
        <w:rPr>
          <w:rFonts w:ascii="Arial" w:hAnsi="Arial" w:cs="Arial"/>
          <w:sz w:val="20"/>
          <w:szCs w:val="20"/>
        </w:rPr>
        <w:t>……………………………………………………………………………………………………………………</w:t>
      </w:r>
    </w:p>
    <w:p w14:paraId="1A04F7AD" w14:textId="77777777" w:rsidR="008E06DF" w:rsidRDefault="008E06DF" w:rsidP="008E06DF">
      <w:pPr>
        <w:spacing w:after="0"/>
        <w:jc w:val="both"/>
        <w:rPr>
          <w:rFonts w:ascii="Arial" w:hAnsi="Arial" w:cs="Arial"/>
          <w:sz w:val="20"/>
          <w:szCs w:val="20"/>
        </w:rPr>
      </w:pPr>
      <w:r>
        <w:rPr>
          <w:rFonts w:ascii="Arial" w:hAnsi="Arial" w:cs="Arial"/>
          <w:sz w:val="20"/>
          <w:szCs w:val="20"/>
        </w:rPr>
        <w:t>Szczegółowy opis niezgodności:</w:t>
      </w:r>
    </w:p>
    <w:p w14:paraId="4B9E6A75" w14:textId="77777777" w:rsidR="008E06DF" w:rsidRDefault="008E06DF" w:rsidP="008E06DF">
      <w:pPr>
        <w:spacing w:after="0"/>
        <w:jc w:val="both"/>
        <w:rPr>
          <w:rFonts w:ascii="Arial" w:hAnsi="Arial" w:cs="Arial"/>
          <w:sz w:val="20"/>
          <w:szCs w:val="20"/>
        </w:rPr>
      </w:pPr>
      <w:r>
        <w:rPr>
          <w:rFonts w:ascii="Arial" w:hAnsi="Arial" w:cs="Arial"/>
          <w:sz w:val="20"/>
          <w:szCs w:val="20"/>
        </w:rPr>
        <w:t>……………………………………………………………………………………………………………………</w:t>
      </w:r>
    </w:p>
    <w:p w14:paraId="1766F6B4" w14:textId="77777777" w:rsidR="008E06DF" w:rsidRDefault="008E06DF" w:rsidP="008E06DF">
      <w:pPr>
        <w:spacing w:after="0"/>
        <w:jc w:val="both"/>
        <w:rPr>
          <w:rFonts w:ascii="Arial" w:hAnsi="Arial" w:cs="Arial"/>
          <w:sz w:val="20"/>
          <w:szCs w:val="20"/>
        </w:rPr>
      </w:pPr>
      <w:r>
        <w:rPr>
          <w:rFonts w:ascii="Arial" w:hAnsi="Arial" w:cs="Arial"/>
          <w:sz w:val="20"/>
          <w:szCs w:val="20"/>
        </w:rPr>
        <w:t>……………………………………………………………………………………………………………………</w:t>
      </w:r>
    </w:p>
    <w:p w14:paraId="641315F4" w14:textId="77777777" w:rsidR="008E06DF" w:rsidRDefault="008E06DF" w:rsidP="008E06DF">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4B3E252E"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2A253300" w14:textId="77777777" w:rsidR="008E06DF" w:rsidRDefault="008E06DF" w:rsidP="008E06DF">
      <w:pPr>
        <w:spacing w:after="0" w:line="240" w:lineRule="auto"/>
        <w:jc w:val="both"/>
        <w:rPr>
          <w:rFonts w:ascii="Arial" w:hAnsi="Arial" w:cs="Arial"/>
          <w:sz w:val="20"/>
          <w:szCs w:val="20"/>
        </w:rPr>
      </w:pPr>
    </w:p>
    <w:p w14:paraId="70223FF1" w14:textId="77777777" w:rsidR="008E06DF" w:rsidRDefault="008E06DF" w:rsidP="002264BF">
      <w:pPr>
        <w:numPr>
          <w:ilvl w:val="0"/>
          <w:numId w:val="32"/>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6CFC028D"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Wartość dostawy:</w:t>
      </w:r>
    </w:p>
    <w:p w14:paraId="1AFABAC2" w14:textId="77777777" w:rsidR="008E06DF" w:rsidRDefault="008E06DF" w:rsidP="008E06DF">
      <w:pPr>
        <w:spacing w:after="0"/>
        <w:jc w:val="both"/>
        <w:rPr>
          <w:rFonts w:ascii="Arial" w:hAnsi="Arial" w:cs="Arial"/>
          <w:sz w:val="20"/>
          <w:szCs w:val="20"/>
        </w:rPr>
      </w:pPr>
      <w:r>
        <w:rPr>
          <w:rFonts w:ascii="Arial" w:hAnsi="Arial" w:cs="Arial"/>
          <w:sz w:val="20"/>
          <w:szCs w:val="20"/>
        </w:rPr>
        <w:t>Szczegółowy opis niezgodności:……………………………………………………………………………</w:t>
      </w:r>
    </w:p>
    <w:p w14:paraId="1FDB6EBC" w14:textId="77777777" w:rsidR="008E06DF" w:rsidRDefault="008E06DF" w:rsidP="008E06DF">
      <w:pPr>
        <w:spacing w:after="0"/>
        <w:jc w:val="both"/>
        <w:rPr>
          <w:rFonts w:ascii="Arial" w:hAnsi="Arial" w:cs="Arial"/>
          <w:sz w:val="20"/>
          <w:szCs w:val="20"/>
        </w:rPr>
      </w:pPr>
      <w:r>
        <w:rPr>
          <w:rFonts w:ascii="Arial" w:hAnsi="Arial" w:cs="Arial"/>
          <w:sz w:val="20"/>
          <w:szCs w:val="20"/>
        </w:rPr>
        <w:t>……………………………………………………………………………………………………….…………</w:t>
      </w:r>
    </w:p>
    <w:p w14:paraId="4033D5FF" w14:textId="77777777" w:rsidR="008E06DF" w:rsidRDefault="008E06DF" w:rsidP="008E06DF">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1FA57E37" w14:textId="77777777" w:rsidR="008E06DF" w:rsidRDefault="008E06DF" w:rsidP="008E06DF">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2AE7D102" w14:textId="77777777" w:rsidR="008E06DF" w:rsidRDefault="008E06DF" w:rsidP="008E06DF">
      <w:pPr>
        <w:spacing w:after="0" w:line="240" w:lineRule="auto"/>
        <w:jc w:val="right"/>
        <w:rPr>
          <w:rFonts w:ascii="Arial" w:hAnsi="Arial" w:cs="Arial"/>
          <w:b/>
          <w:sz w:val="20"/>
          <w:szCs w:val="20"/>
        </w:rPr>
      </w:pPr>
      <w:r>
        <w:rPr>
          <w:rFonts w:ascii="Arial" w:hAnsi="Arial" w:cs="Arial"/>
          <w:b/>
          <w:sz w:val="20"/>
          <w:szCs w:val="20"/>
        </w:rPr>
        <w:t>Kierownik magazynu</w:t>
      </w:r>
    </w:p>
    <w:p w14:paraId="1A4A0914" w14:textId="77777777" w:rsidR="008E06DF" w:rsidRDefault="008E06DF" w:rsidP="008E06DF">
      <w:pPr>
        <w:spacing w:after="0" w:line="240" w:lineRule="auto"/>
        <w:jc w:val="right"/>
        <w:rPr>
          <w:rFonts w:ascii="Arial" w:hAnsi="Arial" w:cs="Arial"/>
          <w:b/>
          <w:sz w:val="20"/>
          <w:szCs w:val="20"/>
        </w:rPr>
      </w:pPr>
    </w:p>
    <w:p w14:paraId="254B0575" w14:textId="77777777" w:rsidR="008E06DF" w:rsidRDefault="008E06DF" w:rsidP="008E06DF">
      <w:pPr>
        <w:spacing w:after="0" w:line="240" w:lineRule="auto"/>
        <w:jc w:val="right"/>
        <w:rPr>
          <w:rFonts w:ascii="Arial" w:hAnsi="Arial" w:cs="Arial"/>
          <w:sz w:val="24"/>
          <w:szCs w:val="24"/>
        </w:rPr>
      </w:pPr>
      <w:r>
        <w:rPr>
          <w:rFonts w:ascii="Arial" w:hAnsi="Arial" w:cs="Arial"/>
          <w:b/>
          <w:sz w:val="20"/>
          <w:szCs w:val="20"/>
        </w:rPr>
        <w:t>………………………..</w:t>
      </w:r>
    </w:p>
    <w:p w14:paraId="4A1D0E07" w14:textId="77777777" w:rsidR="008E06DF" w:rsidRDefault="008E06DF" w:rsidP="008E06DF">
      <w:pPr>
        <w:spacing w:after="0"/>
        <w:jc w:val="right"/>
        <w:rPr>
          <w:rFonts w:ascii="Arial" w:hAnsi="Arial" w:cs="Arial"/>
          <w:sz w:val="24"/>
          <w:szCs w:val="24"/>
        </w:rPr>
      </w:pPr>
    </w:p>
    <w:p w14:paraId="57B0090B" w14:textId="77777777" w:rsidR="008E06DF" w:rsidRDefault="008E06DF" w:rsidP="008E06DF">
      <w:pPr>
        <w:spacing w:after="0" w:line="240" w:lineRule="auto"/>
        <w:rPr>
          <w:rFonts w:ascii="Arial" w:eastAsia="Times New Roman" w:hAnsi="Arial" w:cs="Arial"/>
          <w:color w:val="000000" w:themeColor="text1"/>
          <w:sz w:val="24"/>
          <w:szCs w:val="24"/>
          <w:lang w:eastAsia="pl-PL"/>
        </w:rPr>
        <w:sectPr w:rsidR="008E06DF">
          <w:pgSz w:w="11906" w:h="16838"/>
          <w:pgMar w:top="1417" w:right="1417" w:bottom="1417" w:left="1417" w:header="708" w:footer="708" w:gutter="0"/>
          <w:cols w:space="708"/>
        </w:sectPr>
      </w:pPr>
    </w:p>
    <w:p w14:paraId="1757D76C" w14:textId="77777777" w:rsidR="008E06DF" w:rsidRDefault="008E06DF" w:rsidP="008E06DF">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lastRenderedPageBreak/>
        <w:t>………………., dnia:…………….</w:t>
      </w:r>
    </w:p>
    <w:p w14:paraId="1FEFF758" w14:textId="77777777" w:rsidR="008E06DF" w:rsidRDefault="008E06DF" w:rsidP="008E06DF">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 xml:space="preserve">WYKAZ OSÓB </w:t>
      </w:r>
      <w:r>
        <w:rPr>
          <w:rFonts w:ascii="Arial" w:eastAsia="Times New Roman" w:hAnsi="Arial" w:cs="Arial"/>
          <w:bCs/>
          <w:color w:val="FF0000"/>
          <w:spacing w:val="10"/>
          <w:w w:val="130"/>
          <w:kern w:val="3"/>
          <w:sz w:val="24"/>
          <w:szCs w:val="24"/>
          <w:lang w:eastAsia="zh-CN"/>
        </w:rPr>
        <w:t>(</w:t>
      </w:r>
      <w:r>
        <w:rPr>
          <w:rFonts w:ascii="Arial" w:hAnsi="Arial" w:cs="Arial"/>
          <w:color w:val="FF0000"/>
          <w:sz w:val="24"/>
          <w:szCs w:val="24"/>
        </w:rPr>
        <w:t xml:space="preserve">w przypadku  zamówień realizowanych </w:t>
      </w:r>
      <w:r>
        <w:rPr>
          <w:rFonts w:ascii="Arial" w:hAnsi="Arial" w:cs="Arial"/>
          <w:color w:val="FF0000"/>
          <w:sz w:val="24"/>
          <w:szCs w:val="24"/>
        </w:rPr>
        <w:br/>
        <w:t>z wyłączeniem ustawy prawo zamówień publicznych nie wykazywać kolumny 3, 4, 5 )</w:t>
      </w:r>
    </w:p>
    <w:p w14:paraId="53F0ABC8" w14:textId="77777777" w:rsidR="008E06DF" w:rsidRDefault="008E06DF" w:rsidP="008E06DF">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52FAF611" w14:textId="77777777" w:rsidR="008E06DF" w:rsidRDefault="008E06DF" w:rsidP="008E06D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00BEBEED" w14:textId="77777777" w:rsidR="008E06DF" w:rsidRDefault="008E06DF" w:rsidP="008E06D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30AF27EC" w14:textId="77777777" w:rsidR="008E06DF" w:rsidRDefault="008E06DF" w:rsidP="008E06D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4A9B4773" w14:textId="77777777" w:rsidR="008E06DF" w:rsidRDefault="008E06DF" w:rsidP="008E06D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4210ED64" w14:textId="77777777" w:rsidR="008E06DF" w:rsidRDefault="008E06DF" w:rsidP="008E06DF">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1E6FF8FC" w14:textId="77777777" w:rsidR="008E06DF" w:rsidRDefault="008E06DF" w:rsidP="008E06DF">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8E06DF" w14:paraId="07495C83" w14:textId="77777777" w:rsidTr="00BB4E84">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48AFA55A" w14:textId="77777777" w:rsidR="008E06DF" w:rsidRDefault="008E06DF" w:rsidP="00BB4E84">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15674451" w14:textId="77777777" w:rsidR="008E06DF" w:rsidRDefault="008E06DF" w:rsidP="00BB4E84">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35B48A01" w14:textId="77777777" w:rsidR="008E06DF" w:rsidRDefault="008E06DF" w:rsidP="00BB4E84">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1F1324" w14:textId="77777777" w:rsidR="008E06DF" w:rsidRDefault="008E06DF" w:rsidP="00BB4E84">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2E308F" w14:textId="77777777" w:rsidR="008E06DF" w:rsidRDefault="008E06DF" w:rsidP="00BB4E84">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09A7AE" w14:textId="77777777" w:rsidR="008E06DF" w:rsidRDefault="008E06DF" w:rsidP="00BB4E84">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45728DDC" w14:textId="77777777" w:rsidR="008E06DF" w:rsidRDefault="008E06DF" w:rsidP="00BB4E84">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56B90DFB" w14:textId="77777777" w:rsidR="008E06DF" w:rsidRDefault="008E06DF" w:rsidP="00BB4E84">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145A46F4" w14:textId="77777777" w:rsidR="008E06DF" w:rsidRDefault="008E06DF" w:rsidP="00BB4E84">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660C047" w14:textId="77777777" w:rsidR="008E06DF" w:rsidRDefault="008E06DF" w:rsidP="00BB4E84">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28BD4221" w14:textId="77777777" w:rsidR="008E06DF" w:rsidRDefault="008E06DF" w:rsidP="00BB4E84">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7F9EB9C3" w14:textId="77777777" w:rsidR="008E06DF" w:rsidRDefault="008E06DF" w:rsidP="00BB4E84">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8E06DF" w14:paraId="270F759B" w14:textId="77777777" w:rsidTr="00BB4E84">
        <w:trPr>
          <w:trHeight w:val="217"/>
        </w:trPr>
        <w:tc>
          <w:tcPr>
            <w:tcW w:w="482" w:type="dxa"/>
            <w:tcBorders>
              <w:top w:val="single" w:sz="4" w:space="0" w:color="auto"/>
              <w:left w:val="single" w:sz="4" w:space="0" w:color="auto"/>
              <w:bottom w:val="single" w:sz="4" w:space="0" w:color="auto"/>
              <w:right w:val="single" w:sz="4" w:space="0" w:color="auto"/>
            </w:tcBorders>
            <w:hideMark/>
          </w:tcPr>
          <w:p w14:paraId="246ECC02" w14:textId="77777777" w:rsidR="008E06DF" w:rsidRDefault="008E06DF" w:rsidP="00BB4E84">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499527F7" w14:textId="77777777" w:rsidR="008E06DF" w:rsidRDefault="008E06DF" w:rsidP="00BB4E84">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7A2B1441" w14:textId="77777777" w:rsidR="008E06DF" w:rsidRDefault="008E06DF" w:rsidP="00BB4E84">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61B50689" w14:textId="77777777" w:rsidR="008E06DF" w:rsidRDefault="008E06DF" w:rsidP="00BB4E84">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78C89899" w14:textId="77777777" w:rsidR="008E06DF" w:rsidRDefault="008E06DF" w:rsidP="00BB4E84">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429315D3" w14:textId="77777777" w:rsidR="008E06DF" w:rsidRDefault="008E06DF" w:rsidP="00BB4E84">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1FB91D64" w14:textId="77777777" w:rsidR="008E06DF" w:rsidRDefault="008E06DF" w:rsidP="00BB4E84">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1BA941B9" w14:textId="77777777" w:rsidR="008E06DF" w:rsidRDefault="008E06DF" w:rsidP="00BB4E84">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474B191E" w14:textId="77777777" w:rsidR="008E06DF" w:rsidRDefault="008E06DF" w:rsidP="00BB4E84">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8E06DF" w14:paraId="5E693600" w14:textId="77777777" w:rsidTr="00BB4E84">
        <w:trPr>
          <w:trHeight w:val="248"/>
        </w:trPr>
        <w:tc>
          <w:tcPr>
            <w:tcW w:w="482" w:type="dxa"/>
            <w:tcBorders>
              <w:top w:val="single" w:sz="4" w:space="0" w:color="auto"/>
              <w:left w:val="single" w:sz="4" w:space="0" w:color="auto"/>
              <w:bottom w:val="single" w:sz="4" w:space="0" w:color="auto"/>
              <w:right w:val="single" w:sz="4" w:space="0" w:color="auto"/>
            </w:tcBorders>
            <w:hideMark/>
          </w:tcPr>
          <w:p w14:paraId="171F8FC1" w14:textId="77777777" w:rsidR="008E06DF" w:rsidRDefault="008E06DF" w:rsidP="00BB4E84">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30DAADCA" w14:textId="77777777" w:rsidR="008E06DF" w:rsidRDefault="008E06DF" w:rsidP="00BB4E84">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049ED95" w14:textId="77777777" w:rsidR="008E06DF" w:rsidRDefault="008E06DF" w:rsidP="00BB4E84">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3F2C46BE" w14:textId="77777777" w:rsidR="008E06DF" w:rsidRDefault="008E06DF" w:rsidP="00BB4E84">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20A2CA28" w14:textId="77777777" w:rsidR="008E06DF" w:rsidRDefault="008E06DF" w:rsidP="00BB4E84">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0321FEC" w14:textId="77777777" w:rsidR="008E06DF" w:rsidRDefault="008E06DF" w:rsidP="00BB4E84">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DFF6DD6"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B258110"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38D4FFE1" w14:textId="77777777" w:rsidR="008E06DF" w:rsidRDefault="008E06DF" w:rsidP="00BB4E84">
            <w:pPr>
              <w:spacing w:after="0" w:line="240" w:lineRule="auto"/>
              <w:jc w:val="center"/>
              <w:rPr>
                <w:rFonts w:ascii="Arial" w:eastAsia="Calibri" w:hAnsi="Arial" w:cs="Arial"/>
                <w:color w:val="000000" w:themeColor="text1"/>
              </w:rPr>
            </w:pPr>
          </w:p>
        </w:tc>
      </w:tr>
      <w:tr w:rsidR="008E06DF" w14:paraId="5A76B2CF" w14:textId="77777777" w:rsidTr="00BB4E84">
        <w:trPr>
          <w:trHeight w:val="263"/>
        </w:trPr>
        <w:tc>
          <w:tcPr>
            <w:tcW w:w="482" w:type="dxa"/>
            <w:tcBorders>
              <w:top w:val="single" w:sz="4" w:space="0" w:color="auto"/>
              <w:left w:val="single" w:sz="4" w:space="0" w:color="auto"/>
              <w:bottom w:val="single" w:sz="4" w:space="0" w:color="auto"/>
              <w:right w:val="single" w:sz="4" w:space="0" w:color="auto"/>
            </w:tcBorders>
            <w:hideMark/>
          </w:tcPr>
          <w:p w14:paraId="054980FC" w14:textId="77777777" w:rsidR="008E06DF" w:rsidRDefault="008E06DF" w:rsidP="00BB4E84">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6FE5F4FF" w14:textId="77777777" w:rsidR="008E06DF" w:rsidRDefault="008E06DF" w:rsidP="00BB4E84">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63F4D657" w14:textId="77777777" w:rsidR="008E06DF" w:rsidRDefault="008E06DF" w:rsidP="00BB4E84">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42CFC39D" w14:textId="77777777" w:rsidR="008E06DF" w:rsidRDefault="008E06DF" w:rsidP="00BB4E84">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790291D" w14:textId="77777777" w:rsidR="008E06DF" w:rsidRDefault="008E06DF" w:rsidP="00BB4E84">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0861786" w14:textId="77777777" w:rsidR="008E06DF" w:rsidRDefault="008E06DF" w:rsidP="00BB4E84">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23414F4A"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B8B9B08"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5C750E1" w14:textId="77777777" w:rsidR="008E06DF" w:rsidRDefault="008E06DF" w:rsidP="00BB4E84">
            <w:pPr>
              <w:spacing w:after="0" w:line="240" w:lineRule="auto"/>
              <w:jc w:val="center"/>
              <w:rPr>
                <w:rFonts w:ascii="Arial" w:eastAsia="Calibri" w:hAnsi="Arial" w:cs="Arial"/>
                <w:color w:val="000000" w:themeColor="text1"/>
              </w:rPr>
            </w:pPr>
          </w:p>
        </w:tc>
      </w:tr>
      <w:tr w:rsidR="008E06DF" w14:paraId="7CD68468" w14:textId="77777777" w:rsidTr="00BB4E84">
        <w:trPr>
          <w:trHeight w:val="263"/>
        </w:trPr>
        <w:tc>
          <w:tcPr>
            <w:tcW w:w="482" w:type="dxa"/>
            <w:tcBorders>
              <w:top w:val="single" w:sz="4" w:space="0" w:color="auto"/>
              <w:left w:val="single" w:sz="4" w:space="0" w:color="auto"/>
              <w:bottom w:val="single" w:sz="4" w:space="0" w:color="auto"/>
              <w:right w:val="single" w:sz="4" w:space="0" w:color="auto"/>
            </w:tcBorders>
            <w:hideMark/>
          </w:tcPr>
          <w:p w14:paraId="16B69EB2" w14:textId="77777777" w:rsidR="008E06DF" w:rsidRDefault="008E06DF" w:rsidP="00BB4E84">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76F2D0ED" w14:textId="77777777" w:rsidR="008E06DF" w:rsidRDefault="008E06DF" w:rsidP="00BB4E84">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C461220" w14:textId="77777777" w:rsidR="008E06DF" w:rsidRDefault="008E06DF" w:rsidP="00BB4E84">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0732438C" w14:textId="77777777" w:rsidR="008E06DF" w:rsidRDefault="008E06DF" w:rsidP="00BB4E84">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2E56173F" w14:textId="77777777" w:rsidR="008E06DF" w:rsidRDefault="008E06DF" w:rsidP="00BB4E84">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7C68702" w14:textId="77777777" w:rsidR="008E06DF" w:rsidRDefault="008E06DF" w:rsidP="00BB4E84">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56361744"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42766BD"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69D551A" w14:textId="77777777" w:rsidR="008E06DF" w:rsidRDefault="008E06DF" w:rsidP="00BB4E84">
            <w:pPr>
              <w:spacing w:after="0" w:line="240" w:lineRule="auto"/>
              <w:jc w:val="center"/>
              <w:rPr>
                <w:rFonts w:ascii="Arial" w:eastAsia="Calibri" w:hAnsi="Arial" w:cs="Arial"/>
                <w:color w:val="000000" w:themeColor="text1"/>
              </w:rPr>
            </w:pPr>
          </w:p>
        </w:tc>
      </w:tr>
      <w:tr w:rsidR="008E06DF" w14:paraId="5F44C916" w14:textId="77777777" w:rsidTr="00BB4E84">
        <w:trPr>
          <w:trHeight w:val="248"/>
        </w:trPr>
        <w:tc>
          <w:tcPr>
            <w:tcW w:w="482" w:type="dxa"/>
            <w:tcBorders>
              <w:top w:val="single" w:sz="4" w:space="0" w:color="auto"/>
              <w:left w:val="single" w:sz="4" w:space="0" w:color="auto"/>
              <w:bottom w:val="single" w:sz="4" w:space="0" w:color="auto"/>
              <w:right w:val="single" w:sz="4" w:space="0" w:color="auto"/>
            </w:tcBorders>
            <w:hideMark/>
          </w:tcPr>
          <w:p w14:paraId="4CA2924D" w14:textId="77777777" w:rsidR="008E06DF" w:rsidRDefault="008E06DF" w:rsidP="00BB4E84">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13D36C04" w14:textId="77777777" w:rsidR="008E06DF" w:rsidRDefault="008E06DF" w:rsidP="00BB4E84">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30E39957" w14:textId="77777777" w:rsidR="008E06DF" w:rsidRDefault="008E06DF" w:rsidP="00BB4E84">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267E67D0" w14:textId="77777777" w:rsidR="008E06DF" w:rsidRDefault="008E06DF" w:rsidP="00BB4E84">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5A615BCC" w14:textId="77777777" w:rsidR="008E06DF" w:rsidRDefault="008E06DF" w:rsidP="00BB4E84">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640B74A7" w14:textId="77777777" w:rsidR="008E06DF" w:rsidRDefault="008E06DF" w:rsidP="00BB4E84">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268718D0"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7CFBDDA"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7B32950" w14:textId="77777777" w:rsidR="008E06DF" w:rsidRDefault="008E06DF" w:rsidP="00BB4E84">
            <w:pPr>
              <w:spacing w:after="0" w:line="240" w:lineRule="auto"/>
              <w:jc w:val="center"/>
              <w:rPr>
                <w:rFonts w:ascii="Arial" w:eastAsia="Calibri" w:hAnsi="Arial" w:cs="Arial"/>
                <w:color w:val="000000" w:themeColor="text1"/>
              </w:rPr>
            </w:pPr>
          </w:p>
        </w:tc>
      </w:tr>
      <w:tr w:rsidR="008E06DF" w14:paraId="1EB57F97" w14:textId="77777777" w:rsidTr="00BB4E84">
        <w:trPr>
          <w:trHeight w:val="248"/>
        </w:trPr>
        <w:tc>
          <w:tcPr>
            <w:tcW w:w="482" w:type="dxa"/>
            <w:tcBorders>
              <w:top w:val="single" w:sz="4" w:space="0" w:color="auto"/>
              <w:left w:val="single" w:sz="4" w:space="0" w:color="auto"/>
              <w:bottom w:val="single" w:sz="4" w:space="0" w:color="auto"/>
              <w:right w:val="single" w:sz="4" w:space="0" w:color="auto"/>
            </w:tcBorders>
            <w:hideMark/>
          </w:tcPr>
          <w:p w14:paraId="6CE347D3" w14:textId="77777777" w:rsidR="008E06DF" w:rsidRDefault="008E06DF" w:rsidP="00BB4E84">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66476D00" w14:textId="77777777" w:rsidR="008E06DF" w:rsidRDefault="008E06DF" w:rsidP="00BB4E84">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D2D82DF" w14:textId="77777777" w:rsidR="008E06DF" w:rsidRDefault="008E06DF" w:rsidP="00BB4E84">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3602981A" w14:textId="77777777" w:rsidR="008E06DF" w:rsidRDefault="008E06DF" w:rsidP="00BB4E84">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C91F749" w14:textId="77777777" w:rsidR="008E06DF" w:rsidRDefault="008E06DF" w:rsidP="00BB4E84">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6C87D31" w14:textId="77777777" w:rsidR="008E06DF" w:rsidRDefault="008E06DF" w:rsidP="00BB4E84">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4779A30"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B631807" w14:textId="77777777" w:rsidR="008E06DF" w:rsidRDefault="008E06DF" w:rsidP="00BB4E84">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39D904C" w14:textId="77777777" w:rsidR="008E06DF" w:rsidRDefault="008E06DF" w:rsidP="00BB4E84">
            <w:pPr>
              <w:spacing w:after="0" w:line="240" w:lineRule="auto"/>
              <w:jc w:val="center"/>
              <w:rPr>
                <w:rFonts w:ascii="Arial" w:eastAsia="Calibri" w:hAnsi="Arial" w:cs="Arial"/>
                <w:color w:val="000000" w:themeColor="text1"/>
              </w:rPr>
            </w:pPr>
          </w:p>
        </w:tc>
      </w:tr>
    </w:tbl>
    <w:p w14:paraId="33EC7E60" w14:textId="77777777" w:rsidR="008E06DF" w:rsidRDefault="008E06DF" w:rsidP="008E06DF">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12B8FD66" w14:textId="77777777" w:rsidR="008E06DF" w:rsidRDefault="008E06DF" w:rsidP="008E06DF">
      <w:pPr>
        <w:jc w:val="right"/>
        <w:rPr>
          <w:rFonts w:ascii="Arial" w:eastAsia="Calibri" w:hAnsi="Arial" w:cs="Arial"/>
          <w:color w:val="000000" w:themeColor="text1"/>
        </w:rPr>
      </w:pPr>
      <w:r>
        <w:rPr>
          <w:rFonts w:ascii="Arial" w:eastAsia="Calibri" w:hAnsi="Arial" w:cs="Arial"/>
          <w:color w:val="000000" w:themeColor="text1"/>
        </w:rPr>
        <w:t>………………., dnia ……………………………..</w:t>
      </w:r>
    </w:p>
    <w:p w14:paraId="5DDDE155" w14:textId="77777777" w:rsidR="008E06DF" w:rsidRDefault="008E06DF" w:rsidP="008E06DF">
      <w:pPr>
        <w:spacing w:after="0"/>
        <w:jc w:val="right"/>
        <w:rPr>
          <w:rFonts w:ascii="Arial" w:eastAsia="Calibri" w:hAnsi="Arial" w:cs="Arial"/>
          <w:color w:val="000000" w:themeColor="text1"/>
        </w:rPr>
      </w:pPr>
      <w:r>
        <w:rPr>
          <w:rFonts w:ascii="Arial" w:eastAsia="Calibri" w:hAnsi="Arial" w:cs="Arial"/>
          <w:color w:val="000000" w:themeColor="text1"/>
        </w:rPr>
        <w:t>………………………………………………………………………………………………..</w:t>
      </w:r>
    </w:p>
    <w:p w14:paraId="241A6B53" w14:textId="77777777" w:rsidR="008E06DF" w:rsidRDefault="008E06DF" w:rsidP="008E06DF">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249402C8" w14:textId="77777777" w:rsidR="008E06DF" w:rsidRDefault="008E06DF" w:rsidP="008E06DF">
      <w:pPr>
        <w:spacing w:after="0" w:line="240" w:lineRule="auto"/>
        <w:ind w:left="8505"/>
        <w:jc w:val="center"/>
        <w:rPr>
          <w:rFonts w:ascii="Arial" w:eastAsia="Calibri" w:hAnsi="Arial" w:cs="Arial"/>
          <w:color w:val="000000" w:themeColor="text1"/>
          <w:sz w:val="18"/>
          <w:szCs w:val="18"/>
        </w:rPr>
      </w:pPr>
    </w:p>
    <w:p w14:paraId="5D3B6BE6" w14:textId="77777777" w:rsidR="008E06DF" w:rsidRDefault="008E06DF" w:rsidP="008E06DF">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4BA74E11" w14:textId="77777777" w:rsidR="008E06DF" w:rsidRDefault="008E06DF" w:rsidP="008E06DF">
      <w:pPr>
        <w:spacing w:after="40" w:line="240" w:lineRule="auto"/>
        <w:jc w:val="both"/>
        <w:rPr>
          <w:rFonts w:ascii="Arial" w:eastAsia="Times New Roman" w:hAnsi="Arial" w:cs="Arial"/>
          <w:color w:val="000000" w:themeColor="text1"/>
          <w:sz w:val="24"/>
          <w:szCs w:val="24"/>
          <w:lang w:eastAsia="pl-PL"/>
        </w:rPr>
      </w:pPr>
    </w:p>
    <w:p w14:paraId="6C6AB126" w14:textId="77777777" w:rsidR="008E06DF" w:rsidRDefault="008E06DF" w:rsidP="008E06DF">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541AE9E0" w14:textId="77777777" w:rsidR="008E06DF" w:rsidRDefault="008E06DF" w:rsidP="008E06DF">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278B25F2" w14:textId="77777777" w:rsidR="008E06DF" w:rsidRDefault="008E06DF" w:rsidP="008E06DF">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203B7A26" w14:textId="77777777" w:rsidR="008E06DF" w:rsidRDefault="008E06DF" w:rsidP="008E06D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24C9D75A" w14:textId="77777777" w:rsidR="008E06DF" w:rsidRDefault="008E06DF" w:rsidP="008E06D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6E575F79" w14:textId="77777777" w:rsidR="008E06DF" w:rsidRDefault="008E06DF" w:rsidP="008E06D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28F6A59C" w14:textId="77777777" w:rsidR="008E06DF" w:rsidRDefault="008E06DF" w:rsidP="008E06D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193C26DE" w14:textId="77777777" w:rsidR="008E06DF" w:rsidRDefault="008E06DF" w:rsidP="008E06DF">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33ABDA48" w14:textId="77777777" w:rsidR="008E06DF" w:rsidRDefault="008E06DF" w:rsidP="008E06DF">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8E06DF" w14:paraId="0C014AEC" w14:textId="77777777" w:rsidTr="00BB4E84">
        <w:tc>
          <w:tcPr>
            <w:tcW w:w="534" w:type="dxa"/>
            <w:tcBorders>
              <w:top w:val="single" w:sz="4" w:space="0" w:color="auto"/>
              <w:left w:val="single" w:sz="4" w:space="0" w:color="auto"/>
              <w:bottom w:val="single" w:sz="4" w:space="0" w:color="auto"/>
              <w:right w:val="single" w:sz="4" w:space="0" w:color="auto"/>
            </w:tcBorders>
            <w:vAlign w:val="center"/>
            <w:hideMark/>
          </w:tcPr>
          <w:p w14:paraId="62E1C882" w14:textId="77777777" w:rsidR="008E06DF" w:rsidRDefault="008E06DF" w:rsidP="00BB4E84">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AD60097" w14:textId="77777777" w:rsidR="008E06DF" w:rsidRDefault="008E06DF" w:rsidP="00BB4E84">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EE160C5" w14:textId="77777777" w:rsidR="008E06DF" w:rsidRDefault="008E06DF" w:rsidP="00BB4E84">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4A3D15" w14:textId="77777777" w:rsidR="008E06DF" w:rsidRDefault="008E06DF" w:rsidP="00BB4E84">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6162E77" w14:textId="77777777" w:rsidR="008E06DF" w:rsidRDefault="008E06DF" w:rsidP="00BB4E84">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8E06DF" w14:paraId="0924911A" w14:textId="77777777" w:rsidTr="00BB4E84">
        <w:tc>
          <w:tcPr>
            <w:tcW w:w="534" w:type="dxa"/>
            <w:tcBorders>
              <w:top w:val="single" w:sz="4" w:space="0" w:color="auto"/>
              <w:left w:val="single" w:sz="4" w:space="0" w:color="auto"/>
              <w:bottom w:val="single" w:sz="4" w:space="0" w:color="auto"/>
              <w:right w:val="single" w:sz="4" w:space="0" w:color="auto"/>
            </w:tcBorders>
            <w:hideMark/>
          </w:tcPr>
          <w:p w14:paraId="28A40259" w14:textId="77777777" w:rsidR="008E06DF" w:rsidRDefault="008E06DF" w:rsidP="00BB4E84">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36FAD62B" w14:textId="77777777" w:rsidR="008E06DF" w:rsidRDefault="008E06DF" w:rsidP="00BB4E84">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FF6EE30"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F1C749D"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1B28853" w14:textId="77777777" w:rsidR="008E06DF" w:rsidRDefault="008E06DF" w:rsidP="00BB4E84">
            <w:pPr>
              <w:spacing w:after="0" w:line="240" w:lineRule="auto"/>
              <w:jc w:val="center"/>
              <w:rPr>
                <w:rFonts w:ascii="Calibri" w:eastAsia="Calibri" w:hAnsi="Calibri" w:cs="Times New Roman"/>
                <w:color w:val="000000" w:themeColor="text1"/>
              </w:rPr>
            </w:pPr>
          </w:p>
        </w:tc>
      </w:tr>
      <w:tr w:rsidR="008E06DF" w14:paraId="3167463F" w14:textId="77777777" w:rsidTr="00BB4E84">
        <w:tc>
          <w:tcPr>
            <w:tcW w:w="534" w:type="dxa"/>
            <w:tcBorders>
              <w:top w:val="single" w:sz="4" w:space="0" w:color="auto"/>
              <w:left w:val="single" w:sz="4" w:space="0" w:color="auto"/>
              <w:bottom w:val="single" w:sz="4" w:space="0" w:color="auto"/>
              <w:right w:val="single" w:sz="4" w:space="0" w:color="auto"/>
            </w:tcBorders>
            <w:hideMark/>
          </w:tcPr>
          <w:p w14:paraId="5ADF47B8" w14:textId="77777777" w:rsidR="008E06DF" w:rsidRDefault="008E06DF" w:rsidP="00BB4E84">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42CF3D4D" w14:textId="77777777" w:rsidR="008E06DF" w:rsidRDefault="008E06DF" w:rsidP="00BB4E84">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236F9C8C"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BD57E14"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852893A" w14:textId="77777777" w:rsidR="008E06DF" w:rsidRDefault="008E06DF" w:rsidP="00BB4E84">
            <w:pPr>
              <w:spacing w:after="0" w:line="240" w:lineRule="auto"/>
              <w:jc w:val="center"/>
              <w:rPr>
                <w:rFonts w:ascii="Calibri" w:eastAsia="Calibri" w:hAnsi="Calibri" w:cs="Times New Roman"/>
                <w:color w:val="000000" w:themeColor="text1"/>
              </w:rPr>
            </w:pPr>
          </w:p>
        </w:tc>
      </w:tr>
      <w:tr w:rsidR="008E06DF" w14:paraId="1C973952" w14:textId="77777777" w:rsidTr="00BB4E84">
        <w:tc>
          <w:tcPr>
            <w:tcW w:w="534" w:type="dxa"/>
            <w:tcBorders>
              <w:top w:val="single" w:sz="4" w:space="0" w:color="auto"/>
              <w:left w:val="single" w:sz="4" w:space="0" w:color="auto"/>
              <w:bottom w:val="single" w:sz="4" w:space="0" w:color="auto"/>
              <w:right w:val="single" w:sz="4" w:space="0" w:color="auto"/>
            </w:tcBorders>
            <w:hideMark/>
          </w:tcPr>
          <w:p w14:paraId="61FE9FFF" w14:textId="77777777" w:rsidR="008E06DF" w:rsidRDefault="008E06DF" w:rsidP="00BB4E84">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004CF3ED" w14:textId="77777777" w:rsidR="008E06DF" w:rsidRDefault="008E06DF" w:rsidP="00BB4E84">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233668FF"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966C451"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686632A" w14:textId="77777777" w:rsidR="008E06DF" w:rsidRDefault="008E06DF" w:rsidP="00BB4E84">
            <w:pPr>
              <w:spacing w:after="0" w:line="240" w:lineRule="auto"/>
              <w:jc w:val="center"/>
              <w:rPr>
                <w:rFonts w:ascii="Calibri" w:eastAsia="Calibri" w:hAnsi="Calibri" w:cs="Times New Roman"/>
                <w:color w:val="000000" w:themeColor="text1"/>
              </w:rPr>
            </w:pPr>
          </w:p>
        </w:tc>
      </w:tr>
      <w:tr w:rsidR="008E06DF" w14:paraId="0C6915D6" w14:textId="77777777" w:rsidTr="00BB4E84">
        <w:tc>
          <w:tcPr>
            <w:tcW w:w="534" w:type="dxa"/>
            <w:tcBorders>
              <w:top w:val="single" w:sz="4" w:space="0" w:color="auto"/>
              <w:left w:val="single" w:sz="4" w:space="0" w:color="auto"/>
              <w:bottom w:val="single" w:sz="4" w:space="0" w:color="auto"/>
              <w:right w:val="single" w:sz="4" w:space="0" w:color="auto"/>
            </w:tcBorders>
            <w:hideMark/>
          </w:tcPr>
          <w:p w14:paraId="707ECA64" w14:textId="77777777" w:rsidR="008E06DF" w:rsidRDefault="008E06DF" w:rsidP="00BB4E84">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4B2742BB" w14:textId="77777777" w:rsidR="008E06DF" w:rsidRDefault="008E06DF" w:rsidP="00BB4E84">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3C37E90F"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7F4B838"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24C1908" w14:textId="77777777" w:rsidR="008E06DF" w:rsidRDefault="008E06DF" w:rsidP="00BB4E84">
            <w:pPr>
              <w:spacing w:after="0" w:line="240" w:lineRule="auto"/>
              <w:jc w:val="center"/>
              <w:rPr>
                <w:rFonts w:ascii="Calibri" w:eastAsia="Calibri" w:hAnsi="Calibri" w:cs="Times New Roman"/>
                <w:color w:val="000000" w:themeColor="text1"/>
              </w:rPr>
            </w:pPr>
          </w:p>
        </w:tc>
      </w:tr>
      <w:tr w:rsidR="008E06DF" w14:paraId="17DA2B6B" w14:textId="77777777" w:rsidTr="00BB4E84">
        <w:tc>
          <w:tcPr>
            <w:tcW w:w="534" w:type="dxa"/>
            <w:tcBorders>
              <w:top w:val="single" w:sz="4" w:space="0" w:color="auto"/>
              <w:left w:val="single" w:sz="4" w:space="0" w:color="auto"/>
              <w:bottom w:val="single" w:sz="4" w:space="0" w:color="auto"/>
              <w:right w:val="single" w:sz="4" w:space="0" w:color="auto"/>
            </w:tcBorders>
            <w:hideMark/>
          </w:tcPr>
          <w:p w14:paraId="3677629F" w14:textId="77777777" w:rsidR="008E06DF" w:rsidRDefault="008E06DF" w:rsidP="00BB4E84">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1D0F4A3A" w14:textId="77777777" w:rsidR="008E06DF" w:rsidRDefault="008E06DF" w:rsidP="00BB4E84">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6E9F4C17"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036F0F5"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6C6E8B5" w14:textId="77777777" w:rsidR="008E06DF" w:rsidRDefault="008E06DF" w:rsidP="00BB4E84">
            <w:pPr>
              <w:spacing w:after="0" w:line="240" w:lineRule="auto"/>
              <w:jc w:val="center"/>
              <w:rPr>
                <w:rFonts w:ascii="Calibri" w:eastAsia="Calibri" w:hAnsi="Calibri" w:cs="Times New Roman"/>
                <w:color w:val="000000" w:themeColor="text1"/>
              </w:rPr>
            </w:pPr>
          </w:p>
        </w:tc>
      </w:tr>
      <w:tr w:rsidR="008E06DF" w14:paraId="3968C285" w14:textId="77777777" w:rsidTr="00BB4E84">
        <w:tc>
          <w:tcPr>
            <w:tcW w:w="534" w:type="dxa"/>
            <w:tcBorders>
              <w:top w:val="single" w:sz="4" w:space="0" w:color="auto"/>
              <w:left w:val="single" w:sz="4" w:space="0" w:color="auto"/>
              <w:bottom w:val="single" w:sz="4" w:space="0" w:color="auto"/>
              <w:right w:val="single" w:sz="4" w:space="0" w:color="auto"/>
            </w:tcBorders>
            <w:hideMark/>
          </w:tcPr>
          <w:p w14:paraId="27C05C2C" w14:textId="77777777" w:rsidR="008E06DF" w:rsidRDefault="008E06DF" w:rsidP="00BB4E84">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199CD595" w14:textId="77777777" w:rsidR="008E06DF" w:rsidRDefault="008E06DF" w:rsidP="00BB4E84">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30BA878D"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EEEFE91" w14:textId="77777777" w:rsidR="008E06DF" w:rsidRDefault="008E06DF" w:rsidP="00BB4E84">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1A8F26B" w14:textId="77777777" w:rsidR="008E06DF" w:rsidRDefault="008E06DF" w:rsidP="00BB4E84">
            <w:pPr>
              <w:spacing w:after="0" w:line="240" w:lineRule="auto"/>
              <w:jc w:val="center"/>
              <w:rPr>
                <w:rFonts w:ascii="Calibri" w:eastAsia="Calibri" w:hAnsi="Calibri" w:cs="Times New Roman"/>
                <w:color w:val="000000" w:themeColor="text1"/>
              </w:rPr>
            </w:pPr>
          </w:p>
        </w:tc>
      </w:tr>
    </w:tbl>
    <w:p w14:paraId="02FB4562" w14:textId="77777777" w:rsidR="008E06DF" w:rsidRDefault="008E06DF" w:rsidP="008E06DF">
      <w:pPr>
        <w:spacing w:after="0"/>
        <w:jc w:val="right"/>
        <w:rPr>
          <w:rFonts w:ascii="Calibri" w:eastAsia="Calibri" w:hAnsi="Calibri" w:cs="Times New Roman"/>
          <w:color w:val="000000" w:themeColor="text1"/>
        </w:rPr>
      </w:pPr>
    </w:p>
    <w:p w14:paraId="7CA164A4" w14:textId="77777777" w:rsidR="008E06DF" w:rsidRDefault="008E06DF" w:rsidP="008E06DF">
      <w:pPr>
        <w:spacing w:after="0"/>
        <w:jc w:val="right"/>
        <w:rPr>
          <w:rFonts w:ascii="Calibri" w:eastAsia="Calibri" w:hAnsi="Calibri" w:cs="Times New Roman"/>
          <w:color w:val="000000" w:themeColor="text1"/>
        </w:rPr>
      </w:pPr>
    </w:p>
    <w:p w14:paraId="569ECF94" w14:textId="77777777" w:rsidR="008E06DF" w:rsidRDefault="008E06DF" w:rsidP="008E06DF">
      <w:pPr>
        <w:spacing w:after="0"/>
        <w:jc w:val="right"/>
        <w:rPr>
          <w:rFonts w:ascii="Calibri" w:eastAsia="Calibri" w:hAnsi="Calibri" w:cs="Times New Roman"/>
          <w:color w:val="000000" w:themeColor="text1"/>
        </w:rPr>
      </w:pPr>
    </w:p>
    <w:p w14:paraId="258E562E" w14:textId="77777777" w:rsidR="008E06DF" w:rsidRDefault="008E06DF" w:rsidP="008E06DF">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608CEE63" w14:textId="77777777" w:rsidR="008E06DF" w:rsidRDefault="008E06DF" w:rsidP="008E06DF">
      <w:pPr>
        <w:spacing w:after="0" w:line="240" w:lineRule="auto"/>
        <w:ind w:left="8505"/>
        <w:jc w:val="center"/>
        <w:rPr>
          <w:rFonts w:ascii="Arial" w:eastAsia="Times New Roman" w:hAnsi="Arial" w:cs="Arial"/>
          <w:b/>
          <w:i/>
          <w:color w:val="000000" w:themeColor="text1"/>
          <w:sz w:val="20"/>
          <w:szCs w:val="20"/>
          <w:lang w:eastAsia="pl-PL"/>
        </w:rPr>
      </w:pPr>
      <w:r>
        <w:rPr>
          <w:rFonts w:ascii="Arial" w:eastAsia="Calibri" w:hAnsi="Arial" w:cs="Arial"/>
          <w:color w:val="000000" w:themeColor="text1"/>
          <w:sz w:val="18"/>
          <w:szCs w:val="18"/>
        </w:rPr>
        <w:t>(pieczęć i podpis Wykonawcy)</w:t>
      </w:r>
    </w:p>
    <w:p w14:paraId="19A23757" w14:textId="77777777" w:rsidR="008E06DF" w:rsidRDefault="008E06DF" w:rsidP="008E06DF">
      <w:pPr>
        <w:spacing w:after="0"/>
        <w:rPr>
          <w:rFonts w:ascii="Arial" w:eastAsia="Times New Roman" w:hAnsi="Arial" w:cs="Arial"/>
          <w:b/>
          <w:i/>
          <w:color w:val="000000" w:themeColor="text1"/>
          <w:sz w:val="20"/>
          <w:szCs w:val="20"/>
          <w:lang w:eastAsia="pl-PL"/>
        </w:rPr>
        <w:sectPr w:rsidR="008E06DF">
          <w:pgSz w:w="16838" w:h="11906" w:orient="landscape"/>
          <w:pgMar w:top="1418" w:right="1418" w:bottom="1418" w:left="1418" w:header="709" w:footer="709" w:gutter="0"/>
          <w:cols w:space="708"/>
        </w:sectPr>
      </w:pPr>
    </w:p>
    <w:p w14:paraId="7F31C33E" w14:textId="77777777" w:rsidR="008E06DF" w:rsidRDefault="008E06DF" w:rsidP="008E06DF">
      <w:pPr>
        <w:spacing w:after="0"/>
        <w:jc w:val="right"/>
        <w:rPr>
          <w:rFonts w:ascii="Arial" w:hAnsi="Arial" w:cs="Arial"/>
          <w:sz w:val="24"/>
          <w:szCs w:val="24"/>
        </w:rPr>
      </w:pPr>
      <w:r>
        <w:rPr>
          <w:rFonts w:ascii="Arial" w:hAnsi="Arial" w:cs="Arial"/>
          <w:sz w:val="24"/>
          <w:szCs w:val="24"/>
        </w:rPr>
        <w:lastRenderedPageBreak/>
        <w:t xml:space="preserve">Załącznik nr </w:t>
      </w:r>
    </w:p>
    <w:p w14:paraId="331C1C08" w14:textId="77777777" w:rsidR="008E06DF" w:rsidRDefault="008E06DF" w:rsidP="008E06DF">
      <w:pPr>
        <w:spacing w:after="0"/>
        <w:jc w:val="right"/>
        <w:rPr>
          <w:rFonts w:ascii="Arial" w:hAnsi="Arial" w:cs="Arial"/>
          <w:b/>
          <w:sz w:val="24"/>
          <w:szCs w:val="24"/>
        </w:rPr>
      </w:pPr>
    </w:p>
    <w:p w14:paraId="586C3825" w14:textId="77777777" w:rsidR="008E06DF" w:rsidRDefault="008E06DF" w:rsidP="008E06DF">
      <w:pPr>
        <w:spacing w:after="0"/>
        <w:rPr>
          <w:rFonts w:ascii="Arial" w:hAnsi="Arial" w:cs="Arial"/>
          <w:sz w:val="24"/>
          <w:szCs w:val="24"/>
        </w:rPr>
      </w:pPr>
    </w:p>
    <w:p w14:paraId="4AB2CA18" w14:textId="77777777" w:rsidR="008E06DF" w:rsidRDefault="008E06DF" w:rsidP="008E06DF">
      <w:pPr>
        <w:spacing w:after="0"/>
        <w:rPr>
          <w:rFonts w:ascii="Arial" w:hAnsi="Arial" w:cs="Arial"/>
          <w:sz w:val="24"/>
          <w:szCs w:val="24"/>
        </w:rPr>
      </w:pPr>
      <w:r>
        <w:rPr>
          <w:rFonts w:ascii="Arial" w:hAnsi="Arial" w:cs="Arial"/>
          <w:sz w:val="24"/>
          <w:szCs w:val="24"/>
        </w:rPr>
        <w:t>(nazwa firmy)                                                                                       (data dostawy)                                                                                       ……………………………                                                                 …………………..</w:t>
      </w:r>
    </w:p>
    <w:p w14:paraId="47FFCEB7" w14:textId="77777777" w:rsidR="008E06DF" w:rsidRDefault="008E06DF" w:rsidP="008E06DF">
      <w:pPr>
        <w:spacing w:after="0"/>
        <w:rPr>
          <w:rFonts w:ascii="Arial" w:hAnsi="Arial" w:cs="Arial"/>
          <w:sz w:val="24"/>
          <w:szCs w:val="24"/>
        </w:rPr>
      </w:pPr>
      <w:r>
        <w:rPr>
          <w:rFonts w:ascii="Arial" w:hAnsi="Arial" w:cs="Arial"/>
          <w:sz w:val="24"/>
          <w:szCs w:val="24"/>
        </w:rPr>
        <w:t>…………………………….</w:t>
      </w:r>
    </w:p>
    <w:p w14:paraId="3BAA0DB6" w14:textId="77777777" w:rsidR="008E06DF" w:rsidRDefault="008E06DF" w:rsidP="008E06DF">
      <w:pPr>
        <w:rPr>
          <w:rFonts w:ascii="Arial" w:hAnsi="Arial" w:cs="Arial"/>
          <w:sz w:val="24"/>
          <w:szCs w:val="24"/>
        </w:rPr>
      </w:pPr>
      <w:r>
        <w:rPr>
          <w:rFonts w:ascii="Arial" w:hAnsi="Arial" w:cs="Arial"/>
          <w:sz w:val="24"/>
          <w:szCs w:val="24"/>
        </w:rPr>
        <w:t>……………………………</w:t>
      </w:r>
    </w:p>
    <w:p w14:paraId="05DCC0AF" w14:textId="77777777" w:rsidR="008E06DF" w:rsidRDefault="008E06DF" w:rsidP="008E06DF">
      <w:pPr>
        <w:spacing w:line="240" w:lineRule="auto"/>
        <w:rPr>
          <w:rFonts w:ascii="Arial" w:hAnsi="Arial" w:cs="Arial"/>
          <w:sz w:val="24"/>
          <w:szCs w:val="24"/>
        </w:rPr>
      </w:pPr>
    </w:p>
    <w:p w14:paraId="00D8AA95" w14:textId="77777777" w:rsidR="008E06DF" w:rsidRDefault="008E06DF" w:rsidP="008E06DF">
      <w:pPr>
        <w:spacing w:line="240" w:lineRule="auto"/>
        <w:jc w:val="center"/>
        <w:rPr>
          <w:rFonts w:ascii="Arial" w:hAnsi="Arial" w:cs="Arial"/>
          <w:b/>
          <w:sz w:val="24"/>
          <w:szCs w:val="24"/>
        </w:rPr>
      </w:pPr>
      <w:r>
        <w:rPr>
          <w:rFonts w:ascii="Arial" w:hAnsi="Arial" w:cs="Arial"/>
          <w:b/>
          <w:sz w:val="24"/>
          <w:szCs w:val="24"/>
        </w:rPr>
        <w:t>PROTOKÓŁ ODBIORU DOSTAWY nr ………………………..</w:t>
      </w:r>
    </w:p>
    <w:p w14:paraId="1314C1AA" w14:textId="77777777" w:rsidR="008E06DF" w:rsidRDefault="008E06DF" w:rsidP="008E06DF">
      <w:pPr>
        <w:spacing w:line="240" w:lineRule="auto"/>
        <w:jc w:val="center"/>
        <w:rPr>
          <w:rFonts w:ascii="Arial" w:hAnsi="Arial" w:cs="Arial"/>
          <w:b/>
          <w:sz w:val="24"/>
          <w:szCs w:val="24"/>
        </w:rPr>
      </w:pPr>
    </w:p>
    <w:p w14:paraId="1E565EB1" w14:textId="77777777" w:rsidR="008E06DF" w:rsidRDefault="008E06DF" w:rsidP="008E06DF">
      <w:pPr>
        <w:spacing w:after="0" w:line="240" w:lineRule="auto"/>
        <w:jc w:val="both"/>
        <w:rPr>
          <w:rFonts w:ascii="Arial" w:hAnsi="Arial" w:cs="Arial"/>
          <w:b/>
          <w:sz w:val="24"/>
          <w:szCs w:val="24"/>
        </w:rPr>
      </w:pPr>
      <w:r>
        <w:rPr>
          <w:rFonts w:ascii="Arial" w:hAnsi="Arial" w:cs="Arial"/>
          <w:b/>
          <w:sz w:val="24"/>
          <w:szCs w:val="24"/>
        </w:rPr>
        <w:t>NABYWCA:</w:t>
      </w:r>
    </w:p>
    <w:p w14:paraId="727B79A9" w14:textId="77777777" w:rsidR="008E06DF" w:rsidRDefault="008E06DF" w:rsidP="008E06DF">
      <w:pPr>
        <w:spacing w:after="0" w:line="360" w:lineRule="auto"/>
        <w:rPr>
          <w:rFonts w:ascii="Arial" w:hAnsi="Arial" w:cs="Arial"/>
          <w:sz w:val="24"/>
          <w:szCs w:val="24"/>
        </w:rPr>
      </w:pPr>
      <w:r>
        <w:rPr>
          <w:rFonts w:ascii="Arial" w:hAnsi="Arial" w:cs="Arial"/>
          <w:sz w:val="24"/>
          <w:szCs w:val="24"/>
        </w:rPr>
        <w:t>........................................................................................................................................................................................................................................................................</w:t>
      </w:r>
    </w:p>
    <w:p w14:paraId="05F74A49" w14:textId="77777777" w:rsidR="008E06DF" w:rsidRDefault="008E06DF" w:rsidP="008E06DF">
      <w:pPr>
        <w:spacing w:after="0" w:line="240" w:lineRule="auto"/>
        <w:jc w:val="both"/>
        <w:rPr>
          <w:rFonts w:ascii="Arial" w:hAnsi="Arial" w:cs="Arial"/>
          <w:sz w:val="24"/>
          <w:szCs w:val="24"/>
        </w:rPr>
      </w:pPr>
      <w:r>
        <w:rPr>
          <w:rFonts w:ascii="Arial" w:hAnsi="Arial" w:cs="Arial"/>
          <w:sz w:val="24"/>
          <w:szCs w:val="24"/>
        </w:rPr>
        <w:t xml:space="preserve">                      </w:t>
      </w:r>
    </w:p>
    <w:p w14:paraId="7AE99461" w14:textId="77777777" w:rsidR="008E06DF" w:rsidRDefault="008E06DF" w:rsidP="008E06DF">
      <w:pPr>
        <w:spacing w:after="0" w:line="240" w:lineRule="auto"/>
        <w:jc w:val="both"/>
        <w:rPr>
          <w:rFonts w:ascii="Arial" w:hAnsi="Arial" w:cs="Arial"/>
          <w:sz w:val="24"/>
          <w:szCs w:val="24"/>
        </w:rPr>
      </w:pPr>
    </w:p>
    <w:p w14:paraId="6DEE407A" w14:textId="77777777" w:rsidR="008E06DF" w:rsidRDefault="008E06DF" w:rsidP="008E06DF">
      <w:pPr>
        <w:spacing w:after="0" w:line="240" w:lineRule="auto"/>
        <w:jc w:val="both"/>
        <w:rPr>
          <w:rFonts w:ascii="Arial" w:hAnsi="Arial" w:cs="Arial"/>
          <w:sz w:val="24"/>
          <w:szCs w:val="24"/>
        </w:rPr>
      </w:pPr>
      <w:r>
        <w:rPr>
          <w:rFonts w:ascii="Arial" w:hAnsi="Arial" w:cs="Arial"/>
          <w:b/>
          <w:sz w:val="24"/>
          <w:szCs w:val="24"/>
        </w:rPr>
        <w:t>ADRES DOSTAWY:</w:t>
      </w:r>
      <w:r>
        <w:rPr>
          <w:rFonts w:ascii="Arial" w:hAnsi="Arial" w:cs="Arial"/>
          <w:sz w:val="24"/>
          <w:szCs w:val="24"/>
        </w:rPr>
        <w:t xml:space="preserve"> </w:t>
      </w:r>
    </w:p>
    <w:p w14:paraId="682C703E" w14:textId="77777777" w:rsidR="008E06DF" w:rsidRDefault="008E06DF" w:rsidP="008E06DF">
      <w:pPr>
        <w:spacing w:after="0" w:line="360" w:lineRule="auto"/>
        <w:rPr>
          <w:rFonts w:ascii="Arial" w:hAnsi="Arial" w:cs="Arial"/>
          <w:sz w:val="24"/>
          <w:szCs w:val="24"/>
        </w:rPr>
      </w:pPr>
      <w:r>
        <w:rPr>
          <w:rFonts w:ascii="Arial" w:hAnsi="Arial" w:cs="Arial"/>
          <w:sz w:val="24"/>
          <w:szCs w:val="24"/>
        </w:rPr>
        <w:t>........................................................................................................................................................................................................................................................................</w:t>
      </w:r>
    </w:p>
    <w:p w14:paraId="0BDAF855" w14:textId="77777777" w:rsidR="008E06DF" w:rsidRDefault="008E06DF" w:rsidP="008E06DF">
      <w:pPr>
        <w:spacing w:line="240" w:lineRule="auto"/>
        <w:jc w:val="both"/>
        <w:rPr>
          <w:rFonts w:ascii="Arial" w:hAnsi="Arial" w:cs="Arial"/>
          <w:sz w:val="24"/>
          <w:szCs w:val="24"/>
        </w:rPr>
      </w:pPr>
    </w:p>
    <w:tbl>
      <w:tblPr>
        <w:tblStyle w:val="Tabela-Siatka"/>
        <w:tblW w:w="0" w:type="auto"/>
        <w:tblInd w:w="250" w:type="dxa"/>
        <w:tblLayout w:type="fixed"/>
        <w:tblLook w:val="04A0" w:firstRow="1" w:lastRow="0" w:firstColumn="1" w:lastColumn="0" w:noHBand="0" w:noVBand="1"/>
      </w:tblPr>
      <w:tblGrid>
        <w:gridCol w:w="773"/>
        <w:gridCol w:w="2062"/>
        <w:gridCol w:w="851"/>
        <w:gridCol w:w="708"/>
        <w:gridCol w:w="993"/>
        <w:gridCol w:w="708"/>
        <w:gridCol w:w="1134"/>
        <w:gridCol w:w="1733"/>
      </w:tblGrid>
      <w:tr w:rsidR="008E06DF" w14:paraId="3CEDA249" w14:textId="77777777" w:rsidTr="00BB4E84">
        <w:trPr>
          <w:trHeight w:val="760"/>
        </w:trPr>
        <w:tc>
          <w:tcPr>
            <w:tcW w:w="773" w:type="dxa"/>
            <w:tcBorders>
              <w:top w:val="single" w:sz="4" w:space="0" w:color="auto"/>
              <w:left w:val="single" w:sz="4" w:space="0" w:color="auto"/>
              <w:bottom w:val="single" w:sz="4" w:space="0" w:color="auto"/>
              <w:right w:val="single" w:sz="4" w:space="0" w:color="auto"/>
            </w:tcBorders>
            <w:vAlign w:val="center"/>
            <w:hideMark/>
          </w:tcPr>
          <w:p w14:paraId="6A758761" w14:textId="77777777" w:rsidR="008E06DF" w:rsidRDefault="008E06DF" w:rsidP="00BB4E84">
            <w:pPr>
              <w:jc w:val="center"/>
              <w:rPr>
                <w:rFonts w:ascii="Arial" w:hAnsi="Arial" w:cs="Arial"/>
                <w:b/>
                <w:sz w:val="20"/>
                <w:szCs w:val="20"/>
              </w:rPr>
            </w:pPr>
            <w:r>
              <w:rPr>
                <w:rFonts w:ascii="Arial" w:hAnsi="Arial" w:cs="Arial"/>
                <w:b/>
                <w:sz w:val="20"/>
                <w:szCs w:val="20"/>
              </w:rPr>
              <w:t>Lp.</w:t>
            </w:r>
          </w:p>
        </w:tc>
        <w:tc>
          <w:tcPr>
            <w:tcW w:w="2062" w:type="dxa"/>
            <w:tcBorders>
              <w:top w:val="single" w:sz="4" w:space="0" w:color="auto"/>
              <w:left w:val="single" w:sz="4" w:space="0" w:color="auto"/>
              <w:bottom w:val="single" w:sz="4" w:space="0" w:color="auto"/>
              <w:right w:val="single" w:sz="4" w:space="0" w:color="auto"/>
            </w:tcBorders>
            <w:vAlign w:val="center"/>
            <w:hideMark/>
          </w:tcPr>
          <w:p w14:paraId="39D77E6A" w14:textId="77777777" w:rsidR="008E06DF" w:rsidRDefault="008E06DF" w:rsidP="00BB4E84">
            <w:pPr>
              <w:jc w:val="center"/>
              <w:rPr>
                <w:rFonts w:ascii="Arial" w:hAnsi="Arial" w:cs="Arial"/>
                <w:b/>
                <w:sz w:val="20"/>
                <w:szCs w:val="20"/>
              </w:rPr>
            </w:pPr>
            <w:r>
              <w:rPr>
                <w:rFonts w:ascii="Arial" w:hAnsi="Arial" w:cs="Arial"/>
                <w:b/>
                <w:sz w:val="20"/>
                <w:szCs w:val="20"/>
              </w:rPr>
              <w:t>Nazwa</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196ABF" w14:textId="77777777" w:rsidR="008E06DF" w:rsidRDefault="008E06DF" w:rsidP="00BB4E84">
            <w:pPr>
              <w:jc w:val="center"/>
              <w:rPr>
                <w:rFonts w:ascii="Arial" w:hAnsi="Arial" w:cs="Arial"/>
                <w:b/>
                <w:sz w:val="20"/>
                <w:szCs w:val="20"/>
              </w:rPr>
            </w:pPr>
            <w:r>
              <w:rPr>
                <w:rFonts w:ascii="Arial" w:hAnsi="Arial" w:cs="Arial"/>
                <w:b/>
                <w:sz w:val="20"/>
                <w:szCs w:val="20"/>
              </w:rPr>
              <w:t>Ilość [kg]</w:t>
            </w:r>
          </w:p>
        </w:tc>
        <w:tc>
          <w:tcPr>
            <w:tcW w:w="708" w:type="dxa"/>
            <w:tcBorders>
              <w:top w:val="single" w:sz="4" w:space="0" w:color="auto"/>
              <w:left w:val="single" w:sz="4" w:space="0" w:color="auto"/>
              <w:bottom w:val="single" w:sz="4" w:space="0" w:color="auto"/>
              <w:right w:val="single" w:sz="4" w:space="0" w:color="auto"/>
            </w:tcBorders>
            <w:vAlign w:val="center"/>
            <w:hideMark/>
          </w:tcPr>
          <w:p w14:paraId="3920EABE" w14:textId="77777777" w:rsidR="008E06DF" w:rsidRDefault="008E06DF" w:rsidP="00BB4E84">
            <w:pPr>
              <w:jc w:val="center"/>
              <w:rPr>
                <w:rFonts w:ascii="Arial" w:hAnsi="Arial" w:cs="Arial"/>
                <w:b/>
                <w:sz w:val="20"/>
                <w:szCs w:val="20"/>
              </w:rPr>
            </w:pPr>
            <w:r>
              <w:rPr>
                <w:rFonts w:ascii="Arial" w:hAnsi="Arial" w:cs="Arial"/>
                <w:b/>
                <w:sz w:val="20"/>
                <w:szCs w:val="20"/>
              </w:rPr>
              <w:t>j.m.</w:t>
            </w:r>
          </w:p>
        </w:tc>
        <w:tc>
          <w:tcPr>
            <w:tcW w:w="993" w:type="dxa"/>
            <w:tcBorders>
              <w:top w:val="single" w:sz="4" w:space="0" w:color="auto"/>
              <w:left w:val="single" w:sz="4" w:space="0" w:color="auto"/>
              <w:bottom w:val="single" w:sz="4" w:space="0" w:color="auto"/>
              <w:right w:val="single" w:sz="4" w:space="0" w:color="auto"/>
            </w:tcBorders>
            <w:vAlign w:val="center"/>
            <w:hideMark/>
          </w:tcPr>
          <w:p w14:paraId="3EDA4E32" w14:textId="77777777" w:rsidR="008E06DF" w:rsidRDefault="008E06DF" w:rsidP="00BB4E84">
            <w:pPr>
              <w:jc w:val="center"/>
              <w:rPr>
                <w:rFonts w:ascii="Arial" w:hAnsi="Arial" w:cs="Arial"/>
                <w:b/>
                <w:sz w:val="20"/>
                <w:szCs w:val="20"/>
              </w:rPr>
            </w:pPr>
            <w:r>
              <w:rPr>
                <w:rFonts w:ascii="Arial" w:hAnsi="Arial" w:cs="Arial"/>
                <w:b/>
                <w:sz w:val="20"/>
                <w:szCs w:val="20"/>
              </w:rPr>
              <w:t>Cena netto</w:t>
            </w:r>
          </w:p>
        </w:tc>
        <w:tc>
          <w:tcPr>
            <w:tcW w:w="708" w:type="dxa"/>
            <w:tcBorders>
              <w:top w:val="single" w:sz="4" w:space="0" w:color="auto"/>
              <w:left w:val="single" w:sz="4" w:space="0" w:color="auto"/>
              <w:bottom w:val="single" w:sz="4" w:space="0" w:color="auto"/>
              <w:right w:val="single" w:sz="4" w:space="0" w:color="auto"/>
            </w:tcBorders>
            <w:vAlign w:val="center"/>
            <w:hideMark/>
          </w:tcPr>
          <w:p w14:paraId="57F69F77" w14:textId="77777777" w:rsidR="008E06DF" w:rsidRDefault="008E06DF" w:rsidP="00BB4E84">
            <w:pPr>
              <w:jc w:val="center"/>
              <w:rPr>
                <w:rFonts w:ascii="Arial" w:hAnsi="Arial" w:cs="Arial"/>
                <w:b/>
                <w:sz w:val="20"/>
                <w:szCs w:val="20"/>
              </w:rPr>
            </w:pPr>
            <w:r>
              <w:rPr>
                <w:rFonts w:ascii="Arial" w:hAnsi="Arial" w:cs="Arial"/>
                <w:b/>
                <w:sz w:val="20"/>
                <w:szCs w:val="20"/>
              </w:rPr>
              <w:t>VAT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508720" w14:textId="77777777" w:rsidR="008E06DF" w:rsidRDefault="008E06DF" w:rsidP="00BB4E84">
            <w:pPr>
              <w:jc w:val="center"/>
              <w:rPr>
                <w:rFonts w:ascii="Arial" w:hAnsi="Arial" w:cs="Arial"/>
                <w:b/>
                <w:sz w:val="20"/>
                <w:szCs w:val="20"/>
              </w:rPr>
            </w:pPr>
            <w:r>
              <w:rPr>
                <w:rFonts w:ascii="Arial" w:hAnsi="Arial" w:cs="Arial"/>
                <w:b/>
                <w:sz w:val="20"/>
                <w:szCs w:val="20"/>
              </w:rPr>
              <w:t>Cena brutto</w:t>
            </w:r>
          </w:p>
        </w:tc>
        <w:tc>
          <w:tcPr>
            <w:tcW w:w="1733" w:type="dxa"/>
            <w:tcBorders>
              <w:top w:val="single" w:sz="4" w:space="0" w:color="auto"/>
              <w:left w:val="single" w:sz="4" w:space="0" w:color="auto"/>
              <w:bottom w:val="single" w:sz="4" w:space="0" w:color="auto"/>
              <w:right w:val="single" w:sz="4" w:space="0" w:color="auto"/>
            </w:tcBorders>
            <w:vAlign w:val="center"/>
            <w:hideMark/>
          </w:tcPr>
          <w:p w14:paraId="4B5CA9DF" w14:textId="77777777" w:rsidR="008E06DF" w:rsidRDefault="008E06DF" w:rsidP="00BB4E84">
            <w:pPr>
              <w:jc w:val="center"/>
              <w:rPr>
                <w:rFonts w:ascii="Arial" w:hAnsi="Arial" w:cs="Arial"/>
                <w:b/>
                <w:sz w:val="20"/>
                <w:szCs w:val="20"/>
              </w:rPr>
            </w:pPr>
            <w:r>
              <w:rPr>
                <w:rFonts w:ascii="Arial" w:hAnsi="Arial" w:cs="Arial"/>
                <w:b/>
                <w:sz w:val="20"/>
                <w:szCs w:val="20"/>
              </w:rPr>
              <w:t>Wartość brutto</w:t>
            </w:r>
          </w:p>
        </w:tc>
      </w:tr>
      <w:tr w:rsidR="008E06DF" w14:paraId="2276584F" w14:textId="77777777" w:rsidTr="00BB4E84">
        <w:tc>
          <w:tcPr>
            <w:tcW w:w="773" w:type="dxa"/>
            <w:tcBorders>
              <w:top w:val="single" w:sz="4" w:space="0" w:color="auto"/>
              <w:left w:val="single" w:sz="4" w:space="0" w:color="auto"/>
              <w:bottom w:val="single" w:sz="4" w:space="0" w:color="auto"/>
              <w:right w:val="single" w:sz="4" w:space="0" w:color="auto"/>
            </w:tcBorders>
            <w:vAlign w:val="center"/>
            <w:hideMark/>
          </w:tcPr>
          <w:p w14:paraId="03778EEF" w14:textId="77777777" w:rsidR="008E06DF" w:rsidRDefault="008E06DF" w:rsidP="00BB4E84">
            <w:pPr>
              <w:jc w:val="center"/>
              <w:rPr>
                <w:rFonts w:ascii="Arial" w:hAnsi="Arial" w:cs="Arial"/>
                <w:sz w:val="24"/>
                <w:szCs w:val="24"/>
              </w:rPr>
            </w:pPr>
            <w:r>
              <w:rPr>
                <w:rFonts w:ascii="Arial" w:hAnsi="Arial" w:cs="Arial"/>
                <w:sz w:val="24"/>
                <w:szCs w:val="24"/>
              </w:rPr>
              <w:t>1.</w:t>
            </w:r>
          </w:p>
        </w:tc>
        <w:tc>
          <w:tcPr>
            <w:tcW w:w="2062" w:type="dxa"/>
            <w:tcBorders>
              <w:top w:val="single" w:sz="4" w:space="0" w:color="auto"/>
              <w:left w:val="single" w:sz="4" w:space="0" w:color="auto"/>
              <w:bottom w:val="single" w:sz="4" w:space="0" w:color="auto"/>
              <w:right w:val="single" w:sz="4" w:space="0" w:color="auto"/>
            </w:tcBorders>
          </w:tcPr>
          <w:p w14:paraId="1CB31415" w14:textId="77777777" w:rsidR="008E06DF" w:rsidRDefault="008E06DF" w:rsidP="00BB4E84">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1D163862" w14:textId="77777777" w:rsidR="008E06DF" w:rsidRDefault="008E06DF" w:rsidP="00BB4E84">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787DB767" w14:textId="77777777" w:rsidR="008E06DF" w:rsidRDefault="008E06DF" w:rsidP="00BB4E84">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F1E647" w14:textId="77777777" w:rsidR="008E06DF" w:rsidRDefault="008E06DF" w:rsidP="00BB4E84">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201BEF03" w14:textId="77777777" w:rsidR="008E06DF" w:rsidRDefault="008E06DF" w:rsidP="00BB4E84">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AAD08EC" w14:textId="77777777" w:rsidR="008E06DF" w:rsidRDefault="008E06DF" w:rsidP="00BB4E84">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0B3C46D7" w14:textId="77777777" w:rsidR="008E06DF" w:rsidRDefault="008E06DF" w:rsidP="00BB4E84">
            <w:pPr>
              <w:jc w:val="both"/>
              <w:rPr>
                <w:rFonts w:ascii="Arial" w:hAnsi="Arial" w:cs="Arial"/>
                <w:sz w:val="24"/>
                <w:szCs w:val="24"/>
              </w:rPr>
            </w:pPr>
          </w:p>
        </w:tc>
      </w:tr>
      <w:tr w:rsidR="008E06DF" w14:paraId="1BA6F65A" w14:textId="77777777" w:rsidTr="00BB4E84">
        <w:tc>
          <w:tcPr>
            <w:tcW w:w="773" w:type="dxa"/>
            <w:tcBorders>
              <w:top w:val="single" w:sz="4" w:space="0" w:color="auto"/>
              <w:left w:val="single" w:sz="4" w:space="0" w:color="auto"/>
              <w:bottom w:val="single" w:sz="4" w:space="0" w:color="auto"/>
              <w:right w:val="single" w:sz="4" w:space="0" w:color="auto"/>
            </w:tcBorders>
            <w:vAlign w:val="center"/>
            <w:hideMark/>
          </w:tcPr>
          <w:p w14:paraId="31269D00" w14:textId="77777777" w:rsidR="008E06DF" w:rsidRDefault="008E06DF" w:rsidP="00BB4E84">
            <w:pPr>
              <w:jc w:val="center"/>
              <w:rPr>
                <w:rFonts w:ascii="Arial" w:hAnsi="Arial" w:cs="Arial"/>
                <w:sz w:val="24"/>
                <w:szCs w:val="24"/>
              </w:rPr>
            </w:pPr>
            <w:r>
              <w:rPr>
                <w:rFonts w:ascii="Arial" w:hAnsi="Arial" w:cs="Arial"/>
                <w:sz w:val="24"/>
                <w:szCs w:val="24"/>
              </w:rPr>
              <w:t>2.</w:t>
            </w:r>
          </w:p>
        </w:tc>
        <w:tc>
          <w:tcPr>
            <w:tcW w:w="2062" w:type="dxa"/>
            <w:tcBorders>
              <w:top w:val="single" w:sz="4" w:space="0" w:color="auto"/>
              <w:left w:val="single" w:sz="4" w:space="0" w:color="auto"/>
              <w:bottom w:val="single" w:sz="4" w:space="0" w:color="auto"/>
              <w:right w:val="single" w:sz="4" w:space="0" w:color="auto"/>
            </w:tcBorders>
          </w:tcPr>
          <w:p w14:paraId="3161DBB9" w14:textId="77777777" w:rsidR="008E06DF" w:rsidRDefault="008E06DF" w:rsidP="00BB4E84">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12371011" w14:textId="77777777" w:rsidR="008E06DF" w:rsidRDefault="008E06DF" w:rsidP="00BB4E84">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65701711" w14:textId="77777777" w:rsidR="008E06DF" w:rsidRDefault="008E06DF" w:rsidP="00BB4E84">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31DE8A" w14:textId="77777777" w:rsidR="008E06DF" w:rsidRDefault="008E06DF" w:rsidP="00BB4E84">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4C33152C" w14:textId="77777777" w:rsidR="008E06DF" w:rsidRDefault="008E06DF" w:rsidP="00BB4E84">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EC005EF" w14:textId="77777777" w:rsidR="008E06DF" w:rsidRDefault="008E06DF" w:rsidP="00BB4E84">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07B09092" w14:textId="77777777" w:rsidR="008E06DF" w:rsidRDefault="008E06DF" w:rsidP="00BB4E84">
            <w:pPr>
              <w:jc w:val="both"/>
              <w:rPr>
                <w:rFonts w:ascii="Arial" w:hAnsi="Arial" w:cs="Arial"/>
                <w:sz w:val="24"/>
                <w:szCs w:val="24"/>
              </w:rPr>
            </w:pPr>
          </w:p>
        </w:tc>
      </w:tr>
      <w:tr w:rsidR="008E06DF" w14:paraId="3063226F" w14:textId="77777777" w:rsidTr="00BB4E84">
        <w:tc>
          <w:tcPr>
            <w:tcW w:w="773" w:type="dxa"/>
            <w:tcBorders>
              <w:top w:val="single" w:sz="4" w:space="0" w:color="auto"/>
              <w:left w:val="single" w:sz="4" w:space="0" w:color="auto"/>
              <w:bottom w:val="single" w:sz="4" w:space="0" w:color="auto"/>
              <w:right w:val="single" w:sz="4" w:space="0" w:color="auto"/>
            </w:tcBorders>
            <w:vAlign w:val="center"/>
            <w:hideMark/>
          </w:tcPr>
          <w:p w14:paraId="6F458ED8" w14:textId="77777777" w:rsidR="008E06DF" w:rsidRDefault="008E06DF" w:rsidP="00BB4E84">
            <w:pPr>
              <w:jc w:val="center"/>
              <w:rPr>
                <w:rFonts w:ascii="Arial" w:hAnsi="Arial" w:cs="Arial"/>
                <w:sz w:val="24"/>
                <w:szCs w:val="24"/>
              </w:rPr>
            </w:pPr>
            <w:r>
              <w:rPr>
                <w:rFonts w:ascii="Arial" w:hAnsi="Arial" w:cs="Arial"/>
                <w:sz w:val="24"/>
                <w:szCs w:val="24"/>
              </w:rPr>
              <w:t>….</w:t>
            </w:r>
          </w:p>
        </w:tc>
        <w:tc>
          <w:tcPr>
            <w:tcW w:w="2062" w:type="dxa"/>
            <w:tcBorders>
              <w:top w:val="single" w:sz="4" w:space="0" w:color="auto"/>
              <w:left w:val="single" w:sz="4" w:space="0" w:color="auto"/>
              <w:bottom w:val="single" w:sz="4" w:space="0" w:color="auto"/>
              <w:right w:val="single" w:sz="4" w:space="0" w:color="auto"/>
            </w:tcBorders>
          </w:tcPr>
          <w:p w14:paraId="5A85DE7E" w14:textId="77777777" w:rsidR="008E06DF" w:rsidRDefault="008E06DF" w:rsidP="00BB4E84">
            <w:pPr>
              <w:spacing w:line="360" w:lineRule="auto"/>
              <w:jc w:val="both"/>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5CB56283" w14:textId="77777777" w:rsidR="008E06DF" w:rsidRDefault="008E06DF" w:rsidP="00BB4E84">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35911428" w14:textId="77777777" w:rsidR="008E06DF" w:rsidRDefault="008E06DF" w:rsidP="00BB4E84">
            <w:pPr>
              <w:jc w:val="both"/>
              <w:rPr>
                <w:rFonts w:ascii="Arial" w:hAnsi="Arial" w:cs="Arial"/>
                <w:sz w:val="24"/>
                <w:szCs w:val="24"/>
              </w:rPr>
            </w:pPr>
          </w:p>
        </w:tc>
        <w:tc>
          <w:tcPr>
            <w:tcW w:w="993" w:type="dxa"/>
            <w:tcBorders>
              <w:top w:val="single" w:sz="4" w:space="0" w:color="auto"/>
              <w:left w:val="single" w:sz="4" w:space="0" w:color="auto"/>
              <w:bottom w:val="single" w:sz="4" w:space="0" w:color="auto"/>
              <w:right w:val="single" w:sz="4" w:space="0" w:color="auto"/>
            </w:tcBorders>
          </w:tcPr>
          <w:p w14:paraId="19BF10D5" w14:textId="77777777" w:rsidR="008E06DF" w:rsidRDefault="008E06DF" w:rsidP="00BB4E84">
            <w:pPr>
              <w:jc w:val="both"/>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51F58E19" w14:textId="77777777" w:rsidR="008E06DF" w:rsidRDefault="008E06DF" w:rsidP="00BB4E84">
            <w:pPr>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459434D" w14:textId="77777777" w:rsidR="008E06DF" w:rsidRDefault="008E06DF" w:rsidP="00BB4E84">
            <w:pPr>
              <w:jc w:val="both"/>
              <w:rPr>
                <w:rFonts w:ascii="Arial" w:hAnsi="Arial" w:cs="Arial"/>
                <w:sz w:val="24"/>
                <w:szCs w:val="24"/>
              </w:rPr>
            </w:pPr>
          </w:p>
        </w:tc>
        <w:tc>
          <w:tcPr>
            <w:tcW w:w="1733" w:type="dxa"/>
            <w:tcBorders>
              <w:top w:val="single" w:sz="4" w:space="0" w:color="auto"/>
              <w:left w:val="single" w:sz="4" w:space="0" w:color="auto"/>
              <w:bottom w:val="single" w:sz="4" w:space="0" w:color="auto"/>
              <w:right w:val="single" w:sz="4" w:space="0" w:color="auto"/>
            </w:tcBorders>
          </w:tcPr>
          <w:p w14:paraId="7F77C23A" w14:textId="77777777" w:rsidR="008E06DF" w:rsidRDefault="008E06DF" w:rsidP="00BB4E84">
            <w:pPr>
              <w:jc w:val="both"/>
              <w:rPr>
                <w:rFonts w:ascii="Arial" w:hAnsi="Arial" w:cs="Arial"/>
                <w:sz w:val="24"/>
                <w:szCs w:val="24"/>
              </w:rPr>
            </w:pPr>
          </w:p>
        </w:tc>
      </w:tr>
      <w:tr w:rsidR="008E06DF" w14:paraId="1DB735EF" w14:textId="77777777" w:rsidTr="00BB4E84">
        <w:trPr>
          <w:trHeight w:val="540"/>
        </w:trPr>
        <w:tc>
          <w:tcPr>
            <w:tcW w:w="7229" w:type="dxa"/>
            <w:gridSpan w:val="7"/>
            <w:tcBorders>
              <w:top w:val="single" w:sz="4" w:space="0" w:color="auto"/>
              <w:left w:val="single" w:sz="4" w:space="0" w:color="auto"/>
              <w:bottom w:val="single" w:sz="4" w:space="0" w:color="auto"/>
              <w:right w:val="single" w:sz="4" w:space="0" w:color="auto"/>
            </w:tcBorders>
            <w:vAlign w:val="center"/>
            <w:hideMark/>
          </w:tcPr>
          <w:p w14:paraId="662CBD6F" w14:textId="77777777" w:rsidR="008E06DF" w:rsidRDefault="008E06DF" w:rsidP="00BB4E84">
            <w:pPr>
              <w:jc w:val="right"/>
              <w:rPr>
                <w:rFonts w:ascii="Arial" w:hAnsi="Arial" w:cs="Arial"/>
                <w:sz w:val="20"/>
                <w:szCs w:val="20"/>
              </w:rPr>
            </w:pPr>
            <w:r>
              <w:rPr>
                <w:rFonts w:ascii="Arial" w:hAnsi="Arial" w:cs="Arial"/>
                <w:b/>
                <w:sz w:val="20"/>
                <w:szCs w:val="20"/>
              </w:rPr>
              <w:t>RAZEM</w:t>
            </w:r>
          </w:p>
        </w:tc>
        <w:tc>
          <w:tcPr>
            <w:tcW w:w="1733" w:type="dxa"/>
            <w:tcBorders>
              <w:top w:val="single" w:sz="4" w:space="0" w:color="auto"/>
              <w:left w:val="single" w:sz="4" w:space="0" w:color="auto"/>
              <w:bottom w:val="single" w:sz="4" w:space="0" w:color="auto"/>
              <w:right w:val="single" w:sz="4" w:space="0" w:color="auto"/>
            </w:tcBorders>
            <w:vAlign w:val="center"/>
          </w:tcPr>
          <w:p w14:paraId="5D6C459B" w14:textId="77777777" w:rsidR="008E06DF" w:rsidRDefault="008E06DF" w:rsidP="00BB4E84">
            <w:pPr>
              <w:jc w:val="center"/>
              <w:rPr>
                <w:rFonts w:ascii="Arial" w:hAnsi="Arial" w:cs="Arial"/>
                <w:sz w:val="20"/>
                <w:szCs w:val="20"/>
              </w:rPr>
            </w:pPr>
          </w:p>
        </w:tc>
      </w:tr>
    </w:tbl>
    <w:p w14:paraId="189CD783" w14:textId="77777777" w:rsidR="008E06DF" w:rsidRDefault="008E06DF" w:rsidP="008E06DF">
      <w:pPr>
        <w:spacing w:line="240" w:lineRule="auto"/>
        <w:jc w:val="both"/>
        <w:rPr>
          <w:rFonts w:ascii="Arial" w:hAnsi="Arial" w:cs="Arial"/>
          <w:sz w:val="24"/>
          <w:szCs w:val="24"/>
        </w:rPr>
      </w:pPr>
    </w:p>
    <w:p w14:paraId="54046D38" w14:textId="77777777" w:rsidR="008E06DF" w:rsidRDefault="008E06DF" w:rsidP="008E06DF">
      <w:pPr>
        <w:spacing w:line="240" w:lineRule="auto"/>
        <w:jc w:val="both"/>
        <w:rPr>
          <w:rFonts w:ascii="Arial" w:hAnsi="Arial" w:cs="Arial"/>
          <w:szCs w:val="24"/>
          <w:u w:val="single"/>
        </w:rPr>
      </w:pPr>
      <w:r>
        <w:rPr>
          <w:rFonts w:ascii="Arial" w:hAnsi="Arial" w:cs="Arial"/>
          <w:szCs w:val="24"/>
          <w:u w:val="single"/>
        </w:rPr>
        <w:t>Magazynier stwierdza poprzez podpisanie protokołu dostawy również zgodność towaru pod względem jakościowym dostarczonych środków spożywczych.</w:t>
      </w:r>
    </w:p>
    <w:p w14:paraId="48DED2C3" w14:textId="77777777" w:rsidR="008E06DF" w:rsidRDefault="008E06DF" w:rsidP="008E06DF">
      <w:pPr>
        <w:spacing w:line="240" w:lineRule="auto"/>
        <w:ind w:left="2268"/>
        <w:jc w:val="both"/>
        <w:rPr>
          <w:rFonts w:ascii="Arial" w:hAnsi="Arial" w:cs="Arial"/>
          <w:b/>
          <w:sz w:val="24"/>
          <w:szCs w:val="24"/>
        </w:rPr>
      </w:pPr>
      <w:r>
        <w:rPr>
          <w:rFonts w:ascii="Arial" w:hAnsi="Arial" w:cs="Arial"/>
          <w:b/>
          <w:sz w:val="24"/>
          <w:szCs w:val="24"/>
        </w:rPr>
        <w:t xml:space="preserve">                                                </w:t>
      </w:r>
    </w:p>
    <w:p w14:paraId="27485F61" w14:textId="77777777" w:rsidR="008E06DF" w:rsidRDefault="008E06DF" w:rsidP="008E06DF">
      <w:pPr>
        <w:spacing w:line="240" w:lineRule="auto"/>
        <w:ind w:left="5387"/>
        <w:jc w:val="both"/>
        <w:rPr>
          <w:rFonts w:ascii="Arial" w:hAnsi="Arial" w:cs="Arial"/>
          <w:b/>
          <w:sz w:val="24"/>
          <w:szCs w:val="24"/>
        </w:rPr>
      </w:pPr>
      <w:r>
        <w:rPr>
          <w:rFonts w:ascii="Arial" w:hAnsi="Arial" w:cs="Arial"/>
          <w:b/>
          <w:sz w:val="24"/>
          <w:szCs w:val="24"/>
        </w:rPr>
        <w:t xml:space="preserve"> Towar odebrał </w:t>
      </w:r>
    </w:p>
    <w:p w14:paraId="1E7FCC3B" w14:textId="77777777" w:rsidR="008E06DF" w:rsidRDefault="008E06DF" w:rsidP="008E06DF">
      <w:pPr>
        <w:spacing w:line="240" w:lineRule="auto"/>
        <w:ind w:left="4395"/>
        <w:jc w:val="both"/>
        <w:rPr>
          <w:rFonts w:ascii="Arial" w:hAnsi="Arial" w:cs="Arial"/>
          <w:b/>
          <w:sz w:val="24"/>
          <w:szCs w:val="24"/>
        </w:rPr>
      </w:pPr>
      <w:r>
        <w:rPr>
          <w:rFonts w:ascii="Arial" w:hAnsi="Arial" w:cs="Arial"/>
          <w:b/>
          <w:sz w:val="24"/>
          <w:szCs w:val="24"/>
        </w:rPr>
        <w:t>oraz stwierdził zgodność jakościową:</w:t>
      </w:r>
    </w:p>
    <w:p w14:paraId="27CAAB8F" w14:textId="77777777" w:rsidR="008E06DF" w:rsidRDefault="008E06DF" w:rsidP="008E06DF">
      <w:pPr>
        <w:spacing w:line="240" w:lineRule="auto"/>
        <w:ind w:left="142"/>
        <w:jc w:val="both"/>
        <w:rPr>
          <w:rFonts w:ascii="Arial" w:hAnsi="Arial" w:cs="Arial"/>
          <w:sz w:val="20"/>
          <w:szCs w:val="24"/>
        </w:rPr>
      </w:pPr>
      <w:r>
        <w:rPr>
          <w:rFonts w:ascii="Arial" w:hAnsi="Arial" w:cs="Arial"/>
          <w:sz w:val="24"/>
          <w:szCs w:val="24"/>
        </w:rPr>
        <w:t xml:space="preserve">                                                                               </w:t>
      </w:r>
      <w:r>
        <w:rPr>
          <w:rFonts w:ascii="Arial" w:hAnsi="Arial" w:cs="Arial"/>
          <w:sz w:val="20"/>
          <w:szCs w:val="24"/>
        </w:rPr>
        <w:t xml:space="preserve">  (data i podpis)</w:t>
      </w:r>
    </w:p>
    <w:p w14:paraId="2524424D" w14:textId="77777777" w:rsidR="008E06DF" w:rsidRDefault="008E06DF" w:rsidP="008E06DF">
      <w:pPr>
        <w:spacing w:line="240" w:lineRule="auto"/>
        <w:jc w:val="both"/>
        <w:rPr>
          <w:rFonts w:ascii="Arial" w:hAnsi="Arial" w:cs="Arial"/>
          <w:sz w:val="24"/>
          <w:szCs w:val="24"/>
        </w:rPr>
      </w:pPr>
      <w:r>
        <w:rPr>
          <w:rFonts w:ascii="Arial" w:hAnsi="Arial" w:cs="Arial"/>
          <w:sz w:val="24"/>
          <w:szCs w:val="24"/>
        </w:rPr>
        <w:t xml:space="preserve">                                                                             ……….…………….…</w:t>
      </w:r>
    </w:p>
    <w:p w14:paraId="7B104408" w14:textId="77777777" w:rsidR="008E06DF" w:rsidRDefault="008E06DF" w:rsidP="008E06DF">
      <w:pPr>
        <w:widowControl w:val="0"/>
        <w:tabs>
          <w:tab w:val="left" w:pos="180"/>
          <w:tab w:val="left" w:pos="360"/>
        </w:tabs>
        <w:suppressAutoHyphens/>
        <w:spacing w:after="0" w:line="276" w:lineRule="auto"/>
        <w:rPr>
          <w:rFonts w:ascii="Arial" w:eastAsia="Times New Roman" w:hAnsi="Arial" w:cs="Arial"/>
          <w:lang w:eastAsia="pl-PL"/>
        </w:rPr>
      </w:pPr>
    </w:p>
    <w:p w14:paraId="3A0EF2B9" w14:textId="77777777" w:rsidR="008E06DF" w:rsidRDefault="008E06DF" w:rsidP="008E06DF">
      <w:pPr>
        <w:widowControl w:val="0"/>
        <w:tabs>
          <w:tab w:val="left" w:pos="180"/>
          <w:tab w:val="left" w:pos="360"/>
        </w:tabs>
        <w:suppressAutoHyphens/>
        <w:spacing w:after="0" w:line="276" w:lineRule="auto"/>
        <w:rPr>
          <w:rFonts w:ascii="Arial" w:eastAsia="Times New Roman" w:hAnsi="Arial" w:cs="Arial"/>
          <w:lang w:eastAsia="pl-PL"/>
        </w:rPr>
      </w:pPr>
    </w:p>
    <w:p w14:paraId="6A827AF2" w14:textId="77777777" w:rsidR="008E06DF" w:rsidRDefault="008E06DF" w:rsidP="008E06DF">
      <w:pPr>
        <w:suppressAutoHyphens/>
        <w:spacing w:after="200" w:line="276" w:lineRule="auto"/>
        <w:rPr>
          <w:rFonts w:ascii="Arial" w:eastAsia="Calibri" w:hAnsi="Arial" w:cs="Arial"/>
        </w:rPr>
      </w:pPr>
    </w:p>
    <w:p w14:paraId="2AB38AA7" w14:textId="77777777" w:rsidR="008E06DF" w:rsidRDefault="008E06DF" w:rsidP="008E06DF">
      <w:pPr>
        <w:suppressAutoHyphens/>
        <w:spacing w:after="200" w:line="276" w:lineRule="auto"/>
        <w:rPr>
          <w:rFonts w:ascii="Arial" w:eastAsia="Calibri" w:hAnsi="Arial" w:cs="Arial"/>
          <w:color w:val="000000"/>
        </w:rPr>
      </w:pPr>
    </w:p>
    <w:p w14:paraId="44DB025B" w14:textId="77777777" w:rsidR="008E06DF" w:rsidRDefault="008E06DF" w:rsidP="008E06DF">
      <w:pPr>
        <w:pStyle w:val="Bezodstpw"/>
        <w:jc w:val="both"/>
        <w:rPr>
          <w:rFonts w:ascii="Arial" w:hAnsi="Arial" w:cs="Arial"/>
        </w:rPr>
      </w:pPr>
    </w:p>
    <w:p w14:paraId="20F64729" w14:textId="77777777" w:rsidR="008E06DF" w:rsidRDefault="008E06DF" w:rsidP="008E06DF">
      <w:pPr>
        <w:pStyle w:val="Bezodstpw"/>
        <w:jc w:val="center"/>
        <w:rPr>
          <w:rFonts w:ascii="Arial" w:hAnsi="Arial" w:cs="Arial"/>
          <w:sz w:val="24"/>
        </w:rPr>
      </w:pPr>
      <w:r>
        <w:rPr>
          <w:rFonts w:ascii="Arial" w:hAnsi="Arial" w:cs="Arial"/>
          <w:sz w:val="24"/>
        </w:rPr>
        <w:t xml:space="preserve">                                          </w:t>
      </w:r>
    </w:p>
    <w:p w14:paraId="2314AB2A" w14:textId="77777777" w:rsidR="008E06DF" w:rsidRDefault="008E06DF" w:rsidP="008E06DF">
      <w:pPr>
        <w:pStyle w:val="Bezodstpw"/>
        <w:jc w:val="center"/>
        <w:rPr>
          <w:rFonts w:ascii="Arial" w:hAnsi="Arial" w:cs="Arial"/>
          <w:sz w:val="24"/>
        </w:rPr>
      </w:pPr>
      <w:r>
        <w:rPr>
          <w:rFonts w:ascii="Arial" w:hAnsi="Arial" w:cs="Arial"/>
          <w:sz w:val="24"/>
        </w:rPr>
        <w:t xml:space="preserve">                  </w:t>
      </w:r>
    </w:p>
    <w:p w14:paraId="6AF737BB" w14:textId="77777777" w:rsidR="008E06DF" w:rsidRDefault="008E06DF" w:rsidP="008E06DF">
      <w:pPr>
        <w:spacing w:after="150" w:line="360" w:lineRule="auto"/>
        <w:ind w:firstLine="567"/>
        <w:jc w:val="both"/>
        <w:rPr>
          <w:rFonts w:ascii="Arial" w:hAnsi="Arial" w:cs="Arial"/>
        </w:rPr>
      </w:pPr>
      <w:r>
        <w:rPr>
          <w:rFonts w:ascii="Arial" w:hAnsi="Arial" w:cs="Arial"/>
        </w:rPr>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14:paraId="2921FA18" w14:textId="77777777" w:rsidR="008E06DF" w:rsidRDefault="008E06DF" w:rsidP="008E06DF">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14:paraId="1784399F" w14:textId="77777777" w:rsidR="008E06DF" w:rsidRDefault="008E06DF" w:rsidP="008E06DF">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14:paraId="46A34681" w14:textId="77777777" w:rsidR="008E06DF" w:rsidRDefault="008E06DF" w:rsidP="008E06DF">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14:paraId="00D4901E" w14:textId="77777777" w:rsidR="008E06DF" w:rsidRDefault="008E06DF" w:rsidP="002264BF">
      <w:pPr>
        <w:numPr>
          <w:ilvl w:val="0"/>
          <w:numId w:val="33"/>
        </w:numPr>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14:paraId="75A98CC9" w14:textId="77777777" w:rsidR="008E06DF" w:rsidRDefault="008E06DF" w:rsidP="002264BF">
      <w:pPr>
        <w:numPr>
          <w:ilvl w:val="0"/>
          <w:numId w:val="33"/>
        </w:numPr>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14:paraId="048AFC93" w14:textId="77777777" w:rsidR="008E06DF" w:rsidRDefault="008E06DF" w:rsidP="002264BF">
      <w:pPr>
        <w:numPr>
          <w:ilvl w:val="0"/>
          <w:numId w:val="33"/>
        </w:numPr>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630854AA" w14:textId="77777777" w:rsidR="008E06DF" w:rsidRDefault="008E06DF" w:rsidP="002264BF">
      <w:pPr>
        <w:numPr>
          <w:ilvl w:val="0"/>
          <w:numId w:val="33"/>
        </w:numPr>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1A4DF9D" w14:textId="77777777" w:rsidR="008E06DF" w:rsidRDefault="008E06DF" w:rsidP="002264BF">
      <w:pPr>
        <w:numPr>
          <w:ilvl w:val="0"/>
          <w:numId w:val="33"/>
        </w:numPr>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14:paraId="3D236C6B" w14:textId="77777777" w:rsidR="008E06DF" w:rsidRDefault="008E06DF" w:rsidP="002264BF">
      <w:pPr>
        <w:numPr>
          <w:ilvl w:val="0"/>
          <w:numId w:val="33"/>
        </w:numPr>
        <w:spacing w:after="150" w:line="360" w:lineRule="auto"/>
        <w:ind w:left="426" w:hanging="426"/>
        <w:contextualSpacing/>
        <w:jc w:val="both"/>
        <w:rPr>
          <w:rFonts w:ascii="Arial" w:hAnsi="Arial" w:cs="Arial"/>
        </w:rPr>
      </w:pPr>
      <w:r>
        <w:rPr>
          <w:rFonts w:ascii="Arial" w:hAnsi="Arial" w:cs="Arial"/>
        </w:rPr>
        <w:t>posiada Pani/Pan:</w:t>
      </w:r>
    </w:p>
    <w:p w14:paraId="13030B4F" w14:textId="77777777" w:rsidR="008E06DF" w:rsidRDefault="008E06DF" w:rsidP="002264BF">
      <w:pPr>
        <w:numPr>
          <w:ilvl w:val="0"/>
          <w:numId w:val="34"/>
        </w:numPr>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14:paraId="76D57F48" w14:textId="77777777" w:rsidR="008E06DF" w:rsidRDefault="008E06DF" w:rsidP="002264BF">
      <w:pPr>
        <w:numPr>
          <w:ilvl w:val="0"/>
          <w:numId w:val="34"/>
        </w:numPr>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14:paraId="7780E616" w14:textId="77777777" w:rsidR="008E06DF" w:rsidRDefault="008E06DF" w:rsidP="002264BF">
      <w:pPr>
        <w:numPr>
          <w:ilvl w:val="0"/>
          <w:numId w:val="34"/>
        </w:numPr>
        <w:spacing w:after="150" w:line="360" w:lineRule="auto"/>
        <w:ind w:left="709" w:hanging="283"/>
        <w:contextualSpacing/>
        <w:jc w:val="both"/>
        <w:rPr>
          <w:rFonts w:ascii="Arial" w:hAnsi="Arial" w:cs="Arial"/>
        </w:rPr>
      </w:pPr>
      <w:r>
        <w:rPr>
          <w:rFonts w:ascii="Arial" w:hAnsi="Arial" w:cs="Arial"/>
        </w:rPr>
        <w:lastRenderedPageBreak/>
        <w:t xml:space="preserve">na podstawie art. 18 RODO prawo żądania od administratora ograniczenia przetwarzania danych osobowych z zastrzeżeniem przypadków, o których mowa w art. 18 ust. 2 RODO;  </w:t>
      </w:r>
    </w:p>
    <w:p w14:paraId="2707E0CA" w14:textId="77777777" w:rsidR="008E06DF" w:rsidRDefault="008E06DF" w:rsidP="002264BF">
      <w:pPr>
        <w:numPr>
          <w:ilvl w:val="0"/>
          <w:numId w:val="34"/>
        </w:numPr>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14:paraId="74477687" w14:textId="77777777" w:rsidR="008E06DF" w:rsidRDefault="008E06DF" w:rsidP="002264BF">
      <w:pPr>
        <w:numPr>
          <w:ilvl w:val="0"/>
          <w:numId w:val="33"/>
        </w:numPr>
        <w:spacing w:after="150" w:line="360" w:lineRule="auto"/>
        <w:ind w:left="426" w:hanging="426"/>
        <w:contextualSpacing/>
        <w:jc w:val="both"/>
        <w:rPr>
          <w:rFonts w:ascii="Arial" w:hAnsi="Arial" w:cs="Arial"/>
          <w:i/>
        </w:rPr>
      </w:pPr>
      <w:r>
        <w:rPr>
          <w:rFonts w:ascii="Arial" w:hAnsi="Arial" w:cs="Arial"/>
        </w:rPr>
        <w:t>nie przysługuje Pani/Panu:</w:t>
      </w:r>
    </w:p>
    <w:p w14:paraId="749B0E61" w14:textId="77777777" w:rsidR="008E06DF" w:rsidRDefault="008E06DF" w:rsidP="002264BF">
      <w:pPr>
        <w:numPr>
          <w:ilvl w:val="0"/>
          <w:numId w:val="35"/>
        </w:numPr>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14:paraId="7B838A75" w14:textId="77777777" w:rsidR="008E06DF" w:rsidRDefault="008E06DF" w:rsidP="002264BF">
      <w:pPr>
        <w:numPr>
          <w:ilvl w:val="0"/>
          <w:numId w:val="35"/>
        </w:numPr>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14:paraId="0063A803" w14:textId="77777777" w:rsidR="008E06DF" w:rsidRDefault="008E06DF" w:rsidP="008E06DF">
      <w:pPr>
        <w:suppressAutoHyphens/>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p w14:paraId="7C1AFAB0" w14:textId="77777777" w:rsidR="008E06DF" w:rsidRPr="00AB56C1" w:rsidRDefault="008E06DF" w:rsidP="001658E6">
      <w:pPr>
        <w:suppressAutoHyphens/>
        <w:spacing w:after="200" w:line="276" w:lineRule="auto"/>
        <w:rPr>
          <w:rFonts w:ascii="Arial" w:eastAsia="Calibri" w:hAnsi="Arial" w:cs="Arial"/>
          <w:color w:val="000000"/>
        </w:rPr>
      </w:pPr>
    </w:p>
    <w:sectPr w:rsidR="008E06DF"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B0BA8" w14:textId="77777777" w:rsidR="002264BF" w:rsidRDefault="002264BF" w:rsidP="00CD611B">
      <w:pPr>
        <w:spacing w:after="0" w:line="240" w:lineRule="auto"/>
      </w:pPr>
      <w:r>
        <w:separator/>
      </w:r>
    </w:p>
  </w:endnote>
  <w:endnote w:type="continuationSeparator" w:id="0">
    <w:p w14:paraId="120DCC48" w14:textId="77777777" w:rsidR="002264BF" w:rsidRDefault="002264BF"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40997CB8"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905B05" w:rsidRPr="00905B05">
          <w:rPr>
            <w:rFonts w:ascii="Arial" w:eastAsiaTheme="majorEastAsia" w:hAnsi="Arial" w:cs="Arial"/>
            <w:noProof/>
            <w:sz w:val="24"/>
            <w:szCs w:val="24"/>
          </w:rPr>
          <w:t>3</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7B285" w14:textId="77777777" w:rsidR="002264BF" w:rsidRDefault="002264BF" w:rsidP="00CD611B">
      <w:pPr>
        <w:spacing w:after="0" w:line="240" w:lineRule="auto"/>
      </w:pPr>
      <w:r>
        <w:separator/>
      </w:r>
    </w:p>
  </w:footnote>
  <w:footnote w:type="continuationSeparator" w:id="0">
    <w:p w14:paraId="2DD17F94" w14:textId="77777777" w:rsidR="002264BF" w:rsidRDefault="002264BF"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6"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0"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3"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0"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1"/>
  </w:num>
  <w:num w:numId="3">
    <w:abstractNumId w:val="35"/>
  </w:num>
  <w:num w:numId="4">
    <w:abstractNumId w:val="14"/>
  </w:num>
  <w:num w:numId="5">
    <w:abstractNumId w:val="36"/>
  </w:num>
  <w:num w:numId="6">
    <w:abstractNumId w:val="15"/>
  </w:num>
  <w:num w:numId="7">
    <w:abstractNumId w:val="4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39"/>
  </w:num>
  <w:num w:numId="12">
    <w:abstractNumId w:val="50"/>
  </w:num>
  <w:num w:numId="13">
    <w:abstractNumId w:val="38"/>
  </w:num>
  <w:num w:numId="14">
    <w:abstractNumId w:val="32"/>
  </w:num>
  <w:num w:numId="15">
    <w:abstractNumId w:val="13"/>
  </w:num>
  <w:num w:numId="16">
    <w:abstractNumId w:val="5"/>
  </w:num>
  <w:num w:numId="17">
    <w:abstractNumId w:val="33"/>
  </w:num>
  <w:num w:numId="18">
    <w:abstractNumId w:val="45"/>
  </w:num>
  <w:num w:numId="19">
    <w:abstractNumId w:val="0"/>
  </w:num>
  <w:num w:numId="20">
    <w:abstractNumId w:val="21"/>
  </w:num>
  <w:num w:numId="21">
    <w:abstractNumId w:val="26"/>
  </w:num>
  <w:num w:numId="22">
    <w:abstractNumId w:val="30"/>
  </w:num>
  <w:num w:numId="23">
    <w:abstractNumId w:val="10"/>
  </w:num>
  <w:num w:numId="24">
    <w:abstractNumId w:val="16"/>
  </w:num>
  <w:num w:numId="25">
    <w:abstractNumId w:val="22"/>
  </w:num>
  <w:num w:numId="26">
    <w:abstractNumId w:val="41"/>
  </w:num>
  <w:num w:numId="27">
    <w:abstractNumId w:val="46"/>
  </w:num>
  <w:num w:numId="28">
    <w:abstractNumId w:val="43"/>
  </w:num>
  <w:num w:numId="29">
    <w:abstractNumId w:val="24"/>
  </w:num>
  <w:num w:numId="30">
    <w:abstractNumId w:val="40"/>
  </w:num>
  <w:num w:numId="31">
    <w:abstractNumId w:val="11"/>
  </w:num>
  <w:num w:numId="32">
    <w:abstractNumId w:val="49"/>
  </w:num>
  <w:num w:numId="33">
    <w:abstractNumId w:val="48"/>
  </w:num>
  <w:num w:numId="34">
    <w:abstractNumId w:val="29"/>
  </w:num>
  <w:num w:numId="35">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1559"/>
    <w:rsid w:val="000D6133"/>
    <w:rsid w:val="000E0513"/>
    <w:rsid w:val="00103AEF"/>
    <w:rsid w:val="001455EB"/>
    <w:rsid w:val="001658E6"/>
    <w:rsid w:val="00181B64"/>
    <w:rsid w:val="00186FBD"/>
    <w:rsid w:val="00196115"/>
    <w:rsid w:val="001B62E0"/>
    <w:rsid w:val="001C7512"/>
    <w:rsid w:val="00202EF4"/>
    <w:rsid w:val="002264BF"/>
    <w:rsid w:val="00275AED"/>
    <w:rsid w:val="00276E13"/>
    <w:rsid w:val="00284DF7"/>
    <w:rsid w:val="0029330B"/>
    <w:rsid w:val="00295166"/>
    <w:rsid w:val="002A50E6"/>
    <w:rsid w:val="002E1510"/>
    <w:rsid w:val="003245AC"/>
    <w:rsid w:val="003278C5"/>
    <w:rsid w:val="003317FF"/>
    <w:rsid w:val="00332D6C"/>
    <w:rsid w:val="00341FAD"/>
    <w:rsid w:val="00347DC9"/>
    <w:rsid w:val="003513FC"/>
    <w:rsid w:val="003523F8"/>
    <w:rsid w:val="00356A08"/>
    <w:rsid w:val="00381D63"/>
    <w:rsid w:val="003A0CF6"/>
    <w:rsid w:val="003E3366"/>
    <w:rsid w:val="00422A5D"/>
    <w:rsid w:val="00450BB3"/>
    <w:rsid w:val="00462006"/>
    <w:rsid w:val="00493C13"/>
    <w:rsid w:val="00494ADD"/>
    <w:rsid w:val="004B2750"/>
    <w:rsid w:val="004B6CF2"/>
    <w:rsid w:val="004C6AE1"/>
    <w:rsid w:val="004D4732"/>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5C99"/>
    <w:rsid w:val="007D3817"/>
    <w:rsid w:val="007E0119"/>
    <w:rsid w:val="007F7E1D"/>
    <w:rsid w:val="00804979"/>
    <w:rsid w:val="008229A1"/>
    <w:rsid w:val="008248EC"/>
    <w:rsid w:val="00847C7D"/>
    <w:rsid w:val="00855640"/>
    <w:rsid w:val="00863787"/>
    <w:rsid w:val="00883B0A"/>
    <w:rsid w:val="008B6D11"/>
    <w:rsid w:val="008D14DA"/>
    <w:rsid w:val="008D2461"/>
    <w:rsid w:val="008E06DF"/>
    <w:rsid w:val="008E107B"/>
    <w:rsid w:val="00905A72"/>
    <w:rsid w:val="00905B05"/>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E1D8C"/>
    <w:rsid w:val="00AE6EEF"/>
    <w:rsid w:val="00AF1DC9"/>
    <w:rsid w:val="00B0267B"/>
    <w:rsid w:val="00B04317"/>
    <w:rsid w:val="00B6358B"/>
    <w:rsid w:val="00B71684"/>
    <w:rsid w:val="00B7349F"/>
    <w:rsid w:val="00B74F1A"/>
    <w:rsid w:val="00B810A5"/>
    <w:rsid w:val="00B87844"/>
    <w:rsid w:val="00B97A8F"/>
    <w:rsid w:val="00BA5791"/>
    <w:rsid w:val="00BE14D6"/>
    <w:rsid w:val="00BF198E"/>
    <w:rsid w:val="00C032CB"/>
    <w:rsid w:val="00C07FD3"/>
    <w:rsid w:val="00C20A34"/>
    <w:rsid w:val="00C2144F"/>
    <w:rsid w:val="00C61908"/>
    <w:rsid w:val="00C65BD1"/>
    <w:rsid w:val="00C66F62"/>
    <w:rsid w:val="00C77634"/>
    <w:rsid w:val="00C92FF2"/>
    <w:rsid w:val="00C95350"/>
    <w:rsid w:val="00CD611B"/>
    <w:rsid w:val="00D0560D"/>
    <w:rsid w:val="00D1520C"/>
    <w:rsid w:val="00D50767"/>
    <w:rsid w:val="00DA0BB0"/>
    <w:rsid w:val="00DA4AA1"/>
    <w:rsid w:val="00DA5D8D"/>
    <w:rsid w:val="00DE273E"/>
    <w:rsid w:val="00DF33B7"/>
    <w:rsid w:val="00E37681"/>
    <w:rsid w:val="00E42A66"/>
    <w:rsid w:val="00E4317E"/>
    <w:rsid w:val="00E45EF6"/>
    <w:rsid w:val="00E60631"/>
    <w:rsid w:val="00E74D2F"/>
    <w:rsid w:val="00E74F18"/>
    <w:rsid w:val="00EB284E"/>
    <w:rsid w:val="00EB3BD1"/>
    <w:rsid w:val="00EC15B2"/>
    <w:rsid w:val="00EE3D7B"/>
    <w:rsid w:val="00F154DF"/>
    <w:rsid w:val="00F17E4B"/>
    <w:rsid w:val="00F348AC"/>
    <w:rsid w:val="00FB4A08"/>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8E06DF"/>
    <w:pPr>
      <w:spacing w:after="0" w:line="240" w:lineRule="auto"/>
    </w:pPr>
  </w:style>
  <w:style w:type="table" w:styleId="Tabela-Siatka">
    <w:name w:val="Table Grid"/>
    <w:basedOn w:val="Standardowy"/>
    <w:uiPriority w:val="59"/>
    <w:rsid w:val="008E06D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766FC-3E7D-4174-A7E0-646C7B12D8F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34CEAE7-33BC-44F2-93B6-78FE24FE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9163</Words>
  <Characters>54978</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Łuszczak Joanna</cp:lastModifiedBy>
  <cp:revision>3</cp:revision>
  <cp:lastPrinted>2023-09-05T05:20:00Z</cp:lastPrinted>
  <dcterms:created xsi:type="dcterms:W3CDTF">2024-09-03T10:34:00Z</dcterms:created>
  <dcterms:modified xsi:type="dcterms:W3CDTF">2024-09-06T07:34:00Z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