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90CF3" w14:textId="77777777" w:rsidR="00AE11D2" w:rsidRDefault="00AE11D2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bookmarkStart w:id="0" w:name="_Hlk65573094"/>
    </w:p>
    <w:p w14:paraId="40CCC7C6" w14:textId="22CB3B73" w:rsidR="000656E0" w:rsidRPr="004606D2" w:rsidRDefault="000656E0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4606D2">
        <w:rPr>
          <w:rFonts w:ascii="Times New Roman" w:hAnsi="Times New Roman" w:cs="Times New Roman"/>
          <w:b/>
        </w:rPr>
        <w:t xml:space="preserve">Załącznik nr </w:t>
      </w:r>
      <w:r w:rsidR="000F374D" w:rsidRPr="004606D2">
        <w:rPr>
          <w:rFonts w:ascii="Times New Roman" w:hAnsi="Times New Roman" w:cs="Times New Roman"/>
          <w:b/>
        </w:rPr>
        <w:t>2</w:t>
      </w:r>
      <w:r w:rsidRPr="004606D2">
        <w:rPr>
          <w:rFonts w:ascii="Times New Roman" w:hAnsi="Times New Roman" w:cs="Times New Roman"/>
          <w:b/>
        </w:rPr>
        <w:t xml:space="preserve"> do SWZ</w:t>
      </w:r>
    </w:p>
    <w:p w14:paraId="461A1373" w14:textId="77777777" w:rsidR="00AE11D2" w:rsidRDefault="00AE11D2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E11D2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0E095618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738A15A" w14:textId="0C27A398" w:rsidR="006448C6" w:rsidRPr="0010361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 ZAKRESIE PODSTAW WYKLUCZENIA Z POSTĘPOWANIA</w:t>
      </w:r>
      <w:r w:rsidRPr="00AE11D2">
        <w:rPr>
          <w:rStyle w:val="Odwoanieprzypisudolnego"/>
          <w:rFonts w:ascii="Times New Roman" w:eastAsia="Times New Roman" w:hAnsi="Times New Roman" w:cs="Times New Roman"/>
          <w:b/>
          <w:bCs/>
          <w:u w:val="single"/>
          <w:lang w:eastAsia="pl-PL"/>
        </w:rPr>
        <w:footnoteReference w:id="1"/>
      </w:r>
    </w:p>
    <w:bookmarkEnd w:id="1"/>
    <w:p w14:paraId="3F128F8E" w14:textId="77777777" w:rsidR="00AE11D2" w:rsidRDefault="00AE11D2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6184334A" w14:textId="23A7B336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4606D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41F061F0" w14:textId="77777777" w:rsidR="0063456F" w:rsidRPr="0063456F" w:rsidRDefault="0063456F" w:rsidP="0063456F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63456F">
        <w:rPr>
          <w:rFonts w:ascii="Times New Roman" w:eastAsia="Times New Roman" w:hAnsi="Times New Roman" w:cs="Times New Roman"/>
          <w:b/>
          <w:lang w:eastAsia="pl-PL"/>
        </w:rPr>
        <w:t xml:space="preserve">Parafia Rzymsko-Katolicka w Czarnej p.w. Matki Bożej Nieustającej Pomocy </w:t>
      </w:r>
    </w:p>
    <w:p w14:paraId="30DCD248" w14:textId="577DD09F" w:rsidR="0063456F" w:rsidRDefault="0063456F" w:rsidP="0063456F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63456F">
        <w:rPr>
          <w:rFonts w:ascii="Times New Roman" w:eastAsia="Times New Roman" w:hAnsi="Times New Roman" w:cs="Times New Roman"/>
          <w:b/>
          <w:lang w:eastAsia="pl-PL"/>
        </w:rPr>
        <w:t>Ulica Spółdzielcza 32A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; </w:t>
      </w:r>
      <w:r w:rsidRPr="0063456F">
        <w:rPr>
          <w:rFonts w:ascii="Times New Roman" w:eastAsia="Times New Roman" w:hAnsi="Times New Roman" w:cs="Times New Roman"/>
          <w:b/>
          <w:lang w:eastAsia="pl-PL"/>
        </w:rPr>
        <w:t xml:space="preserve">39-215 Czarna </w:t>
      </w:r>
    </w:p>
    <w:p w14:paraId="10920353" w14:textId="2196CA55" w:rsidR="00B9081E" w:rsidRPr="004606D2" w:rsidRDefault="00B9081E" w:rsidP="0063456F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4606D2">
        <w:rPr>
          <w:rFonts w:ascii="Times New Roman" w:eastAsia="Times New Roman" w:hAnsi="Times New Roman" w:cs="Times New Roman"/>
          <w:bCs/>
          <w:lang w:eastAsia="pl-PL"/>
        </w:rPr>
        <w:t>Adres strony internetowej Zamawiającego:</w:t>
      </w:r>
      <w:r w:rsidR="00DB3A64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4C963AA1" w14:textId="0ED901FD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5" w:name="_Hlk36806734"/>
      <w:r w:rsidRPr="004606D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4606D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DB3A64" w:rsidRPr="00E61EB0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  <w:bookmarkEnd w:id="5"/>
    </w:p>
    <w:p w14:paraId="3A540429" w14:textId="615168B5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Numer telefonu: 14 67 61 030</w:t>
      </w:r>
    </w:p>
    <w:p w14:paraId="44307249" w14:textId="63FD4949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A43849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hyperlink r:id="rId9" w:history="1">
        <w:r w:rsidR="00DB3A64" w:rsidRPr="00A43849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sekretariat@czarna.com.pl</w:t>
        </w:r>
      </w:hyperlink>
      <w:r w:rsidRPr="004606D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606D2">
        <w:rPr>
          <w:rFonts w:ascii="Times New Roman" w:eastAsia="Calibri" w:hAnsi="Times New Roman" w:cs="Times New Roman"/>
          <w:bCs/>
        </w:rPr>
        <w:t xml:space="preserve"> </w:t>
      </w:r>
    </w:p>
    <w:p w14:paraId="119D28BF" w14:textId="77777777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C087CE7" w14:textId="28BD3AA8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6" w:name="_Hlk64881583"/>
      <w:r w:rsidRPr="004606D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="00E30987" w:rsidRPr="004606D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5530F323" w14:textId="567277C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17DAAB9E" w14:textId="5CE28C9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3AF67BAE" w14:textId="69767F83" w:rsidR="00B9081E" w:rsidRPr="00BF1B38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7" w:name="_Hlk19272628"/>
      <w:r w:rsidRPr="004606D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p w14:paraId="6F50BE3C" w14:textId="77777777" w:rsidR="00BF1B38" w:rsidRPr="00137EBA" w:rsidRDefault="00BF1B38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8" w:name="_Hlk65573213"/>
      <w:bookmarkEnd w:id="0"/>
      <w:bookmarkEnd w:id="2"/>
      <w:bookmarkEnd w:id="3"/>
      <w:bookmarkEnd w:id="4"/>
      <w:bookmarkEnd w:id="6"/>
      <w:bookmarkEnd w:id="7"/>
    </w:p>
    <w:p w14:paraId="0D9FB330" w14:textId="6ECDF458" w:rsidR="006E2F3A" w:rsidRDefault="006E2F3A" w:rsidP="00B82BCD">
      <w:pPr>
        <w:spacing w:line="282" w:lineRule="exact"/>
        <w:rPr>
          <w:rFonts w:ascii="Times New Roman" w:eastAsia="Times New Roman" w:hAnsi="Times New Roman" w:cs="Times New Roman"/>
          <w:lang w:eastAsia="pl-PL"/>
        </w:rPr>
      </w:pPr>
      <w:r w:rsidRPr="00137EBA">
        <w:rPr>
          <w:rFonts w:ascii="Times New Roman" w:eastAsia="Times New Roman" w:hAnsi="Times New Roman" w:cs="Times New Roman"/>
          <w:lang w:eastAsia="pl-PL"/>
        </w:rPr>
        <w:t>Na potrzeby postępowania o udzielenie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zamówienia publicznego</w:t>
      </w:r>
      <w:r w:rsidR="00A55748">
        <w:rPr>
          <w:rFonts w:ascii="Times New Roman" w:eastAsia="Times New Roman" w:hAnsi="Times New Roman" w:cs="Times New Roman"/>
          <w:lang w:eastAsia="pl-PL"/>
        </w:rPr>
        <w:t xml:space="preserve"> prowadzonego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9" w:name="_Hlk11741589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(art. 275 pkt 1 ustawy Pzp) na </w:t>
      </w:r>
      <w:bookmarkStart w:id="10" w:name="_Hlk10791084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FD0CBB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pn.</w:t>
      </w:r>
      <w:bookmarkStart w:id="11" w:name="_Hlk65655549"/>
      <w:bookmarkStart w:id="12" w:name="_Hlk35345287"/>
      <w:r w:rsidR="0063456F" w:rsidRPr="0063456F">
        <w:rPr>
          <w:rFonts w:ascii="Times New Roman" w:hAnsi="Times New Roman" w:cs="Times New Roman"/>
          <w:b/>
          <w:i/>
          <w:sz w:val="28"/>
        </w:rPr>
        <w:t>„Remont kościoła p.w. Matki Bożej Nieustającej Pomocy w Czarnej”</w:t>
      </w:r>
      <w:bookmarkEnd w:id="12"/>
      <w:r w:rsidR="00DB3A64" w:rsidRPr="003C0645">
        <w:rPr>
          <w:rFonts w:ascii="Times New Roman" w:eastAsia="Times New Roman" w:hAnsi="Times New Roman" w:cs="Times New Roman"/>
          <w:b/>
          <w:lang w:eastAsia="pl-PL"/>
        </w:rPr>
        <w:t>,</w:t>
      </w:r>
      <w:bookmarkEnd w:id="11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9"/>
      <w:bookmarkEnd w:id="10"/>
      <w:r w:rsidRPr="00FD0CBB">
        <w:rPr>
          <w:rFonts w:ascii="Times New Roman" w:eastAsia="Times New Roman" w:hAnsi="Times New Roman" w:cs="Times New Roman"/>
          <w:lang w:eastAsia="pl-PL"/>
        </w:rPr>
        <w:t>oświadczam,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8"/>
      <w:r w:rsidRPr="00E30987">
        <w:rPr>
          <w:rFonts w:ascii="Times New Roman" w:eastAsia="Times New Roman" w:hAnsi="Times New Roman" w:cs="Times New Roman"/>
          <w:lang w:eastAsia="pl-PL"/>
        </w:rPr>
        <w:t xml:space="preserve">że na dzień składania ofert nie podlegam wykluczeniu z postępowania na podstawie art. 108 ust. 1 </w:t>
      </w:r>
      <w:r w:rsidR="006448C6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E30987">
        <w:rPr>
          <w:rFonts w:ascii="Times New Roman" w:eastAsia="Times New Roman" w:hAnsi="Times New Roman" w:cs="Times New Roman"/>
          <w:lang w:eastAsia="pl-PL"/>
        </w:rPr>
        <w:t xml:space="preserve">art. 109 ust. 1 pkt 4 ustawy </w:t>
      </w:r>
      <w:r w:rsidR="006448C6">
        <w:rPr>
          <w:rFonts w:ascii="Times New Roman" w:eastAsia="Times New Roman" w:hAnsi="Times New Roman" w:cs="Times New Roman"/>
          <w:lang w:eastAsia="pl-PL"/>
        </w:rPr>
        <w:t>z dnia 11 września 2019 r Prawo zamówień publicznych.</w:t>
      </w:r>
    </w:p>
    <w:p w14:paraId="42A9E685" w14:textId="77777777" w:rsidR="006E2F3A" w:rsidRPr="00E30987" w:rsidRDefault="006E2F3A" w:rsidP="006448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232C179" w14:textId="3BCB0893" w:rsidR="006E2F3A" w:rsidRPr="00B746A8" w:rsidRDefault="006E2F3A" w:rsidP="00B746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0987">
        <w:rPr>
          <w:rFonts w:ascii="Times New Roman" w:eastAsia="Times New Roman" w:hAnsi="Times New Roman" w:cs="Times New Roman"/>
          <w:lang w:eastAsia="pl-PL"/>
        </w:rPr>
        <w:t xml:space="preserve">Oświadczam, że na dzień składania ofert zachodzą 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w stosunku do mnie podstawy wykluczenia z postępowania na podstawie art. …… ustawy Pzp </w:t>
      </w:r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(podać mającą zastosowanie podstawę wykluczenia spośród wymienionych w art. 108 ust. 1 lub art. 109 ust. 1 pkt 4 Ustawy Pzp).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110 ust. 2 ustawy Pzp podjąłem/podjeliśmy następujące środki naprawcze: ……………………………………………………………………………………………………</w:t>
      </w:r>
      <w:r w:rsidR="00B746A8">
        <w:rPr>
          <w:rFonts w:ascii="Times New Roman" w:eastAsia="Times New Roman" w:hAnsi="Times New Roman" w:cs="Times New Roman"/>
          <w:lang w:eastAsia="pl-PL"/>
        </w:rPr>
        <w:t>..</w:t>
      </w:r>
    </w:p>
    <w:p w14:paraId="60351892" w14:textId="77777777" w:rsidR="006E2F3A" w:rsidRPr="00E30987" w:rsidRDefault="006E2F3A" w:rsidP="00137EB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253CAF4" w14:textId="77777777" w:rsidR="00E30987" w:rsidRDefault="006E2F3A" w:rsidP="00E3098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6A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362A9328" w14:textId="1F94B356" w:rsidR="006448C6" w:rsidRDefault="006E2F3A" w:rsidP="006448C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46A8">
        <w:rPr>
          <w:rFonts w:ascii="Times New Roman" w:eastAsia="Times New Roman" w:hAnsi="Times New Roman" w:cs="Times New Roman"/>
          <w:lang w:eastAsia="pl-PL"/>
        </w:rPr>
        <w:t>Oświadczam, że wszystkie informacje podane w niniejszym o</w:t>
      </w:r>
      <w:r w:rsidR="004E70FF">
        <w:rPr>
          <w:rFonts w:ascii="Times New Roman" w:eastAsia="Times New Roman" w:hAnsi="Times New Roman" w:cs="Times New Roman"/>
          <w:lang w:eastAsia="pl-PL"/>
        </w:rPr>
        <w:t>ś</w:t>
      </w:r>
      <w:r w:rsidRPr="00B746A8">
        <w:rPr>
          <w:rFonts w:ascii="Times New Roman" w:eastAsia="Times New Roman" w:hAnsi="Times New Roman" w:cs="Times New Roman"/>
          <w:lang w:eastAsia="pl-PL"/>
        </w:rPr>
        <w:t>wiadczeniu są aktualne i zgodne z prawdą oraz zostały przedstawione z pełną świadomością konsekwencji wprowadzenia Zamawiającego w błąd przy przedstawianiu informacji.</w:t>
      </w:r>
      <w:bookmarkStart w:id="13" w:name="_Hlk65579333"/>
    </w:p>
    <w:bookmarkEnd w:id="13"/>
    <w:p w14:paraId="7D56D2DD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06E47634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24C8B44E" w14:textId="77777777" w:rsidR="008045D7" w:rsidRPr="00913544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913544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0AD517E0" w14:textId="42B9D41A" w:rsidR="00095566" w:rsidRPr="00913544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color w:val="FF0000"/>
          <w:sz w:val="16"/>
          <w:szCs w:val="16"/>
          <w:lang w:eastAsia="pl-PL"/>
        </w:rPr>
      </w:pPr>
      <w:r w:rsidRPr="00913544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095566" w:rsidRPr="00913544" w:rsidSect="0009556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080" w:bottom="284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C5F39" w14:textId="77777777" w:rsidR="001C694B" w:rsidRDefault="001C694B" w:rsidP="00597E0F">
      <w:pPr>
        <w:spacing w:after="0" w:line="240" w:lineRule="auto"/>
      </w:pPr>
      <w:r>
        <w:separator/>
      </w:r>
    </w:p>
  </w:endnote>
  <w:endnote w:type="continuationSeparator" w:id="0">
    <w:p w14:paraId="683BC2E9" w14:textId="77777777" w:rsidR="001C694B" w:rsidRDefault="001C694B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91AE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91AE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8B088" w14:textId="77777777" w:rsidR="001C694B" w:rsidRDefault="001C694B" w:rsidP="00597E0F">
      <w:pPr>
        <w:spacing w:after="0" w:line="240" w:lineRule="auto"/>
      </w:pPr>
      <w:r>
        <w:separator/>
      </w:r>
    </w:p>
  </w:footnote>
  <w:footnote w:type="continuationSeparator" w:id="0">
    <w:p w14:paraId="44047E03" w14:textId="77777777" w:rsidR="001C694B" w:rsidRDefault="001C694B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>Oświadczenie składane przez Wykonawcę / Wykonawców wspólnie ubiegających się o udzielenie zamówenia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77777777" w:rsidR="008569D4" w:rsidRPr="008569D4" w:rsidRDefault="008569D4" w:rsidP="008569D4">
    <w:pPr>
      <w:pStyle w:val="Nagwek"/>
      <w:rPr>
        <w:bCs/>
      </w:rPr>
    </w:pPr>
    <w:r w:rsidRPr="008569D4">
      <w:rPr>
        <w:bCs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6BD627E3" w:rsidR="00EA19EE" w:rsidRPr="004606D2" w:rsidRDefault="003D47BA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>
      <w:rPr>
        <w:rFonts w:ascii="Times New Roman" w:hAnsi="Times New Roman" w:cs="Times New Roman"/>
        <w:bCs/>
        <w:sz w:val="18"/>
        <w:szCs w:val="18"/>
      </w:rPr>
      <w:t>IUE.271</w:t>
    </w:r>
    <w:r w:rsidR="00D726B1">
      <w:rPr>
        <w:rFonts w:ascii="Times New Roman" w:hAnsi="Times New Roman" w:cs="Times New Roman"/>
        <w:bCs/>
        <w:sz w:val="18"/>
        <w:szCs w:val="18"/>
      </w:rPr>
      <w:t>.</w:t>
    </w:r>
    <w:r w:rsidR="0063456F">
      <w:rPr>
        <w:rFonts w:ascii="Times New Roman" w:hAnsi="Times New Roman" w:cs="Times New Roman"/>
        <w:bCs/>
        <w:sz w:val="18"/>
        <w:szCs w:val="18"/>
      </w:rPr>
      <w:t>20</w:t>
    </w:r>
    <w:r w:rsidR="00D726B1">
      <w:rPr>
        <w:rFonts w:ascii="Times New Roman" w:hAnsi="Times New Roman" w:cs="Times New Roman"/>
        <w:bCs/>
        <w:sz w:val="18"/>
        <w:szCs w:val="18"/>
      </w:rPr>
      <w:t>.</w:t>
    </w:r>
    <w:r w:rsidR="005A4817">
      <w:rPr>
        <w:rFonts w:ascii="Times New Roman" w:hAnsi="Times New Roman" w:cs="Times New Roman"/>
        <w:bCs/>
        <w:sz w:val="18"/>
        <w:szCs w:val="18"/>
      </w:rPr>
      <w:t>202</w:t>
    </w:r>
    <w:r w:rsidR="00591AE2">
      <w:rPr>
        <w:rFonts w:ascii="Times New Roman" w:hAnsi="Times New Roman" w:cs="Times New Roman"/>
        <w:b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806305">
    <w:abstractNumId w:val="72"/>
  </w:num>
  <w:num w:numId="2" w16cid:durableId="745221851">
    <w:abstractNumId w:val="40"/>
  </w:num>
  <w:num w:numId="3" w16cid:durableId="330065638">
    <w:abstractNumId w:val="65"/>
  </w:num>
  <w:num w:numId="4" w16cid:durableId="1860270855">
    <w:abstractNumId w:val="50"/>
  </w:num>
  <w:num w:numId="5" w16cid:durableId="1784575761">
    <w:abstractNumId w:val="47"/>
  </w:num>
  <w:num w:numId="6" w16cid:durableId="234359924">
    <w:abstractNumId w:val="80"/>
  </w:num>
  <w:num w:numId="7" w16cid:durableId="372536422">
    <w:abstractNumId w:val="19"/>
  </w:num>
  <w:num w:numId="8" w16cid:durableId="573054958">
    <w:abstractNumId w:val="53"/>
  </w:num>
  <w:num w:numId="9" w16cid:durableId="212621135">
    <w:abstractNumId w:val="0"/>
  </w:num>
  <w:num w:numId="10" w16cid:durableId="587662463">
    <w:abstractNumId w:val="1"/>
  </w:num>
  <w:num w:numId="11" w16cid:durableId="551691645">
    <w:abstractNumId w:val="2"/>
  </w:num>
  <w:num w:numId="12" w16cid:durableId="2096709714">
    <w:abstractNumId w:val="3"/>
  </w:num>
  <w:num w:numId="13" w16cid:durableId="945388130">
    <w:abstractNumId w:val="4"/>
  </w:num>
  <w:num w:numId="14" w16cid:durableId="1844658182">
    <w:abstractNumId w:val="7"/>
  </w:num>
  <w:num w:numId="15" w16cid:durableId="233204127">
    <w:abstractNumId w:val="9"/>
  </w:num>
  <w:num w:numId="16" w16cid:durableId="319431152">
    <w:abstractNumId w:val="10"/>
  </w:num>
  <w:num w:numId="17" w16cid:durableId="230237099">
    <w:abstractNumId w:val="11"/>
  </w:num>
  <w:num w:numId="18" w16cid:durableId="28800076">
    <w:abstractNumId w:val="12"/>
  </w:num>
  <w:num w:numId="19" w16cid:durableId="1913926839">
    <w:abstractNumId w:val="16"/>
  </w:num>
  <w:num w:numId="20" w16cid:durableId="829104987">
    <w:abstractNumId w:val="17"/>
  </w:num>
  <w:num w:numId="21" w16cid:durableId="269361603">
    <w:abstractNumId w:val="18"/>
  </w:num>
  <w:num w:numId="22" w16cid:durableId="334041645">
    <w:abstractNumId w:val="20"/>
  </w:num>
  <w:num w:numId="23" w16cid:durableId="947006422">
    <w:abstractNumId w:val="21"/>
  </w:num>
  <w:num w:numId="24" w16cid:durableId="1648970387">
    <w:abstractNumId w:val="22"/>
  </w:num>
  <w:num w:numId="25" w16cid:durableId="1139610630">
    <w:abstractNumId w:val="23"/>
  </w:num>
  <w:num w:numId="26" w16cid:durableId="934542">
    <w:abstractNumId w:val="24"/>
  </w:num>
  <w:num w:numId="27" w16cid:durableId="1395741316">
    <w:abstractNumId w:val="25"/>
  </w:num>
  <w:num w:numId="28" w16cid:durableId="613486125">
    <w:abstractNumId w:val="52"/>
  </w:num>
  <w:num w:numId="29" w16cid:durableId="1923643890">
    <w:abstractNumId w:val="76"/>
  </w:num>
  <w:num w:numId="30" w16cid:durableId="360864817">
    <w:abstractNumId w:val="59"/>
  </w:num>
  <w:num w:numId="31" w16cid:durableId="2001499754">
    <w:abstractNumId w:val="62"/>
  </w:num>
  <w:num w:numId="32" w16cid:durableId="841627493">
    <w:abstractNumId w:val="35"/>
  </w:num>
  <w:num w:numId="33" w16cid:durableId="37751057">
    <w:abstractNumId w:val="48"/>
  </w:num>
  <w:num w:numId="34" w16cid:durableId="191771987">
    <w:abstractNumId w:val="73"/>
  </w:num>
  <w:num w:numId="35" w16cid:durableId="1091001119">
    <w:abstractNumId w:val="46"/>
  </w:num>
  <w:num w:numId="36" w16cid:durableId="200753339">
    <w:abstractNumId w:val="84"/>
  </w:num>
  <w:num w:numId="37" w16cid:durableId="1039164793">
    <w:abstractNumId w:val="57"/>
  </w:num>
  <w:num w:numId="38" w16cid:durableId="216165574">
    <w:abstractNumId w:val="41"/>
  </w:num>
  <w:num w:numId="39" w16cid:durableId="1892762011">
    <w:abstractNumId w:val="79"/>
  </w:num>
  <w:num w:numId="40" w16cid:durableId="145513495">
    <w:abstractNumId w:val="70"/>
  </w:num>
  <w:num w:numId="41" w16cid:durableId="1440829628">
    <w:abstractNumId w:val="37"/>
  </w:num>
  <w:num w:numId="42" w16cid:durableId="2021542832">
    <w:abstractNumId w:val="86"/>
  </w:num>
  <w:num w:numId="43" w16cid:durableId="823396741">
    <w:abstractNumId w:val="81"/>
  </w:num>
  <w:num w:numId="44" w16cid:durableId="1248614295">
    <w:abstractNumId w:val="45"/>
  </w:num>
  <w:num w:numId="45" w16cid:durableId="1100905745">
    <w:abstractNumId w:val="38"/>
  </w:num>
  <w:num w:numId="46" w16cid:durableId="121466190">
    <w:abstractNumId w:val="75"/>
  </w:num>
  <w:num w:numId="47" w16cid:durableId="1209803278">
    <w:abstractNumId w:val="68"/>
  </w:num>
  <w:num w:numId="48" w16cid:durableId="1076243771">
    <w:abstractNumId w:val="56"/>
  </w:num>
  <w:num w:numId="49" w16cid:durableId="587271279">
    <w:abstractNumId w:val="83"/>
  </w:num>
  <w:num w:numId="50" w16cid:durableId="275333037">
    <w:abstractNumId w:val="58"/>
  </w:num>
  <w:num w:numId="51" w16cid:durableId="592664231">
    <w:abstractNumId w:val="39"/>
  </w:num>
  <w:num w:numId="52" w16cid:durableId="1478499822">
    <w:abstractNumId w:val="51"/>
  </w:num>
  <w:num w:numId="53" w16cid:durableId="925500789">
    <w:abstractNumId w:val="88"/>
  </w:num>
  <w:num w:numId="54" w16cid:durableId="957838920">
    <w:abstractNumId w:val="69"/>
  </w:num>
  <w:num w:numId="55" w16cid:durableId="1003240340">
    <w:abstractNumId w:val="64"/>
  </w:num>
  <w:num w:numId="56" w16cid:durableId="931742222">
    <w:abstractNumId w:val="67"/>
  </w:num>
  <w:num w:numId="57" w16cid:durableId="1138062465">
    <w:abstractNumId w:val="78"/>
  </w:num>
  <w:num w:numId="58" w16cid:durableId="1810512267">
    <w:abstractNumId w:val="42"/>
  </w:num>
  <w:num w:numId="59" w16cid:durableId="587424328">
    <w:abstractNumId w:val="77"/>
  </w:num>
  <w:num w:numId="60" w16cid:durableId="982537056">
    <w:abstractNumId w:val="87"/>
  </w:num>
  <w:num w:numId="61" w16cid:durableId="1972664938">
    <w:abstractNumId w:val="85"/>
  </w:num>
  <w:num w:numId="62" w16cid:durableId="133329044">
    <w:abstractNumId w:val="60"/>
  </w:num>
  <w:num w:numId="63" w16cid:durableId="771706974">
    <w:abstractNumId w:val="66"/>
  </w:num>
  <w:num w:numId="64" w16cid:durableId="860901377">
    <w:abstractNumId w:val="44"/>
  </w:num>
  <w:num w:numId="65" w16cid:durableId="734428064">
    <w:abstractNumId w:val="43"/>
  </w:num>
  <w:num w:numId="66" w16cid:durableId="2050833558">
    <w:abstractNumId w:val="54"/>
  </w:num>
  <w:num w:numId="67" w16cid:durableId="1359820489">
    <w:abstractNumId w:val="55"/>
  </w:num>
  <w:num w:numId="68" w16cid:durableId="1968970139">
    <w:abstractNumId w:val="74"/>
  </w:num>
  <w:num w:numId="69" w16cid:durableId="80415874">
    <w:abstractNumId w:val="63"/>
  </w:num>
  <w:num w:numId="70" w16cid:durableId="1587035602">
    <w:abstractNumId w:val="49"/>
  </w:num>
  <w:num w:numId="71" w16cid:durableId="1379432369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45C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56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C7CAD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76C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37EBA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5C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94B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2C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531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39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10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843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645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C6AE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7BA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60A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0FF"/>
    <w:rsid w:val="004E78D8"/>
    <w:rsid w:val="004E7B73"/>
    <w:rsid w:val="004E7D72"/>
    <w:rsid w:val="004E7EB3"/>
    <w:rsid w:val="004F08E5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AE2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2779"/>
    <w:rsid w:val="005A3699"/>
    <w:rsid w:val="005A3763"/>
    <w:rsid w:val="005A3C26"/>
    <w:rsid w:val="005A4817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3FB9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456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4EA8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72D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3D85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355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2FC7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5EB4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4D52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218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3544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3F1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8F5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D55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3849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1D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2BCD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6D9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439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12AC"/>
    <w:rsid w:val="00C51EA8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84B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2C60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26B1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3A64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17C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089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czarna.com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16E65-9B4F-416D-B202-83C83E6FF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Krzysztof Czerwiec</cp:lastModifiedBy>
  <cp:revision>12</cp:revision>
  <cp:lastPrinted>2021-03-02T09:22:00Z</cp:lastPrinted>
  <dcterms:created xsi:type="dcterms:W3CDTF">2022-08-22T09:04:00Z</dcterms:created>
  <dcterms:modified xsi:type="dcterms:W3CDTF">2024-09-04T08:45:00Z</dcterms:modified>
</cp:coreProperties>
</file>